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EB" w:rsidRPr="00BB4FF9" w:rsidRDefault="00993BEB" w:rsidP="00993BE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993BEB" w:rsidRPr="00BB4FF9" w:rsidRDefault="00993BEB" w:rsidP="00993BEB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993BEB" w:rsidRPr="00BB4FF9" w:rsidRDefault="00993BEB" w:rsidP="00993BEB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993BEB" w:rsidRDefault="00993BEB" w:rsidP="00993BEB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1891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993BEB" w:rsidRPr="00BB4FF9" w:rsidRDefault="00993BEB" w:rsidP="00993BEB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93BEB" w:rsidRPr="00506760" w:rsidRDefault="00993BEB" w:rsidP="00993BEB">
      <w:pPr>
        <w:pStyle w:val="ad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993BEB" w:rsidRPr="00506760" w:rsidRDefault="00993BEB" w:rsidP="00993BEB">
      <w:pPr>
        <w:pStyle w:val="ad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Н.Тесленко</w:t>
      </w:r>
    </w:p>
    <w:p w:rsidR="00993BEB" w:rsidRPr="00506760" w:rsidRDefault="00993BEB" w:rsidP="00993BEB">
      <w:pPr>
        <w:rPr>
          <w:lang w:val="uk-UA"/>
        </w:rPr>
      </w:pPr>
    </w:p>
    <w:p w:rsidR="00993BEB" w:rsidRPr="002A6082" w:rsidRDefault="00993BEB" w:rsidP="00993BEB">
      <w:pPr>
        <w:pStyle w:val="ad"/>
        <w:spacing w:after="0"/>
        <w:jc w:val="both"/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</w:p>
    <w:p w:rsidR="00993BEB" w:rsidRPr="0043708B" w:rsidRDefault="00993BEB" w:rsidP="00993BEB">
      <w:pPr>
        <w:pStyle w:val="ad"/>
        <w:numPr>
          <w:ilvl w:val="0"/>
          <w:numId w:val="109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8E618C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 xml:space="preserve">Н.Тесленко. За підсумками 1 півріччя при розподілі бюджетних коштів виготовити ПКД  на капітальний ремонт доріг </w:t>
      </w:r>
      <w:proofErr w:type="spellStart"/>
      <w:r>
        <w:rPr>
          <w:lang w:val="uk-UA"/>
        </w:rPr>
        <w:t>вул.Селянської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вул.Зоряної</w:t>
      </w:r>
      <w:proofErr w:type="spellEnd"/>
      <w:r>
        <w:rPr>
          <w:lang w:val="uk-UA"/>
        </w:rPr>
        <w:t xml:space="preserve"> з системою водовідведення талих та дощових вод.</w:t>
      </w:r>
    </w:p>
    <w:p w:rsidR="00993BEB" w:rsidRPr="004901E8" w:rsidRDefault="00993BEB" w:rsidP="00993BEB">
      <w:pPr>
        <w:pStyle w:val="ad"/>
        <w:numPr>
          <w:ilvl w:val="0"/>
          <w:numId w:val="109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993BEB" w:rsidRPr="00506760" w:rsidRDefault="00993BEB" w:rsidP="002A6082">
      <w:pPr>
        <w:pStyle w:val="ad"/>
        <w:spacing w:after="0"/>
        <w:rPr>
          <w:lang w:val="uk-UA"/>
        </w:rPr>
      </w:pPr>
    </w:p>
    <w:p w:rsidR="00993BEB" w:rsidRPr="00DD53EA" w:rsidRDefault="00993BEB" w:rsidP="00993BEB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993BEB" w:rsidRPr="00151662" w:rsidRDefault="00993BEB" w:rsidP="00993BEB">
      <w:pPr>
        <w:jc w:val="center"/>
        <w:rPr>
          <w:b/>
          <w:sz w:val="28"/>
          <w:lang w:val="uk-UA"/>
        </w:rPr>
      </w:pPr>
    </w:p>
    <w:p w:rsidR="00AC54EC" w:rsidRPr="00151662" w:rsidRDefault="00AC54EC" w:rsidP="00993BEB">
      <w:pPr>
        <w:jc w:val="center"/>
        <w:rPr>
          <w:b/>
          <w:sz w:val="28"/>
          <w:lang w:val="uk-UA"/>
        </w:rPr>
      </w:pPr>
    </w:p>
    <w:p w:rsidR="00993BEB" w:rsidRPr="00BB4FF9" w:rsidRDefault="00993BEB" w:rsidP="00993BE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993BEB" w:rsidRPr="00BB4FF9" w:rsidRDefault="00993BEB" w:rsidP="00993BEB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993BEB" w:rsidRPr="00BB4FF9" w:rsidRDefault="00993BEB" w:rsidP="00993BEB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993BEB" w:rsidRDefault="00993BEB" w:rsidP="00993BEB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1892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993BEB" w:rsidRPr="00BB4FF9" w:rsidRDefault="00993BEB" w:rsidP="00993BEB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93BEB" w:rsidRPr="00506760" w:rsidRDefault="00993BEB" w:rsidP="00993BEB">
      <w:pPr>
        <w:pStyle w:val="ad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993BEB" w:rsidRPr="00506760" w:rsidRDefault="00993BEB" w:rsidP="00993BEB">
      <w:pPr>
        <w:pStyle w:val="ad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Н.Тесленко</w:t>
      </w:r>
    </w:p>
    <w:p w:rsidR="00993BEB" w:rsidRPr="00506760" w:rsidRDefault="00993BEB" w:rsidP="00993BEB">
      <w:pPr>
        <w:rPr>
          <w:lang w:val="uk-UA"/>
        </w:rPr>
      </w:pPr>
    </w:p>
    <w:p w:rsidR="00993BEB" w:rsidRPr="002A6082" w:rsidRDefault="00993BEB" w:rsidP="00993BEB">
      <w:pPr>
        <w:pStyle w:val="ad"/>
        <w:spacing w:after="0"/>
        <w:jc w:val="both"/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993BEB" w:rsidRPr="00506760" w:rsidRDefault="00993BEB" w:rsidP="002A6082">
      <w:pPr>
        <w:pStyle w:val="ad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993BEB" w:rsidRPr="0043708B" w:rsidRDefault="00993BEB" w:rsidP="00993BEB">
      <w:pPr>
        <w:pStyle w:val="ad"/>
        <w:numPr>
          <w:ilvl w:val="0"/>
          <w:numId w:val="110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8E618C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 xml:space="preserve">Н.Тесленко. Управлінню МА та ЖКГ підготувати пропозиції до фінансового управління щодо виділення коштів на капітальний ремонт системи  водовідведення зливових та талих вод  з покрівлі житлового будинку №11 по </w:t>
      </w:r>
      <w:proofErr w:type="spellStart"/>
      <w:r>
        <w:rPr>
          <w:lang w:val="uk-UA"/>
        </w:rPr>
        <w:t>вул.Гагаріна</w:t>
      </w:r>
      <w:proofErr w:type="spellEnd"/>
      <w:r>
        <w:rPr>
          <w:lang w:val="uk-UA"/>
        </w:rPr>
        <w:t>. У травні місяці виконати поточний ремонт покрівлі даного будинку.</w:t>
      </w:r>
    </w:p>
    <w:p w:rsidR="00993BEB" w:rsidRPr="002A6082" w:rsidRDefault="00993BEB" w:rsidP="002A6082">
      <w:pPr>
        <w:pStyle w:val="ad"/>
        <w:numPr>
          <w:ilvl w:val="0"/>
          <w:numId w:val="110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993BEB" w:rsidRDefault="00993BEB" w:rsidP="00993BEB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993BEB" w:rsidRDefault="00993BEB" w:rsidP="002A6082">
      <w:pPr>
        <w:rPr>
          <w:b/>
          <w:sz w:val="28"/>
          <w:lang w:val="uk-UA"/>
        </w:rPr>
      </w:pPr>
    </w:p>
    <w:p w:rsidR="00993BEB" w:rsidRPr="00BB4FF9" w:rsidRDefault="00993BEB" w:rsidP="00993BE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993BEB" w:rsidRPr="00BB4FF9" w:rsidRDefault="00993BEB" w:rsidP="00993BEB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993BEB" w:rsidRPr="00BB4FF9" w:rsidRDefault="00993BEB" w:rsidP="00993BEB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993BEB" w:rsidRDefault="00993BEB" w:rsidP="00993BEB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1893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993BEB" w:rsidRPr="00BB4FF9" w:rsidRDefault="00993BEB" w:rsidP="00993BEB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93BEB" w:rsidRPr="00506760" w:rsidRDefault="00993BEB" w:rsidP="00993BEB">
      <w:pPr>
        <w:pStyle w:val="ad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993BEB" w:rsidRPr="00506760" w:rsidRDefault="00993BEB" w:rsidP="00993BEB">
      <w:pPr>
        <w:pStyle w:val="ad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Н.Тесленко</w:t>
      </w:r>
    </w:p>
    <w:p w:rsidR="00993BEB" w:rsidRPr="00506760" w:rsidRDefault="00993BEB" w:rsidP="00993BEB">
      <w:pPr>
        <w:rPr>
          <w:lang w:val="uk-UA"/>
        </w:rPr>
      </w:pPr>
    </w:p>
    <w:p w:rsidR="00993BEB" w:rsidRPr="00506760" w:rsidRDefault="00993BEB" w:rsidP="00993BEB">
      <w:pPr>
        <w:pStyle w:val="ad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993BEB" w:rsidRPr="00506760" w:rsidRDefault="00993BEB" w:rsidP="00993BEB">
      <w:pPr>
        <w:pStyle w:val="ad"/>
        <w:spacing w:after="0"/>
        <w:jc w:val="both"/>
        <w:rPr>
          <w:lang w:val="uk-UA"/>
        </w:rPr>
      </w:pP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</w:p>
    <w:p w:rsidR="00993BEB" w:rsidRPr="0043708B" w:rsidRDefault="00993BEB" w:rsidP="00993BEB">
      <w:pPr>
        <w:pStyle w:val="ad"/>
        <w:numPr>
          <w:ilvl w:val="0"/>
          <w:numId w:val="111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Н.Тесленко щодо проведення слідчих та службових дій по факту смерті дитини у пологовому відділенні міської лікарні (додається).</w:t>
      </w:r>
    </w:p>
    <w:p w:rsidR="00993BEB" w:rsidRPr="00716E1F" w:rsidRDefault="00993BEB" w:rsidP="00993BEB">
      <w:pPr>
        <w:pStyle w:val="ad"/>
        <w:numPr>
          <w:ilvl w:val="0"/>
          <w:numId w:val="111"/>
        </w:numPr>
        <w:spacing w:after="0"/>
        <w:jc w:val="both"/>
        <w:rPr>
          <w:lang w:val="uk-UA"/>
        </w:rPr>
      </w:pPr>
      <w:r w:rsidRPr="004901E8">
        <w:rPr>
          <w:lang w:val="uk-UA"/>
        </w:rPr>
        <w:t xml:space="preserve">Депутатський запит направити для розгляду </w:t>
      </w:r>
      <w:proofErr w:type="spellStart"/>
      <w:r>
        <w:rPr>
          <w:lang w:val="uk-UA"/>
        </w:rPr>
        <w:t>в.о.головного</w:t>
      </w:r>
      <w:proofErr w:type="spellEnd"/>
      <w:r>
        <w:rPr>
          <w:lang w:val="uk-UA"/>
        </w:rPr>
        <w:t xml:space="preserve"> лікаря КЗ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лікарня </w:t>
      </w:r>
      <w:proofErr w:type="spellStart"/>
      <w:r>
        <w:rPr>
          <w:lang w:val="uk-UA"/>
        </w:rPr>
        <w:t>ім.А.В.Лисенка</w:t>
      </w:r>
      <w:proofErr w:type="spellEnd"/>
      <w:r>
        <w:rPr>
          <w:lang w:val="uk-UA"/>
        </w:rPr>
        <w:t xml:space="preserve">» І.Муравському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Default="00993BEB" w:rsidP="00993BEB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993BEB" w:rsidRDefault="00993BEB" w:rsidP="00993BEB">
      <w:pPr>
        <w:jc w:val="center"/>
        <w:rPr>
          <w:b/>
          <w:sz w:val="28"/>
          <w:lang w:val="uk-UA"/>
        </w:rPr>
      </w:pPr>
    </w:p>
    <w:p w:rsidR="00993BEB" w:rsidRPr="00BB4FF9" w:rsidRDefault="00993BEB" w:rsidP="00993BE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993BEB" w:rsidRPr="00BB4FF9" w:rsidRDefault="00993BEB" w:rsidP="00993BEB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993BEB" w:rsidRPr="00BB4FF9" w:rsidRDefault="00993BEB" w:rsidP="00993BEB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993BEB" w:rsidRDefault="00993BEB" w:rsidP="00993BEB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1894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993BEB" w:rsidRPr="00BB4FF9" w:rsidRDefault="00993BEB" w:rsidP="00993BEB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93BEB" w:rsidRPr="00506760" w:rsidRDefault="00993BEB" w:rsidP="00993BEB">
      <w:pPr>
        <w:pStyle w:val="ad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993BEB" w:rsidRPr="00506760" w:rsidRDefault="00993BEB" w:rsidP="00993BEB">
      <w:pPr>
        <w:pStyle w:val="ad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Ю.Майбороди</w:t>
      </w:r>
    </w:p>
    <w:p w:rsidR="00993BEB" w:rsidRPr="00506760" w:rsidRDefault="00993BEB" w:rsidP="00993BEB">
      <w:pPr>
        <w:rPr>
          <w:lang w:val="uk-UA"/>
        </w:rPr>
      </w:pPr>
    </w:p>
    <w:p w:rsidR="00993BEB" w:rsidRPr="002A6082" w:rsidRDefault="00993BEB" w:rsidP="00993BEB">
      <w:pPr>
        <w:pStyle w:val="ad"/>
        <w:spacing w:after="0"/>
        <w:jc w:val="both"/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</w:p>
    <w:p w:rsidR="00993BEB" w:rsidRPr="0043708B" w:rsidRDefault="00993BEB" w:rsidP="00993BEB">
      <w:pPr>
        <w:pStyle w:val="ad"/>
        <w:numPr>
          <w:ilvl w:val="0"/>
          <w:numId w:val="112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8E618C">
        <w:rPr>
          <w:lang w:val="uk-UA"/>
        </w:rPr>
        <w:t xml:space="preserve">депутатський запит депутата міської ради </w:t>
      </w:r>
      <w:r w:rsidR="00412F9E">
        <w:rPr>
          <w:lang w:val="uk-UA"/>
        </w:rPr>
        <w:t>Ю.Майбороди</w:t>
      </w:r>
      <w:r>
        <w:rPr>
          <w:lang w:val="uk-UA"/>
        </w:rPr>
        <w:t xml:space="preserve"> щодо надання інформації стосовно використання бюджетних коштів при будівництві спортивного майданчика зі штучним покриттям в ЗШ №3.</w:t>
      </w:r>
    </w:p>
    <w:p w:rsidR="00993BEB" w:rsidRPr="004901E8" w:rsidRDefault="00993BEB" w:rsidP="00993BEB">
      <w:pPr>
        <w:pStyle w:val="ad"/>
        <w:numPr>
          <w:ilvl w:val="0"/>
          <w:numId w:val="112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відділу освіти (</w:t>
      </w:r>
      <w:proofErr w:type="spellStart"/>
      <w:r>
        <w:rPr>
          <w:lang w:val="uk-UA"/>
        </w:rPr>
        <w:t>нач.Л.Клименко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Default="00993BEB" w:rsidP="002A6082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993BEB" w:rsidRDefault="00993BEB" w:rsidP="00993BEB">
      <w:pPr>
        <w:jc w:val="center"/>
        <w:rPr>
          <w:b/>
          <w:sz w:val="28"/>
          <w:lang w:val="uk-UA"/>
        </w:rPr>
      </w:pPr>
    </w:p>
    <w:p w:rsidR="00993BEB" w:rsidRPr="00BB4FF9" w:rsidRDefault="00993BEB" w:rsidP="00993BE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993BEB" w:rsidRPr="00BB4FF9" w:rsidRDefault="00993BEB" w:rsidP="00993BEB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993BEB" w:rsidRPr="00BB4FF9" w:rsidRDefault="00993BEB" w:rsidP="00993BEB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993BEB" w:rsidRDefault="00993BEB" w:rsidP="00993BEB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1895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993BEB" w:rsidRPr="00BB4FF9" w:rsidRDefault="00993BEB" w:rsidP="00993BEB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93BEB" w:rsidRPr="00506760" w:rsidRDefault="00993BEB" w:rsidP="00993BEB">
      <w:pPr>
        <w:pStyle w:val="ad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993BEB" w:rsidRPr="00506760" w:rsidRDefault="00993BEB" w:rsidP="00993BEB">
      <w:pPr>
        <w:pStyle w:val="ad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Ю.Майбороди</w:t>
      </w:r>
    </w:p>
    <w:p w:rsidR="00993BEB" w:rsidRPr="00506760" w:rsidRDefault="00993BEB" w:rsidP="00993BEB">
      <w:pPr>
        <w:rPr>
          <w:lang w:val="uk-UA"/>
        </w:rPr>
      </w:pPr>
    </w:p>
    <w:p w:rsidR="00993BEB" w:rsidRPr="00506760" w:rsidRDefault="00993BEB" w:rsidP="00993BEB">
      <w:pPr>
        <w:pStyle w:val="ad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993BEB" w:rsidRPr="00506760" w:rsidRDefault="00993BEB" w:rsidP="002A6082">
      <w:pPr>
        <w:pStyle w:val="ad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993BEB" w:rsidRPr="0043708B" w:rsidRDefault="00993BEB" w:rsidP="00993BEB">
      <w:pPr>
        <w:pStyle w:val="ad"/>
        <w:numPr>
          <w:ilvl w:val="0"/>
          <w:numId w:val="113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8E618C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>Ю.Майбороди щодо вирішення питання демонтажу постаменту де було встановлено монумент В.Ульянову в зеленій зоні міського парку відпочинку біля ЦДЮТ.</w:t>
      </w:r>
    </w:p>
    <w:p w:rsidR="00993BEB" w:rsidRPr="004901E8" w:rsidRDefault="00993BEB" w:rsidP="00993BEB">
      <w:pPr>
        <w:pStyle w:val="ad"/>
        <w:numPr>
          <w:ilvl w:val="0"/>
          <w:numId w:val="113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Default="00993BEB" w:rsidP="00993BEB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993BEB" w:rsidRDefault="00993BEB" w:rsidP="00993BEB">
      <w:pPr>
        <w:jc w:val="center"/>
        <w:rPr>
          <w:b/>
          <w:sz w:val="28"/>
          <w:lang w:val="uk-UA"/>
        </w:rPr>
      </w:pPr>
    </w:p>
    <w:p w:rsidR="00993BEB" w:rsidRDefault="00993BEB" w:rsidP="00993BEB">
      <w:pPr>
        <w:jc w:val="center"/>
        <w:rPr>
          <w:b/>
          <w:sz w:val="28"/>
          <w:lang w:val="uk-UA"/>
        </w:rPr>
      </w:pPr>
    </w:p>
    <w:p w:rsidR="00993BEB" w:rsidRPr="00BB4FF9" w:rsidRDefault="00993BEB" w:rsidP="00993BE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993BEB" w:rsidRPr="00BB4FF9" w:rsidRDefault="00993BEB" w:rsidP="00993BEB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993BEB" w:rsidRPr="00BB4FF9" w:rsidRDefault="00993BEB" w:rsidP="00993BEB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993BEB" w:rsidRDefault="00993BEB" w:rsidP="00993BEB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1896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993BEB" w:rsidRPr="00BB4FF9" w:rsidRDefault="00993BEB" w:rsidP="00993BEB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93BEB" w:rsidRPr="00506760" w:rsidRDefault="00993BEB" w:rsidP="00993BEB">
      <w:pPr>
        <w:pStyle w:val="ad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993BEB" w:rsidRPr="00506760" w:rsidRDefault="00993BEB" w:rsidP="00993BEB">
      <w:pPr>
        <w:pStyle w:val="ad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</w:p>
    <w:p w:rsidR="00993BEB" w:rsidRPr="00506760" w:rsidRDefault="00993BEB" w:rsidP="00993BEB">
      <w:pPr>
        <w:rPr>
          <w:lang w:val="uk-UA"/>
        </w:rPr>
      </w:pPr>
    </w:p>
    <w:p w:rsidR="00993BEB" w:rsidRPr="00506760" w:rsidRDefault="00993BEB" w:rsidP="00993BEB">
      <w:pPr>
        <w:pStyle w:val="ad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993BEB" w:rsidRPr="00506760" w:rsidRDefault="00993BEB" w:rsidP="002A6082">
      <w:pPr>
        <w:pStyle w:val="ad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993BEB" w:rsidRPr="0043708B" w:rsidRDefault="00993BEB" w:rsidP="00993BEB">
      <w:pPr>
        <w:pStyle w:val="ad"/>
        <w:numPr>
          <w:ilvl w:val="0"/>
          <w:numId w:val="114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 щодо створення комісії та виділення коштів для проведення капремонту покрівлі буд. №28 по </w:t>
      </w:r>
      <w:proofErr w:type="spellStart"/>
      <w:r>
        <w:rPr>
          <w:lang w:val="uk-UA"/>
        </w:rPr>
        <w:t>вул.Матросова</w:t>
      </w:r>
      <w:proofErr w:type="spellEnd"/>
      <w:r>
        <w:rPr>
          <w:lang w:val="uk-UA"/>
        </w:rPr>
        <w:t xml:space="preserve"> (додається).</w:t>
      </w:r>
    </w:p>
    <w:p w:rsidR="00993BEB" w:rsidRPr="004901E8" w:rsidRDefault="00993BEB" w:rsidP="00993BEB">
      <w:pPr>
        <w:pStyle w:val="ad"/>
        <w:numPr>
          <w:ilvl w:val="0"/>
          <w:numId w:val="114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Pr="002A6082" w:rsidRDefault="002A6082" w:rsidP="002A6082">
      <w:pPr>
        <w:ind w:left="1416"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</w:t>
      </w:r>
      <w:proofErr w:type="spellEnd"/>
    </w:p>
    <w:p w:rsidR="00993BEB" w:rsidRDefault="00993BEB" w:rsidP="002A6082">
      <w:pPr>
        <w:rPr>
          <w:b/>
          <w:sz w:val="28"/>
          <w:lang w:val="uk-UA"/>
        </w:rPr>
      </w:pPr>
    </w:p>
    <w:p w:rsidR="00993BEB" w:rsidRPr="00BB4FF9" w:rsidRDefault="00993BEB" w:rsidP="00993BE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993BEB" w:rsidRPr="00BB4FF9" w:rsidRDefault="00993BEB" w:rsidP="00993BEB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993BEB" w:rsidRPr="00BB4FF9" w:rsidRDefault="00993BEB" w:rsidP="00993BEB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993BEB" w:rsidRDefault="00993BEB" w:rsidP="00993BEB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1897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993BEB" w:rsidRPr="00BB4FF9" w:rsidRDefault="00993BEB" w:rsidP="00993BEB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93BEB" w:rsidRPr="00506760" w:rsidRDefault="00993BEB" w:rsidP="00993BEB">
      <w:pPr>
        <w:pStyle w:val="ad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993BEB" w:rsidRPr="00506760" w:rsidRDefault="00993BEB" w:rsidP="00993BEB">
      <w:pPr>
        <w:pStyle w:val="ad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</w:p>
    <w:p w:rsidR="00993BEB" w:rsidRPr="00506760" w:rsidRDefault="00993BEB" w:rsidP="00993BEB">
      <w:pPr>
        <w:rPr>
          <w:lang w:val="uk-UA"/>
        </w:rPr>
      </w:pPr>
    </w:p>
    <w:p w:rsidR="00993BEB" w:rsidRPr="00506760" w:rsidRDefault="00993BEB" w:rsidP="00993BEB">
      <w:pPr>
        <w:pStyle w:val="ad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993BEB" w:rsidRPr="002A6082" w:rsidRDefault="00993BEB" w:rsidP="00993BEB">
      <w:pPr>
        <w:pStyle w:val="ad"/>
        <w:spacing w:after="0"/>
        <w:jc w:val="both"/>
      </w:pPr>
    </w:p>
    <w:p w:rsidR="00993BEB" w:rsidRPr="00506760" w:rsidRDefault="00993BEB" w:rsidP="002A6082">
      <w:pPr>
        <w:pStyle w:val="ad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993BEB" w:rsidRPr="0043708B" w:rsidRDefault="00993BEB" w:rsidP="00993BEB">
      <w:pPr>
        <w:pStyle w:val="ad"/>
        <w:numPr>
          <w:ilvl w:val="0"/>
          <w:numId w:val="115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8E618C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 щодо невиконання рішення по встановленню дорожніх знаків біля магазину  «</w:t>
      </w:r>
      <w:proofErr w:type="spellStart"/>
      <w:r>
        <w:rPr>
          <w:lang w:val="uk-UA"/>
        </w:rPr>
        <w:t>Файномаркет</w:t>
      </w:r>
      <w:proofErr w:type="spellEnd"/>
      <w:r>
        <w:rPr>
          <w:lang w:val="uk-UA"/>
        </w:rPr>
        <w:t>» та нанесення дорожньої розмітки біля Готелю.</w:t>
      </w:r>
    </w:p>
    <w:p w:rsidR="00993BEB" w:rsidRPr="004901E8" w:rsidRDefault="00993BEB" w:rsidP="00993BEB">
      <w:pPr>
        <w:pStyle w:val="ad"/>
        <w:numPr>
          <w:ilvl w:val="0"/>
          <w:numId w:val="115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Default="00993BEB" w:rsidP="00993BEB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993BEB" w:rsidRDefault="00993BEB" w:rsidP="00993BEB">
      <w:pPr>
        <w:jc w:val="center"/>
        <w:rPr>
          <w:b/>
          <w:sz w:val="28"/>
          <w:lang w:val="uk-UA"/>
        </w:rPr>
      </w:pPr>
    </w:p>
    <w:p w:rsidR="00993BEB" w:rsidRDefault="00993BEB" w:rsidP="00993BEB">
      <w:pPr>
        <w:tabs>
          <w:tab w:val="left" w:pos="180"/>
          <w:tab w:val="left" w:pos="1276"/>
          <w:tab w:val="left" w:pos="4860"/>
        </w:tabs>
        <w:jc w:val="center"/>
        <w:rPr>
          <w:b/>
          <w:lang w:val="uk-UA"/>
        </w:rPr>
      </w:pPr>
    </w:p>
    <w:p w:rsidR="00993BEB" w:rsidRPr="00BB4FF9" w:rsidRDefault="00993BEB" w:rsidP="00993BE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993BEB" w:rsidRPr="00BB4FF9" w:rsidRDefault="00993BEB" w:rsidP="00993BEB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993BEB" w:rsidRPr="00BB4FF9" w:rsidRDefault="00993BEB" w:rsidP="00993BEB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993BEB" w:rsidRDefault="00993BEB" w:rsidP="00993BEB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1898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993BEB" w:rsidRPr="00BB4FF9" w:rsidRDefault="00993BEB" w:rsidP="00993BEB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93BEB" w:rsidRPr="00506760" w:rsidRDefault="00993BEB" w:rsidP="00993BEB">
      <w:pPr>
        <w:pStyle w:val="ad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993BEB" w:rsidRPr="00506760" w:rsidRDefault="00993BEB" w:rsidP="00993BEB">
      <w:pPr>
        <w:pStyle w:val="ad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</w:p>
    <w:p w:rsidR="00993BEB" w:rsidRPr="00506760" w:rsidRDefault="00993BEB" w:rsidP="00993BEB">
      <w:pPr>
        <w:rPr>
          <w:lang w:val="uk-UA"/>
        </w:rPr>
      </w:pPr>
    </w:p>
    <w:p w:rsidR="00993BEB" w:rsidRPr="00506760" w:rsidRDefault="00993BEB" w:rsidP="00993BEB">
      <w:pPr>
        <w:pStyle w:val="ad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993BEB" w:rsidRPr="00506760" w:rsidRDefault="00993BEB" w:rsidP="002A6082">
      <w:pPr>
        <w:pStyle w:val="ad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993BEB" w:rsidRPr="0043708B" w:rsidRDefault="00993BEB" w:rsidP="00993BEB">
      <w:pPr>
        <w:pStyle w:val="ad"/>
        <w:numPr>
          <w:ilvl w:val="0"/>
          <w:numId w:val="116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8E618C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 щодо ремонту спортивного майданчику по </w:t>
      </w:r>
      <w:proofErr w:type="spellStart"/>
      <w:r>
        <w:rPr>
          <w:lang w:val="uk-UA"/>
        </w:rPr>
        <w:t>вул.Героїв</w:t>
      </w:r>
      <w:proofErr w:type="spellEnd"/>
      <w:r>
        <w:rPr>
          <w:lang w:val="uk-UA"/>
        </w:rPr>
        <w:t xml:space="preserve"> Крут біля кафе «Пекін» (у дворі будинку №20 по Михайла Грушевського).</w:t>
      </w:r>
    </w:p>
    <w:p w:rsidR="00993BEB" w:rsidRPr="004901E8" w:rsidRDefault="00993BEB" w:rsidP="00993BEB">
      <w:pPr>
        <w:pStyle w:val="ad"/>
        <w:numPr>
          <w:ilvl w:val="0"/>
          <w:numId w:val="116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Pr="002A6082" w:rsidRDefault="002A6082" w:rsidP="002A6082">
      <w:pPr>
        <w:ind w:left="1416"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</w:t>
      </w:r>
      <w:proofErr w:type="spellEnd"/>
    </w:p>
    <w:p w:rsidR="00993BEB" w:rsidRPr="00BB4FF9" w:rsidRDefault="00993BEB" w:rsidP="00993BE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lastRenderedPageBreak/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993BEB" w:rsidRPr="00BB4FF9" w:rsidRDefault="00993BEB" w:rsidP="00993BEB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993BEB" w:rsidRPr="00BB4FF9" w:rsidRDefault="00993BEB" w:rsidP="00993BEB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993BEB" w:rsidRDefault="00993BEB" w:rsidP="00993BEB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1899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993BEB" w:rsidRPr="00BB4FF9" w:rsidRDefault="00993BEB" w:rsidP="00993BEB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93BEB" w:rsidRPr="00506760" w:rsidRDefault="00993BEB" w:rsidP="00993BEB">
      <w:pPr>
        <w:pStyle w:val="ad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993BEB" w:rsidRPr="00506760" w:rsidRDefault="00993BEB" w:rsidP="00993BEB">
      <w:pPr>
        <w:pStyle w:val="ad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О.Антоненка</w:t>
      </w:r>
    </w:p>
    <w:p w:rsidR="00993BEB" w:rsidRPr="00506760" w:rsidRDefault="00993BEB" w:rsidP="00993BEB">
      <w:pPr>
        <w:rPr>
          <w:lang w:val="uk-UA"/>
        </w:rPr>
      </w:pPr>
    </w:p>
    <w:p w:rsidR="00993BEB" w:rsidRPr="002A6082" w:rsidRDefault="00993BEB" w:rsidP="00993BEB">
      <w:pPr>
        <w:pStyle w:val="ad"/>
        <w:spacing w:after="0"/>
        <w:jc w:val="both"/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</w:p>
    <w:p w:rsidR="00993BEB" w:rsidRPr="0043708B" w:rsidRDefault="00993BEB" w:rsidP="00993BEB">
      <w:pPr>
        <w:pStyle w:val="ad"/>
        <w:numPr>
          <w:ilvl w:val="0"/>
          <w:numId w:val="117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О.Антоненко щодо ремонту колодязя водопроводу біля будинку №4 по </w:t>
      </w:r>
      <w:proofErr w:type="spellStart"/>
      <w:r>
        <w:rPr>
          <w:lang w:val="uk-UA"/>
        </w:rPr>
        <w:t>вул.Свободи</w:t>
      </w:r>
      <w:proofErr w:type="spellEnd"/>
      <w:r>
        <w:rPr>
          <w:lang w:val="uk-UA"/>
        </w:rPr>
        <w:t>. Відсутній колодязь водопроводу біля будинку №56 по вул.8 Березня (додається).</w:t>
      </w:r>
    </w:p>
    <w:p w:rsidR="00993BEB" w:rsidRPr="004901E8" w:rsidRDefault="00993BEB" w:rsidP="00993BEB">
      <w:pPr>
        <w:pStyle w:val="ad"/>
        <w:numPr>
          <w:ilvl w:val="0"/>
          <w:numId w:val="117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Default="00993BEB" w:rsidP="00993BEB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993BEB" w:rsidRDefault="00993BEB" w:rsidP="00993BEB">
      <w:pPr>
        <w:ind w:left="1416" w:firstLine="708"/>
        <w:rPr>
          <w:b/>
          <w:lang w:val="uk-UA"/>
        </w:rPr>
      </w:pPr>
    </w:p>
    <w:p w:rsidR="00993BEB" w:rsidRDefault="00993BEB" w:rsidP="00993BEB">
      <w:pPr>
        <w:tabs>
          <w:tab w:val="left" w:pos="180"/>
          <w:tab w:val="left" w:pos="1276"/>
          <w:tab w:val="left" w:pos="4860"/>
        </w:tabs>
        <w:jc w:val="center"/>
        <w:rPr>
          <w:b/>
          <w:lang w:val="uk-UA"/>
        </w:rPr>
      </w:pPr>
    </w:p>
    <w:p w:rsidR="00993BEB" w:rsidRPr="00BB4FF9" w:rsidRDefault="00993BEB" w:rsidP="00993BE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993BEB" w:rsidRPr="00BB4FF9" w:rsidRDefault="00993BEB" w:rsidP="00993BEB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993BEB" w:rsidRPr="00BB4FF9" w:rsidRDefault="00993BEB" w:rsidP="00993BEB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993BEB" w:rsidRDefault="00993BEB" w:rsidP="00993BEB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1900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993BEB" w:rsidRPr="00BB4FF9" w:rsidRDefault="00993BEB" w:rsidP="00993BEB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93BEB" w:rsidRPr="00506760" w:rsidRDefault="00993BEB" w:rsidP="00993BEB">
      <w:pPr>
        <w:pStyle w:val="ad"/>
        <w:spacing w:after="0"/>
      </w:pPr>
      <w:r w:rsidRPr="00506760">
        <w:t xml:space="preserve">Про </w:t>
      </w:r>
      <w:r>
        <w:rPr>
          <w:lang w:val="uk-UA"/>
        </w:rPr>
        <w:t xml:space="preserve">усний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993BEB" w:rsidRPr="00506760" w:rsidRDefault="00993BEB" w:rsidP="00993BEB">
      <w:pPr>
        <w:pStyle w:val="ad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О.Антоненка</w:t>
      </w:r>
    </w:p>
    <w:p w:rsidR="00993BEB" w:rsidRPr="00506760" w:rsidRDefault="00993BEB" w:rsidP="00993BEB">
      <w:pPr>
        <w:rPr>
          <w:lang w:val="uk-UA"/>
        </w:rPr>
      </w:pPr>
    </w:p>
    <w:p w:rsidR="00993BEB" w:rsidRPr="00506760" w:rsidRDefault="00993BEB" w:rsidP="00993BEB">
      <w:pPr>
        <w:pStyle w:val="ad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993BEB" w:rsidRPr="00506760" w:rsidRDefault="00993BEB" w:rsidP="002A6082">
      <w:pPr>
        <w:pStyle w:val="ad"/>
        <w:spacing w:after="0"/>
        <w:rPr>
          <w:b/>
          <w:lang w:val="uk-UA"/>
        </w:rPr>
      </w:pPr>
    </w:p>
    <w:p w:rsidR="00993BEB" w:rsidRPr="0043708B" w:rsidRDefault="00993BEB" w:rsidP="00993BEB">
      <w:pPr>
        <w:pStyle w:val="ad"/>
        <w:numPr>
          <w:ilvl w:val="0"/>
          <w:numId w:val="118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</w:t>
      </w:r>
      <w:r>
        <w:rPr>
          <w:lang w:val="uk-UA"/>
        </w:rPr>
        <w:t xml:space="preserve">усний </w:t>
      </w:r>
      <w:r w:rsidRPr="008E618C">
        <w:rPr>
          <w:lang w:val="uk-UA"/>
        </w:rPr>
        <w:t xml:space="preserve">депутатський запит депутата міської ради </w:t>
      </w:r>
      <w:r>
        <w:rPr>
          <w:lang w:val="uk-UA"/>
        </w:rPr>
        <w:t xml:space="preserve">О.Антоненко щодо вжиття заходів стосовно </w:t>
      </w:r>
      <w:proofErr w:type="spellStart"/>
      <w:r>
        <w:rPr>
          <w:lang w:val="uk-UA"/>
        </w:rPr>
        <w:t>вирублення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хащів</w:t>
      </w:r>
      <w:proofErr w:type="spellEnd"/>
      <w:r>
        <w:rPr>
          <w:lang w:val="uk-UA"/>
        </w:rPr>
        <w:t xml:space="preserve"> на кладовищі по </w:t>
      </w:r>
      <w:proofErr w:type="spellStart"/>
      <w:r>
        <w:rPr>
          <w:lang w:val="uk-UA"/>
        </w:rPr>
        <w:t>вул.Шмідта</w:t>
      </w:r>
      <w:proofErr w:type="spellEnd"/>
      <w:r>
        <w:rPr>
          <w:lang w:val="uk-UA"/>
        </w:rPr>
        <w:t>.</w:t>
      </w:r>
    </w:p>
    <w:p w:rsidR="00993BEB" w:rsidRPr="004901E8" w:rsidRDefault="00993BEB" w:rsidP="00993BEB">
      <w:pPr>
        <w:pStyle w:val="ad"/>
        <w:numPr>
          <w:ilvl w:val="0"/>
          <w:numId w:val="118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Default="00993BEB" w:rsidP="00993BEB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993BEB" w:rsidRDefault="00993BEB" w:rsidP="002A6082">
      <w:pPr>
        <w:rPr>
          <w:b/>
          <w:lang w:val="uk-UA"/>
        </w:rPr>
      </w:pPr>
    </w:p>
    <w:p w:rsidR="00993BEB" w:rsidRPr="00BB4FF9" w:rsidRDefault="00993BEB" w:rsidP="00993BE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lastRenderedPageBreak/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993BEB" w:rsidRPr="00BB4FF9" w:rsidRDefault="00993BEB" w:rsidP="00993BEB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993BEB" w:rsidRPr="00BB4FF9" w:rsidRDefault="00993BEB" w:rsidP="00993BEB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993BEB" w:rsidRDefault="00993BEB" w:rsidP="00993BEB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1901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993BEB" w:rsidRPr="00BB4FF9" w:rsidRDefault="00993BEB" w:rsidP="00993BEB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93BEB" w:rsidRPr="00506760" w:rsidRDefault="00993BEB" w:rsidP="00993BEB">
      <w:pPr>
        <w:pStyle w:val="ad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993BEB" w:rsidRPr="00506760" w:rsidRDefault="00993BEB" w:rsidP="00993BEB">
      <w:pPr>
        <w:pStyle w:val="ad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В.</w:t>
      </w:r>
      <w:proofErr w:type="spellStart"/>
      <w:r>
        <w:rPr>
          <w:lang w:val="uk-UA"/>
        </w:rPr>
        <w:t>Мацка</w:t>
      </w:r>
      <w:proofErr w:type="spellEnd"/>
    </w:p>
    <w:p w:rsidR="00993BEB" w:rsidRPr="00506760" w:rsidRDefault="00993BEB" w:rsidP="00993BEB">
      <w:pPr>
        <w:rPr>
          <w:lang w:val="uk-UA"/>
        </w:rPr>
      </w:pPr>
    </w:p>
    <w:p w:rsidR="00993BEB" w:rsidRPr="00506760" w:rsidRDefault="00993BEB" w:rsidP="00993BEB">
      <w:pPr>
        <w:pStyle w:val="ad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</w:p>
    <w:p w:rsidR="00993BEB" w:rsidRPr="0043708B" w:rsidRDefault="00993BEB" w:rsidP="00993BEB">
      <w:pPr>
        <w:pStyle w:val="ad"/>
        <w:numPr>
          <w:ilvl w:val="0"/>
          <w:numId w:val="119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В.</w:t>
      </w:r>
      <w:proofErr w:type="spellStart"/>
      <w:r>
        <w:rPr>
          <w:lang w:val="uk-UA"/>
        </w:rPr>
        <w:t>Мацка</w:t>
      </w:r>
      <w:proofErr w:type="spellEnd"/>
      <w:r>
        <w:rPr>
          <w:lang w:val="uk-UA"/>
        </w:rPr>
        <w:t xml:space="preserve"> щодо проблемних питань житлового будинку №11 по </w:t>
      </w:r>
      <w:proofErr w:type="spellStart"/>
      <w:r>
        <w:rPr>
          <w:lang w:val="uk-UA"/>
        </w:rPr>
        <w:t>вул.Партизанській</w:t>
      </w:r>
      <w:proofErr w:type="spellEnd"/>
      <w:r>
        <w:rPr>
          <w:lang w:val="uk-UA"/>
        </w:rPr>
        <w:t xml:space="preserve"> (додається).</w:t>
      </w:r>
    </w:p>
    <w:p w:rsidR="00993BEB" w:rsidRPr="004901E8" w:rsidRDefault="00993BEB" w:rsidP="00993BEB">
      <w:pPr>
        <w:pStyle w:val="ad"/>
        <w:numPr>
          <w:ilvl w:val="0"/>
          <w:numId w:val="119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Default="00993BEB" w:rsidP="00993BEB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993BEB" w:rsidRDefault="00993BEB" w:rsidP="00993BEB">
      <w:pPr>
        <w:ind w:left="1416" w:firstLine="708"/>
        <w:rPr>
          <w:b/>
          <w:lang w:val="uk-UA"/>
        </w:rPr>
      </w:pPr>
    </w:p>
    <w:p w:rsidR="00993BEB" w:rsidRDefault="00993BEB" w:rsidP="00993BEB">
      <w:pPr>
        <w:jc w:val="center"/>
        <w:rPr>
          <w:b/>
          <w:sz w:val="28"/>
          <w:lang w:val="uk-UA"/>
        </w:rPr>
      </w:pPr>
    </w:p>
    <w:p w:rsidR="00993BEB" w:rsidRPr="00BB4FF9" w:rsidRDefault="00993BEB" w:rsidP="00993BE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993BEB" w:rsidRPr="00BB4FF9" w:rsidRDefault="00993BEB" w:rsidP="00993BEB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993BEB" w:rsidRPr="00BB4FF9" w:rsidRDefault="00993BEB" w:rsidP="00993BEB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993BEB" w:rsidRDefault="00993BEB" w:rsidP="00993BEB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1902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993BEB" w:rsidRPr="00BB4FF9" w:rsidRDefault="00993BEB" w:rsidP="00993BEB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93BEB" w:rsidRPr="00506760" w:rsidRDefault="00993BEB" w:rsidP="00993BEB">
      <w:pPr>
        <w:pStyle w:val="ad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993BEB" w:rsidRPr="00506760" w:rsidRDefault="00993BEB" w:rsidP="00993BEB">
      <w:pPr>
        <w:pStyle w:val="ad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О.</w:t>
      </w:r>
      <w:proofErr w:type="spellStart"/>
      <w:r>
        <w:rPr>
          <w:lang w:val="uk-UA"/>
        </w:rPr>
        <w:t>Озеряного</w:t>
      </w:r>
      <w:proofErr w:type="spellEnd"/>
    </w:p>
    <w:p w:rsidR="00993BEB" w:rsidRPr="00506760" w:rsidRDefault="00993BEB" w:rsidP="00993BEB">
      <w:pPr>
        <w:rPr>
          <w:lang w:val="uk-UA"/>
        </w:rPr>
      </w:pPr>
    </w:p>
    <w:p w:rsidR="00993BEB" w:rsidRPr="002A6082" w:rsidRDefault="00993BEB" w:rsidP="00993BEB">
      <w:pPr>
        <w:pStyle w:val="ad"/>
        <w:spacing w:after="0"/>
        <w:jc w:val="both"/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</w:p>
    <w:p w:rsidR="00993BEB" w:rsidRPr="0043708B" w:rsidRDefault="00993BEB" w:rsidP="00993BEB">
      <w:pPr>
        <w:pStyle w:val="ad"/>
        <w:numPr>
          <w:ilvl w:val="0"/>
          <w:numId w:val="120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О.</w:t>
      </w:r>
      <w:proofErr w:type="spellStart"/>
      <w:r>
        <w:rPr>
          <w:lang w:val="uk-UA"/>
        </w:rPr>
        <w:t>Озеряного</w:t>
      </w:r>
      <w:proofErr w:type="spellEnd"/>
      <w:r>
        <w:rPr>
          <w:lang w:val="uk-UA"/>
        </w:rPr>
        <w:t xml:space="preserve"> щодо ремонту доріг по </w:t>
      </w:r>
      <w:proofErr w:type="spellStart"/>
      <w:r>
        <w:rPr>
          <w:lang w:val="uk-UA"/>
        </w:rPr>
        <w:t>вул.Соборній</w:t>
      </w:r>
      <w:proofErr w:type="spellEnd"/>
      <w:r>
        <w:rPr>
          <w:lang w:val="uk-UA"/>
        </w:rPr>
        <w:t xml:space="preserve"> та Героїв Чорнобиля. Виділити кошти на ПКД, обладнати зупинки із заїзними карманами (додається).</w:t>
      </w:r>
    </w:p>
    <w:p w:rsidR="00993BEB" w:rsidRPr="004901E8" w:rsidRDefault="00993BEB" w:rsidP="00993BEB">
      <w:pPr>
        <w:pStyle w:val="ad"/>
        <w:numPr>
          <w:ilvl w:val="0"/>
          <w:numId w:val="120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Default="00993BEB" w:rsidP="00993BEB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993BEB" w:rsidRDefault="00993BEB" w:rsidP="002A608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</w:p>
    <w:p w:rsidR="00993BEB" w:rsidRPr="00BB4FF9" w:rsidRDefault="00993BEB" w:rsidP="00993BE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lastRenderedPageBreak/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993BEB" w:rsidRPr="00BB4FF9" w:rsidRDefault="00993BEB" w:rsidP="00993BEB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993BEB" w:rsidRPr="00BB4FF9" w:rsidRDefault="00993BEB" w:rsidP="00993BEB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993BEB" w:rsidRDefault="00993BEB" w:rsidP="00993BEB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1903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993BEB" w:rsidRPr="00BB4FF9" w:rsidRDefault="00993BEB" w:rsidP="00993BEB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93BEB" w:rsidRPr="00506760" w:rsidRDefault="00993BEB" w:rsidP="00993BEB">
      <w:pPr>
        <w:pStyle w:val="ad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993BEB" w:rsidRPr="00506760" w:rsidRDefault="00993BEB" w:rsidP="00993BEB">
      <w:pPr>
        <w:pStyle w:val="ad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О.</w:t>
      </w:r>
      <w:proofErr w:type="spellStart"/>
      <w:r>
        <w:rPr>
          <w:lang w:val="uk-UA"/>
        </w:rPr>
        <w:t>Озеряного</w:t>
      </w:r>
      <w:proofErr w:type="spellEnd"/>
    </w:p>
    <w:p w:rsidR="00993BEB" w:rsidRPr="00506760" w:rsidRDefault="00993BEB" w:rsidP="00993BEB">
      <w:pPr>
        <w:rPr>
          <w:lang w:val="uk-UA"/>
        </w:rPr>
      </w:pPr>
    </w:p>
    <w:p w:rsidR="00993BEB" w:rsidRPr="00506760" w:rsidRDefault="00993BEB" w:rsidP="00993BEB">
      <w:pPr>
        <w:pStyle w:val="ad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</w:p>
    <w:p w:rsidR="00993BEB" w:rsidRPr="0043708B" w:rsidRDefault="00993BEB" w:rsidP="00993BEB">
      <w:pPr>
        <w:pStyle w:val="ad"/>
        <w:numPr>
          <w:ilvl w:val="0"/>
          <w:numId w:val="121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О.</w:t>
      </w:r>
      <w:proofErr w:type="spellStart"/>
      <w:r>
        <w:rPr>
          <w:lang w:val="uk-UA"/>
        </w:rPr>
        <w:t>Озеряного</w:t>
      </w:r>
      <w:proofErr w:type="spellEnd"/>
      <w:r>
        <w:rPr>
          <w:lang w:val="uk-UA"/>
        </w:rPr>
        <w:t xml:space="preserve"> щодо ремонту заїзних карманів по </w:t>
      </w:r>
      <w:proofErr w:type="spellStart"/>
      <w:r>
        <w:rPr>
          <w:lang w:val="uk-UA"/>
        </w:rPr>
        <w:t>вул.Героїв</w:t>
      </w:r>
      <w:proofErr w:type="spellEnd"/>
      <w:r>
        <w:rPr>
          <w:lang w:val="uk-UA"/>
        </w:rPr>
        <w:t xml:space="preserve"> Чорнобиля  за рахунок виконавця робіт (додається).</w:t>
      </w:r>
    </w:p>
    <w:p w:rsidR="00993BEB" w:rsidRPr="004901E8" w:rsidRDefault="00993BEB" w:rsidP="00993BEB">
      <w:pPr>
        <w:pStyle w:val="ad"/>
        <w:numPr>
          <w:ilvl w:val="0"/>
          <w:numId w:val="121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Default="00993BEB" w:rsidP="00993BEB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993BEB" w:rsidRDefault="00993BEB" w:rsidP="00993BEB">
      <w:pPr>
        <w:jc w:val="center"/>
        <w:rPr>
          <w:b/>
          <w:sz w:val="28"/>
          <w:lang w:val="uk-UA"/>
        </w:rPr>
      </w:pPr>
    </w:p>
    <w:p w:rsidR="00993BEB" w:rsidRDefault="00993BEB" w:rsidP="00993BEB">
      <w:pPr>
        <w:jc w:val="center"/>
        <w:rPr>
          <w:b/>
          <w:sz w:val="28"/>
          <w:lang w:val="uk-UA"/>
        </w:rPr>
      </w:pPr>
    </w:p>
    <w:p w:rsidR="00993BEB" w:rsidRPr="00BB4FF9" w:rsidRDefault="00993BEB" w:rsidP="00993BE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993BEB" w:rsidRPr="00BB4FF9" w:rsidRDefault="00993BEB" w:rsidP="00993BEB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993BEB" w:rsidRPr="00BB4FF9" w:rsidRDefault="00993BEB" w:rsidP="00993BEB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993BEB" w:rsidRDefault="00993BEB" w:rsidP="00993BEB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1904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993BEB" w:rsidRPr="00BB4FF9" w:rsidRDefault="00993BEB" w:rsidP="00993BEB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93BEB" w:rsidRPr="00506760" w:rsidRDefault="00993BEB" w:rsidP="00993BEB">
      <w:pPr>
        <w:pStyle w:val="ad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993BEB" w:rsidRPr="00506760" w:rsidRDefault="00993BEB" w:rsidP="00993BEB">
      <w:pPr>
        <w:pStyle w:val="ad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А.Мороза</w:t>
      </w:r>
    </w:p>
    <w:p w:rsidR="00993BEB" w:rsidRPr="00506760" w:rsidRDefault="00993BEB" w:rsidP="00993BEB">
      <w:pPr>
        <w:rPr>
          <w:lang w:val="uk-UA"/>
        </w:rPr>
      </w:pPr>
    </w:p>
    <w:p w:rsidR="00993BEB" w:rsidRPr="00506760" w:rsidRDefault="00993BEB" w:rsidP="00993BEB">
      <w:pPr>
        <w:pStyle w:val="ad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</w:t>
      </w:r>
      <w:r w:rsidR="002A6082">
        <w:t>дування</w:t>
      </w:r>
      <w:proofErr w:type="spellEnd"/>
      <w:r w:rsidR="002A6082">
        <w:t xml:space="preserve"> в </w:t>
      </w:r>
      <w:proofErr w:type="spellStart"/>
      <w:r w:rsidR="002A6082">
        <w:t>Україні</w:t>
      </w:r>
      <w:proofErr w:type="spellEnd"/>
      <w:r w:rsidR="002A6082">
        <w:t xml:space="preserve">",  </w:t>
      </w:r>
      <w:proofErr w:type="spellStart"/>
      <w:r w:rsidR="002A6082">
        <w:t>міська</w:t>
      </w:r>
      <w:proofErr w:type="spellEnd"/>
      <w:r w:rsidR="002A6082">
        <w:t xml:space="preserve"> рада</w:t>
      </w:r>
    </w:p>
    <w:p w:rsidR="00993BEB" w:rsidRPr="00506760" w:rsidRDefault="00993BEB" w:rsidP="00993BEB">
      <w:pPr>
        <w:pStyle w:val="ad"/>
        <w:spacing w:after="0"/>
        <w:jc w:val="both"/>
        <w:rPr>
          <w:lang w:val="uk-UA"/>
        </w:rPr>
      </w:pPr>
    </w:p>
    <w:p w:rsidR="00993BEB" w:rsidRPr="00506760" w:rsidRDefault="00993BEB" w:rsidP="002A6082">
      <w:pPr>
        <w:pStyle w:val="ad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993BEB" w:rsidRPr="0043708B" w:rsidRDefault="00993BEB" w:rsidP="00993BEB">
      <w:pPr>
        <w:pStyle w:val="ad"/>
        <w:numPr>
          <w:ilvl w:val="0"/>
          <w:numId w:val="122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А.Мороза щодо виготовлення ПКД на облаштування зупинок на розі вулиць Олени </w:t>
      </w:r>
      <w:proofErr w:type="spellStart"/>
      <w:r>
        <w:rPr>
          <w:lang w:val="uk-UA"/>
        </w:rPr>
        <w:t>Теліги</w:t>
      </w:r>
      <w:proofErr w:type="spellEnd"/>
      <w:r>
        <w:rPr>
          <w:lang w:val="uk-UA"/>
        </w:rPr>
        <w:t>, Героїв Чорнобиля та Ярослава Мудрого, а також виготовлення ПКД по капремонту асфальтного покриття даних вулиць (додається).</w:t>
      </w:r>
    </w:p>
    <w:p w:rsidR="00993BEB" w:rsidRPr="004901E8" w:rsidRDefault="00993BEB" w:rsidP="00993BEB">
      <w:pPr>
        <w:pStyle w:val="ad"/>
        <w:numPr>
          <w:ilvl w:val="0"/>
          <w:numId w:val="122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Pr="002A6082" w:rsidRDefault="002A6082" w:rsidP="002A6082">
      <w:pPr>
        <w:ind w:left="1416"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proofErr w:type="spellEnd"/>
    </w:p>
    <w:p w:rsidR="00993BEB" w:rsidRPr="00BB4FF9" w:rsidRDefault="00993BEB" w:rsidP="00993BE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lastRenderedPageBreak/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993BEB" w:rsidRPr="00BB4FF9" w:rsidRDefault="00993BEB" w:rsidP="00993BEB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993BEB" w:rsidRPr="00BB4FF9" w:rsidRDefault="00993BEB" w:rsidP="00993BEB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993BEB" w:rsidRDefault="00993BEB" w:rsidP="00993BEB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1905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993BEB" w:rsidRPr="00BB4FF9" w:rsidRDefault="00993BEB" w:rsidP="00993BEB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93BEB" w:rsidRPr="00506760" w:rsidRDefault="00993BEB" w:rsidP="00993BEB">
      <w:pPr>
        <w:pStyle w:val="ad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993BEB" w:rsidRPr="00506760" w:rsidRDefault="00993BEB" w:rsidP="00993BEB">
      <w:pPr>
        <w:pStyle w:val="ad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А.Мороза</w:t>
      </w:r>
    </w:p>
    <w:p w:rsidR="00993BEB" w:rsidRPr="00506760" w:rsidRDefault="00993BEB" w:rsidP="00993BEB">
      <w:pPr>
        <w:rPr>
          <w:lang w:val="uk-UA"/>
        </w:rPr>
      </w:pPr>
    </w:p>
    <w:p w:rsidR="00993BEB" w:rsidRPr="002A6082" w:rsidRDefault="00993BEB" w:rsidP="00993BEB">
      <w:pPr>
        <w:pStyle w:val="ad"/>
        <w:spacing w:after="0"/>
        <w:jc w:val="both"/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</w:p>
    <w:p w:rsidR="00993BEB" w:rsidRPr="0043708B" w:rsidRDefault="00993BEB" w:rsidP="00993BEB">
      <w:pPr>
        <w:pStyle w:val="ad"/>
        <w:numPr>
          <w:ilvl w:val="0"/>
          <w:numId w:val="123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А.Мороза щодо виділення коштів на капітальний і поточний ремонт асфальтного покриття </w:t>
      </w:r>
      <w:proofErr w:type="spellStart"/>
      <w:r>
        <w:rPr>
          <w:lang w:val="uk-UA"/>
        </w:rPr>
        <w:t>вул.Осадчого</w:t>
      </w:r>
      <w:proofErr w:type="spellEnd"/>
      <w:r>
        <w:rPr>
          <w:lang w:val="uk-UA"/>
        </w:rPr>
        <w:t xml:space="preserve"> (додається).</w:t>
      </w:r>
    </w:p>
    <w:p w:rsidR="00993BEB" w:rsidRPr="004901E8" w:rsidRDefault="00993BEB" w:rsidP="00993BEB">
      <w:pPr>
        <w:pStyle w:val="ad"/>
        <w:numPr>
          <w:ilvl w:val="0"/>
          <w:numId w:val="123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Default="00993BEB" w:rsidP="00993BEB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993BEB" w:rsidRDefault="00993BEB" w:rsidP="00993BE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</w:p>
    <w:p w:rsidR="00993BEB" w:rsidRDefault="00993BEB" w:rsidP="00993BEB">
      <w:pPr>
        <w:jc w:val="center"/>
        <w:rPr>
          <w:b/>
          <w:sz w:val="28"/>
          <w:lang w:val="uk-UA"/>
        </w:rPr>
      </w:pPr>
    </w:p>
    <w:p w:rsidR="00993BEB" w:rsidRPr="00BB4FF9" w:rsidRDefault="00993BEB" w:rsidP="00993BE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993BEB" w:rsidRPr="00BB4FF9" w:rsidRDefault="00993BEB" w:rsidP="00993BEB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993BEB" w:rsidRPr="00BB4FF9" w:rsidRDefault="00993BEB" w:rsidP="00993BEB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993BEB" w:rsidRDefault="00993BEB" w:rsidP="00993BEB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1906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993BEB" w:rsidRPr="00BB4FF9" w:rsidRDefault="00993BEB" w:rsidP="00993BEB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93BEB" w:rsidRPr="00506760" w:rsidRDefault="00993BEB" w:rsidP="00993BEB">
      <w:pPr>
        <w:pStyle w:val="ad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993BEB" w:rsidRPr="00506760" w:rsidRDefault="00993BEB" w:rsidP="00993BEB">
      <w:pPr>
        <w:pStyle w:val="ad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А.Мороза</w:t>
      </w:r>
    </w:p>
    <w:p w:rsidR="00993BEB" w:rsidRPr="00506760" w:rsidRDefault="00993BEB" w:rsidP="00993BEB">
      <w:pPr>
        <w:rPr>
          <w:lang w:val="uk-UA"/>
        </w:rPr>
      </w:pPr>
    </w:p>
    <w:p w:rsidR="00993BEB" w:rsidRPr="002A6082" w:rsidRDefault="00993BEB" w:rsidP="00993BEB">
      <w:pPr>
        <w:pStyle w:val="ad"/>
        <w:spacing w:after="0"/>
        <w:jc w:val="both"/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</w:p>
    <w:p w:rsidR="00993BEB" w:rsidRPr="0043708B" w:rsidRDefault="00993BEB" w:rsidP="00993BEB">
      <w:pPr>
        <w:pStyle w:val="ad"/>
        <w:numPr>
          <w:ilvl w:val="0"/>
          <w:numId w:val="124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А.Мороза щодо виготовлення ПКД на капітальний ремонт </w:t>
      </w:r>
      <w:proofErr w:type="spellStart"/>
      <w:r>
        <w:rPr>
          <w:lang w:val="uk-UA"/>
        </w:rPr>
        <w:t>асфальто-бетонного</w:t>
      </w:r>
      <w:proofErr w:type="spellEnd"/>
      <w:r>
        <w:rPr>
          <w:lang w:val="uk-UA"/>
        </w:rPr>
        <w:t xml:space="preserve"> покриття вулиць Шмідта, Назарова, Свободи, Комарова (додається).</w:t>
      </w:r>
    </w:p>
    <w:p w:rsidR="00993BEB" w:rsidRPr="004901E8" w:rsidRDefault="00993BEB" w:rsidP="00993BEB">
      <w:pPr>
        <w:pStyle w:val="ad"/>
        <w:numPr>
          <w:ilvl w:val="0"/>
          <w:numId w:val="124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Default="002A6082" w:rsidP="002A6082">
      <w:pPr>
        <w:ind w:left="1416"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</w:t>
      </w:r>
      <w:proofErr w:type="spellStart"/>
      <w:r>
        <w:rPr>
          <w:b/>
          <w:lang w:val="uk-UA"/>
        </w:rPr>
        <w:t>Філіпенко</w:t>
      </w:r>
      <w:bookmarkStart w:id="0" w:name="_GoBack"/>
      <w:bookmarkEnd w:id="0"/>
      <w:proofErr w:type="spellEnd"/>
    </w:p>
    <w:p w:rsidR="00993BEB" w:rsidRPr="00BB4FF9" w:rsidRDefault="00993BEB" w:rsidP="00993BEB">
      <w:pPr>
        <w:tabs>
          <w:tab w:val="left" w:pos="180"/>
          <w:tab w:val="left" w:pos="1276"/>
          <w:tab w:val="left" w:pos="4860"/>
        </w:tabs>
        <w:jc w:val="center"/>
        <w:rPr>
          <w:b/>
          <w:bCs/>
          <w:lang w:val="uk-UA"/>
        </w:rPr>
      </w:pPr>
      <w:r>
        <w:rPr>
          <w:b/>
          <w:lang w:val="uk-UA"/>
        </w:rPr>
        <w:lastRenderedPageBreak/>
        <w:t xml:space="preserve">Сімдесят перша </w:t>
      </w:r>
      <w:r w:rsidRPr="00BB4FF9">
        <w:rPr>
          <w:b/>
          <w:lang w:val="uk-UA"/>
        </w:rPr>
        <w:t>сесія</w:t>
      </w:r>
      <w:r w:rsidRPr="00BB4FF9">
        <w:rPr>
          <w:b/>
          <w:bCs/>
          <w:lang w:val="uk-UA"/>
        </w:rPr>
        <w:t xml:space="preserve"> </w:t>
      </w:r>
      <w:proofErr w:type="spellStart"/>
      <w:r w:rsidRPr="00BB4FF9">
        <w:rPr>
          <w:b/>
          <w:bCs/>
          <w:lang w:val="uk-UA"/>
        </w:rPr>
        <w:t>Знам’янської</w:t>
      </w:r>
      <w:proofErr w:type="spellEnd"/>
      <w:r w:rsidRPr="00BB4FF9">
        <w:rPr>
          <w:b/>
          <w:bCs/>
          <w:lang w:val="uk-UA"/>
        </w:rPr>
        <w:t xml:space="preserve"> міської ради</w:t>
      </w:r>
    </w:p>
    <w:p w:rsidR="00993BEB" w:rsidRPr="00BB4FF9" w:rsidRDefault="00993BEB" w:rsidP="00993BEB">
      <w:pPr>
        <w:jc w:val="center"/>
        <w:rPr>
          <w:b/>
          <w:bCs/>
          <w:lang w:val="uk-UA"/>
        </w:rPr>
      </w:pPr>
      <w:r w:rsidRPr="00BB4FF9">
        <w:rPr>
          <w:b/>
          <w:bCs/>
          <w:lang w:val="uk-UA"/>
        </w:rPr>
        <w:t xml:space="preserve">сьомого скликання  </w:t>
      </w:r>
    </w:p>
    <w:p w:rsidR="00993BEB" w:rsidRPr="00BB4FF9" w:rsidRDefault="00993BEB" w:rsidP="00993BEB">
      <w:pPr>
        <w:pStyle w:val="3"/>
        <w:ind w:left="2832" w:firstLine="708"/>
        <w:rPr>
          <w:rFonts w:ascii="Times New Roman" w:hAnsi="Times New Roman"/>
          <w:b w:val="0"/>
          <w:color w:val="auto"/>
        </w:rPr>
      </w:pPr>
      <w:r w:rsidRPr="00BB4FF9">
        <w:rPr>
          <w:rFonts w:ascii="Times New Roman" w:hAnsi="Times New Roman"/>
          <w:color w:val="auto"/>
        </w:rPr>
        <w:t xml:space="preserve">       Р І Ш Е Н </w:t>
      </w:r>
      <w:proofErr w:type="spellStart"/>
      <w:proofErr w:type="gramStart"/>
      <w:r w:rsidRPr="00BB4FF9">
        <w:rPr>
          <w:rFonts w:ascii="Times New Roman" w:hAnsi="Times New Roman"/>
          <w:color w:val="auto"/>
        </w:rPr>
        <w:t>Н</w:t>
      </w:r>
      <w:proofErr w:type="spellEnd"/>
      <w:proofErr w:type="gramEnd"/>
      <w:r w:rsidRPr="00BB4FF9">
        <w:rPr>
          <w:rFonts w:ascii="Times New Roman" w:hAnsi="Times New Roman"/>
          <w:color w:val="auto"/>
        </w:rPr>
        <w:t xml:space="preserve"> Я</w:t>
      </w:r>
    </w:p>
    <w:p w:rsidR="00993BEB" w:rsidRDefault="00993BEB" w:rsidP="00993BEB">
      <w:pPr>
        <w:rPr>
          <w:lang w:val="uk-UA"/>
        </w:rPr>
      </w:pPr>
      <w:r w:rsidRPr="00BB4FF9">
        <w:rPr>
          <w:lang w:val="uk-UA"/>
        </w:rPr>
        <w:t xml:space="preserve">від   </w:t>
      </w:r>
      <w:r>
        <w:rPr>
          <w:lang w:val="uk-UA"/>
        </w:rPr>
        <w:t>25 квітня</w:t>
      </w:r>
      <w:r w:rsidRPr="00BB4FF9">
        <w:rPr>
          <w:lang w:val="uk-UA"/>
        </w:rPr>
        <w:t xml:space="preserve">  2019 року 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806C7">
        <w:rPr>
          <w:b/>
          <w:lang w:val="uk-UA"/>
        </w:rPr>
        <w:tab/>
        <w:t>№</w:t>
      </w:r>
      <w:r>
        <w:rPr>
          <w:b/>
          <w:lang w:val="uk-UA"/>
        </w:rPr>
        <w:t>1907</w:t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  <w:r w:rsidRPr="00BB4FF9">
        <w:rPr>
          <w:lang w:val="uk-UA"/>
        </w:rPr>
        <w:tab/>
      </w:r>
    </w:p>
    <w:p w:rsidR="00993BEB" w:rsidRPr="00BB4FF9" w:rsidRDefault="00993BEB" w:rsidP="00993BEB">
      <w:pPr>
        <w:ind w:left="2832" w:firstLine="708"/>
        <w:rPr>
          <w:lang w:val="uk-UA"/>
        </w:rPr>
      </w:pPr>
      <w:r>
        <w:rPr>
          <w:lang w:val="uk-UA"/>
        </w:rPr>
        <w:t xml:space="preserve">         </w:t>
      </w:r>
      <w:r w:rsidRPr="00BB4FF9">
        <w:rPr>
          <w:lang w:val="uk-UA"/>
        </w:rPr>
        <w:t>м. Знам’янка</w:t>
      </w:r>
    </w:p>
    <w:p w:rsidR="00993BEB" w:rsidRPr="00506760" w:rsidRDefault="00993BEB" w:rsidP="00993BEB">
      <w:pPr>
        <w:pStyle w:val="ad"/>
        <w:spacing w:after="0"/>
      </w:pPr>
      <w:r w:rsidRPr="00506760">
        <w:t xml:space="preserve">Про </w:t>
      </w:r>
      <w:proofErr w:type="spellStart"/>
      <w:r w:rsidRPr="00506760">
        <w:t>депутатський</w:t>
      </w:r>
      <w:proofErr w:type="spellEnd"/>
      <w:r w:rsidRPr="00506760">
        <w:t xml:space="preserve"> </w:t>
      </w:r>
      <w:proofErr w:type="gramStart"/>
      <w:r w:rsidRPr="00506760">
        <w:t>запит</w:t>
      </w:r>
      <w:proofErr w:type="gramEnd"/>
      <w:r w:rsidRPr="00506760">
        <w:t xml:space="preserve"> депутата </w:t>
      </w:r>
    </w:p>
    <w:p w:rsidR="00993BEB" w:rsidRPr="00506760" w:rsidRDefault="00993BEB" w:rsidP="00993BEB">
      <w:pPr>
        <w:pStyle w:val="ad"/>
        <w:spacing w:after="0"/>
        <w:rPr>
          <w:lang w:val="uk-UA"/>
        </w:rPr>
      </w:pPr>
      <w:proofErr w:type="spellStart"/>
      <w:proofErr w:type="gramStart"/>
      <w:r w:rsidRPr="00506760">
        <w:t>м</w:t>
      </w:r>
      <w:proofErr w:type="gramEnd"/>
      <w:r w:rsidRPr="00506760">
        <w:t>іської</w:t>
      </w:r>
      <w:proofErr w:type="spellEnd"/>
      <w:r w:rsidRPr="00506760">
        <w:t xml:space="preserve"> ради </w:t>
      </w:r>
      <w:r>
        <w:rPr>
          <w:lang w:val="uk-UA"/>
        </w:rPr>
        <w:t>А.Мороза</w:t>
      </w:r>
    </w:p>
    <w:p w:rsidR="00993BEB" w:rsidRPr="00506760" w:rsidRDefault="00993BEB" w:rsidP="00993BEB">
      <w:pPr>
        <w:rPr>
          <w:lang w:val="uk-UA"/>
        </w:rPr>
      </w:pPr>
    </w:p>
    <w:p w:rsidR="00993BEB" w:rsidRPr="00506760" w:rsidRDefault="00993BEB" w:rsidP="00993BEB">
      <w:pPr>
        <w:pStyle w:val="ad"/>
        <w:spacing w:after="0"/>
        <w:jc w:val="both"/>
        <w:rPr>
          <w:lang w:val="uk-UA"/>
        </w:rPr>
      </w:pPr>
      <w:r w:rsidRPr="00506760">
        <w:tab/>
      </w:r>
      <w:proofErr w:type="spellStart"/>
      <w:r w:rsidRPr="00506760">
        <w:t>Відповідно</w:t>
      </w:r>
      <w:proofErr w:type="spellEnd"/>
      <w:r w:rsidRPr="00506760">
        <w:t xml:space="preserve"> до статей 21,22 Закону </w:t>
      </w:r>
      <w:proofErr w:type="spellStart"/>
      <w:r w:rsidRPr="00506760">
        <w:t>України</w:t>
      </w:r>
      <w:proofErr w:type="spellEnd"/>
      <w:r w:rsidRPr="00506760">
        <w:t xml:space="preserve"> "Про статус </w:t>
      </w:r>
      <w:proofErr w:type="spellStart"/>
      <w:r w:rsidRPr="00506760">
        <w:t>депутатів</w:t>
      </w:r>
      <w:proofErr w:type="spellEnd"/>
      <w:r w:rsidRPr="00506760">
        <w:t xml:space="preserve"> </w:t>
      </w:r>
      <w:proofErr w:type="spellStart"/>
      <w:proofErr w:type="gramStart"/>
      <w:r w:rsidRPr="00506760">
        <w:t>м</w:t>
      </w:r>
      <w:proofErr w:type="gramEnd"/>
      <w:r w:rsidRPr="00506760">
        <w:t>ісцевих</w:t>
      </w:r>
      <w:proofErr w:type="spellEnd"/>
      <w:r w:rsidRPr="00506760">
        <w:t xml:space="preserve"> рад", п</w:t>
      </w:r>
      <w:r w:rsidRPr="00506760">
        <w:rPr>
          <w:lang w:val="uk-UA"/>
        </w:rPr>
        <w:t>.</w:t>
      </w:r>
      <w:r w:rsidRPr="00506760">
        <w:t xml:space="preserve">13 </w:t>
      </w:r>
      <w:r w:rsidRPr="00506760">
        <w:rPr>
          <w:lang w:val="uk-UA"/>
        </w:rPr>
        <w:t>ч</w:t>
      </w:r>
      <w:r w:rsidRPr="00506760">
        <w:t xml:space="preserve">.1 ст.26, </w:t>
      </w:r>
      <w:r w:rsidRPr="00506760">
        <w:rPr>
          <w:lang w:val="uk-UA"/>
        </w:rPr>
        <w:t>ч</w:t>
      </w:r>
      <w:r w:rsidRPr="00506760">
        <w:t xml:space="preserve">.7 ст.49 Закону </w:t>
      </w:r>
      <w:proofErr w:type="spellStart"/>
      <w:r w:rsidRPr="00506760">
        <w:t>України</w:t>
      </w:r>
      <w:proofErr w:type="spellEnd"/>
      <w:r w:rsidRPr="00506760">
        <w:t xml:space="preserve"> "Про </w:t>
      </w:r>
      <w:proofErr w:type="spellStart"/>
      <w:r w:rsidRPr="00506760">
        <w:t>місцеве</w:t>
      </w:r>
      <w:proofErr w:type="spellEnd"/>
      <w:r w:rsidRPr="00506760">
        <w:t xml:space="preserve"> </w:t>
      </w:r>
      <w:proofErr w:type="spellStart"/>
      <w:r w:rsidRPr="00506760">
        <w:t>самоврядування</w:t>
      </w:r>
      <w:proofErr w:type="spellEnd"/>
      <w:r w:rsidRPr="00506760">
        <w:t xml:space="preserve"> в </w:t>
      </w:r>
      <w:proofErr w:type="spellStart"/>
      <w:r w:rsidRPr="00506760">
        <w:t>Україні</w:t>
      </w:r>
      <w:proofErr w:type="spellEnd"/>
      <w:r w:rsidRPr="00506760">
        <w:t xml:space="preserve">",  </w:t>
      </w:r>
      <w:proofErr w:type="spellStart"/>
      <w:r w:rsidRPr="00506760">
        <w:t>міська</w:t>
      </w:r>
      <w:proofErr w:type="spellEnd"/>
      <w:r w:rsidRPr="00506760">
        <w:t xml:space="preserve"> рада</w:t>
      </w:r>
    </w:p>
    <w:p w:rsidR="00993BEB" w:rsidRPr="00506760" w:rsidRDefault="00993BEB" w:rsidP="00993BEB">
      <w:pPr>
        <w:pStyle w:val="ad"/>
        <w:spacing w:after="0"/>
        <w:jc w:val="both"/>
        <w:rPr>
          <w:lang w:val="uk-UA"/>
        </w:rPr>
      </w:pP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  <w:r w:rsidRPr="00506760">
        <w:rPr>
          <w:b/>
        </w:rPr>
        <w:t xml:space="preserve">В и </w:t>
      </w:r>
      <w:proofErr w:type="gramStart"/>
      <w:r w:rsidRPr="00506760">
        <w:rPr>
          <w:b/>
        </w:rPr>
        <w:t>р</w:t>
      </w:r>
      <w:proofErr w:type="gramEnd"/>
      <w:r w:rsidRPr="00506760">
        <w:rPr>
          <w:b/>
        </w:rPr>
        <w:t xml:space="preserve"> і ш и л а:</w:t>
      </w:r>
    </w:p>
    <w:p w:rsidR="00993BEB" w:rsidRPr="00506760" w:rsidRDefault="00993BEB" w:rsidP="00993BEB">
      <w:pPr>
        <w:pStyle w:val="ad"/>
        <w:spacing w:after="0"/>
        <w:jc w:val="center"/>
        <w:rPr>
          <w:b/>
          <w:lang w:val="uk-UA"/>
        </w:rPr>
      </w:pPr>
    </w:p>
    <w:p w:rsidR="00993BEB" w:rsidRPr="0043708B" w:rsidRDefault="00993BEB" w:rsidP="00993BEB">
      <w:pPr>
        <w:pStyle w:val="ad"/>
        <w:numPr>
          <w:ilvl w:val="0"/>
          <w:numId w:val="125"/>
        </w:numPr>
        <w:spacing w:after="0"/>
        <w:jc w:val="both"/>
        <w:rPr>
          <w:lang w:val="uk-UA"/>
        </w:rPr>
      </w:pPr>
      <w:r w:rsidRPr="008E618C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 xml:space="preserve">А.Мороза щодо виконання робіт по благоустрою закритого кладовища по </w:t>
      </w:r>
      <w:proofErr w:type="spellStart"/>
      <w:r>
        <w:rPr>
          <w:lang w:val="uk-UA"/>
        </w:rPr>
        <w:t>вул.Шмідта</w:t>
      </w:r>
      <w:proofErr w:type="spellEnd"/>
      <w:r>
        <w:rPr>
          <w:lang w:val="uk-UA"/>
        </w:rPr>
        <w:t xml:space="preserve"> (додається).</w:t>
      </w:r>
    </w:p>
    <w:p w:rsidR="00993BEB" w:rsidRPr="004901E8" w:rsidRDefault="00993BEB" w:rsidP="00993BEB">
      <w:pPr>
        <w:pStyle w:val="ad"/>
        <w:numPr>
          <w:ilvl w:val="0"/>
          <w:numId w:val="125"/>
        </w:numPr>
        <w:spacing w:after="0"/>
        <w:jc w:val="both"/>
      </w:pPr>
      <w:r w:rsidRPr="004901E8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>управлінню МА та ЖКГ (</w:t>
      </w:r>
      <w:proofErr w:type="spellStart"/>
      <w:r>
        <w:rPr>
          <w:lang w:val="uk-UA"/>
        </w:rPr>
        <w:t>нач.М.Нікітін</w:t>
      </w:r>
      <w:proofErr w:type="spellEnd"/>
      <w:r>
        <w:rPr>
          <w:lang w:val="uk-UA"/>
        </w:rPr>
        <w:t xml:space="preserve">) з наданням </w:t>
      </w:r>
      <w:r w:rsidRPr="004901E8">
        <w:rPr>
          <w:lang w:val="uk-UA"/>
        </w:rPr>
        <w:t>офіційної відповіді депутату та міській раді в паперовому та електронному вигляд</w:t>
      </w:r>
      <w:r>
        <w:rPr>
          <w:lang w:val="uk-UA"/>
        </w:rPr>
        <w:t>і у встановлений законодавством України термін.</w:t>
      </w: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Pr="00506760" w:rsidRDefault="00993BEB" w:rsidP="00993BEB">
      <w:pPr>
        <w:pStyle w:val="ad"/>
        <w:spacing w:after="0"/>
        <w:ind w:left="720"/>
        <w:rPr>
          <w:lang w:val="uk-UA"/>
        </w:rPr>
      </w:pPr>
    </w:p>
    <w:p w:rsidR="00993BEB" w:rsidRDefault="00993BEB" w:rsidP="00993BEB">
      <w:pPr>
        <w:ind w:left="1416" w:firstLine="708"/>
        <w:rPr>
          <w:b/>
          <w:lang w:val="uk-UA"/>
        </w:rPr>
      </w:pPr>
      <w:r w:rsidRPr="00801E7F">
        <w:rPr>
          <w:b/>
          <w:lang w:val="uk-UA"/>
        </w:rPr>
        <w:t>Міський голова</w:t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</w:r>
      <w:r w:rsidRPr="00801E7F">
        <w:rPr>
          <w:b/>
          <w:lang w:val="uk-UA"/>
        </w:rPr>
        <w:tab/>
        <w:t>С.</w:t>
      </w:r>
      <w:proofErr w:type="spellStart"/>
      <w:r w:rsidRPr="00801E7F">
        <w:rPr>
          <w:b/>
          <w:lang w:val="uk-UA"/>
        </w:rPr>
        <w:t>Філіпенко</w:t>
      </w:r>
      <w:proofErr w:type="spellEnd"/>
    </w:p>
    <w:p w:rsidR="00993BEB" w:rsidRDefault="00993BEB" w:rsidP="00993BEB">
      <w:pPr>
        <w:ind w:left="1416" w:firstLine="708"/>
        <w:rPr>
          <w:b/>
          <w:lang w:val="uk-UA"/>
        </w:rPr>
      </w:pPr>
    </w:p>
    <w:p w:rsidR="00993BEB" w:rsidRDefault="00993BEB" w:rsidP="00993BEB">
      <w:pPr>
        <w:ind w:left="1416" w:firstLine="708"/>
        <w:rPr>
          <w:b/>
          <w:lang w:val="uk-UA"/>
        </w:rPr>
      </w:pPr>
    </w:p>
    <w:sectPr w:rsidR="00993BEB" w:rsidSect="00423503">
      <w:headerReference w:type="default" r:id="rId9"/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76E" w:rsidRDefault="00CA176E" w:rsidP="00993BEB">
      <w:r>
        <w:separator/>
      </w:r>
    </w:p>
  </w:endnote>
  <w:endnote w:type="continuationSeparator" w:id="0">
    <w:p w:rsidR="00CA176E" w:rsidRDefault="00CA176E" w:rsidP="00993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extBook">
    <w:altName w:val="Times New Roman"/>
    <w:charset w:val="00"/>
    <w:family w:val="auto"/>
    <w:pitch w:val="default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76E" w:rsidRDefault="00CA176E" w:rsidP="00993BEB">
      <w:r>
        <w:separator/>
      </w:r>
    </w:p>
  </w:footnote>
  <w:footnote w:type="continuationSeparator" w:id="0">
    <w:p w:rsidR="00CA176E" w:rsidRDefault="00CA176E" w:rsidP="00993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4D7" w:rsidRDefault="00C344D7">
    <w:pPr>
      <w:pStyle w:val="aff2"/>
      <w:jc w:val="center"/>
    </w:pPr>
  </w:p>
  <w:p w:rsidR="00C344D7" w:rsidRDefault="00C344D7">
    <w:pPr>
      <w:pStyle w:val="af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lang w:val="uk-UA"/>
      </w:rPr>
    </w:lvl>
  </w:abstractNum>
  <w:abstractNum w:abstractNumId="2">
    <w:nsid w:val="00000010"/>
    <w:multiLevelType w:val="singleLevel"/>
    <w:tmpl w:val="00000010"/>
    <w:name w:val="WW8Num27"/>
    <w:lvl w:ilvl="0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lang w:val="uk-UA"/>
      </w:rPr>
    </w:lvl>
  </w:abstractNum>
  <w:abstractNum w:abstractNumId="3">
    <w:nsid w:val="000D330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128010C"/>
    <w:multiLevelType w:val="hybridMultilevel"/>
    <w:tmpl w:val="C1926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17C25F2"/>
    <w:multiLevelType w:val="hybridMultilevel"/>
    <w:tmpl w:val="129C357A"/>
    <w:lvl w:ilvl="0" w:tplc="0428ACC6">
      <w:numFmt w:val="bullet"/>
      <w:lvlText w:val="-"/>
      <w:lvlJc w:val="left"/>
      <w:pPr>
        <w:tabs>
          <w:tab w:val="num" w:pos="454"/>
        </w:tabs>
        <w:ind w:left="454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7">
    <w:nsid w:val="026B67DC"/>
    <w:multiLevelType w:val="hybridMultilevel"/>
    <w:tmpl w:val="7C78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CA63D2"/>
    <w:multiLevelType w:val="hybridMultilevel"/>
    <w:tmpl w:val="564AD332"/>
    <w:lvl w:ilvl="0" w:tplc="56684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>
    <w:nsid w:val="08944CBB"/>
    <w:multiLevelType w:val="hybridMultilevel"/>
    <w:tmpl w:val="D1A43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96F17AD"/>
    <w:multiLevelType w:val="hybridMultilevel"/>
    <w:tmpl w:val="061CB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ED0399"/>
    <w:multiLevelType w:val="hybridMultilevel"/>
    <w:tmpl w:val="7728D884"/>
    <w:lvl w:ilvl="0" w:tplc="56684458">
      <w:start w:val="1"/>
      <w:numFmt w:val="bullet"/>
      <w:lvlText w:val=""/>
      <w:lvlJc w:val="left"/>
      <w:pPr>
        <w:tabs>
          <w:tab w:val="num" w:pos="365"/>
        </w:tabs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5"/>
        </w:tabs>
        <w:ind w:left="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5"/>
        </w:tabs>
        <w:ind w:left="1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5"/>
        </w:tabs>
        <w:ind w:left="1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5"/>
        </w:tabs>
        <w:ind w:left="2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5"/>
        </w:tabs>
        <w:ind w:left="3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5"/>
        </w:tabs>
        <w:ind w:left="3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5"/>
        </w:tabs>
        <w:ind w:left="4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5"/>
        </w:tabs>
        <w:ind w:left="5405" w:hanging="360"/>
      </w:pPr>
      <w:rPr>
        <w:rFonts w:ascii="Wingdings" w:hAnsi="Wingdings" w:hint="default"/>
      </w:rPr>
    </w:lvl>
  </w:abstractNum>
  <w:abstractNum w:abstractNumId="12">
    <w:nsid w:val="0A0764A7"/>
    <w:multiLevelType w:val="hybridMultilevel"/>
    <w:tmpl w:val="702603EA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A2C747B"/>
    <w:multiLevelType w:val="hybridMultilevel"/>
    <w:tmpl w:val="B3208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521A11"/>
    <w:multiLevelType w:val="hybridMultilevel"/>
    <w:tmpl w:val="7F16E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AF03FF9"/>
    <w:multiLevelType w:val="hybridMultilevel"/>
    <w:tmpl w:val="D13EE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B700B8C"/>
    <w:multiLevelType w:val="hybridMultilevel"/>
    <w:tmpl w:val="3B4E8EB2"/>
    <w:lvl w:ilvl="0" w:tplc="566844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>
    <w:nsid w:val="0CF532B2"/>
    <w:multiLevelType w:val="hybridMultilevel"/>
    <w:tmpl w:val="4A2625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0D6B7736"/>
    <w:multiLevelType w:val="hybridMultilevel"/>
    <w:tmpl w:val="41E68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D744A37"/>
    <w:multiLevelType w:val="hybridMultilevel"/>
    <w:tmpl w:val="6518B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1">
    <w:nsid w:val="0E644BF3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C9584B"/>
    <w:multiLevelType w:val="hybridMultilevel"/>
    <w:tmpl w:val="086208FC"/>
    <w:lvl w:ilvl="0" w:tplc="00000007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Wingdings" w:hint="default"/>
        <w:lang w:val="uk-UA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0F3F2070"/>
    <w:multiLevelType w:val="hybridMultilevel"/>
    <w:tmpl w:val="2B0CC234"/>
    <w:name w:val="WW8Num7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4">
    <w:nsid w:val="0FBA151D"/>
    <w:multiLevelType w:val="hybridMultilevel"/>
    <w:tmpl w:val="64966B48"/>
    <w:lvl w:ilvl="0" w:tplc="0419001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10454929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25B66D1"/>
    <w:multiLevelType w:val="hybridMultilevel"/>
    <w:tmpl w:val="6436F6AE"/>
    <w:lvl w:ilvl="0" w:tplc="7CB489DC">
      <w:numFmt w:val="bullet"/>
      <w:suff w:val="spa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7">
    <w:nsid w:val="128E153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8">
    <w:nsid w:val="13276E85"/>
    <w:multiLevelType w:val="hybridMultilevel"/>
    <w:tmpl w:val="4E6CE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33C08BB"/>
    <w:multiLevelType w:val="hybridMultilevel"/>
    <w:tmpl w:val="72C2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3431ED8"/>
    <w:multiLevelType w:val="hybridMultilevel"/>
    <w:tmpl w:val="E2C0727E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1">
    <w:nsid w:val="14C50C2F"/>
    <w:multiLevelType w:val="hybridMultilevel"/>
    <w:tmpl w:val="45DC67B6"/>
    <w:lvl w:ilvl="0" w:tplc="F34400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32">
    <w:nsid w:val="14EB2B80"/>
    <w:multiLevelType w:val="hybridMultilevel"/>
    <w:tmpl w:val="FC1A0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500595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4">
    <w:nsid w:val="168C363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5">
    <w:nsid w:val="1716686F"/>
    <w:multiLevelType w:val="hybridMultilevel"/>
    <w:tmpl w:val="6EB49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B06755D"/>
    <w:multiLevelType w:val="hybridMultilevel"/>
    <w:tmpl w:val="64581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C686943"/>
    <w:multiLevelType w:val="hybridMultilevel"/>
    <w:tmpl w:val="D980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D9805B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9">
    <w:nsid w:val="1E695C37"/>
    <w:multiLevelType w:val="hybridMultilevel"/>
    <w:tmpl w:val="EAEAC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EE61A48"/>
    <w:multiLevelType w:val="hybridMultilevel"/>
    <w:tmpl w:val="FBE29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FCC09A7"/>
    <w:multiLevelType w:val="hybridMultilevel"/>
    <w:tmpl w:val="8BA813D4"/>
    <w:lvl w:ilvl="0" w:tplc="32EACB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21730270"/>
    <w:multiLevelType w:val="hybridMultilevel"/>
    <w:tmpl w:val="5786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245711D"/>
    <w:multiLevelType w:val="hybridMultilevel"/>
    <w:tmpl w:val="647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5F4F0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45">
    <w:nsid w:val="23DC641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23F11E8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47">
    <w:nsid w:val="25532305"/>
    <w:multiLevelType w:val="hybridMultilevel"/>
    <w:tmpl w:val="4488818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>
    <w:nsid w:val="255F74E1"/>
    <w:multiLevelType w:val="hybridMultilevel"/>
    <w:tmpl w:val="33D017EC"/>
    <w:name w:val="WW8Num72"/>
    <w:lvl w:ilvl="0" w:tplc="00000007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9">
    <w:nsid w:val="285B6AE9"/>
    <w:multiLevelType w:val="hybridMultilevel"/>
    <w:tmpl w:val="61D8F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B3E133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2B8D709D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B94151A"/>
    <w:multiLevelType w:val="hybridMultilevel"/>
    <w:tmpl w:val="5E5C4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D46004A"/>
    <w:multiLevelType w:val="hybridMultilevel"/>
    <w:tmpl w:val="A9DE4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DF01C51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E08277D"/>
    <w:multiLevelType w:val="hybridMultilevel"/>
    <w:tmpl w:val="51EA0ED2"/>
    <w:lvl w:ilvl="0" w:tplc="566844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2E5C34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2F87106E"/>
    <w:multiLevelType w:val="hybridMultilevel"/>
    <w:tmpl w:val="0556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0E1653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59">
    <w:nsid w:val="30F32A29"/>
    <w:multiLevelType w:val="hybridMultilevel"/>
    <w:tmpl w:val="62DAD2BE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32577E7A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325E7CD5"/>
    <w:multiLevelType w:val="hybridMultilevel"/>
    <w:tmpl w:val="97446F6A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34E5799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35042226"/>
    <w:multiLevelType w:val="hybridMultilevel"/>
    <w:tmpl w:val="941C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6E2498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65">
    <w:nsid w:val="37213483"/>
    <w:multiLevelType w:val="hybridMultilevel"/>
    <w:tmpl w:val="6EECD6E2"/>
    <w:lvl w:ilvl="0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1" w:tplc="0000000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lang w:val="uk-UA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374A593D"/>
    <w:multiLevelType w:val="hybridMultilevel"/>
    <w:tmpl w:val="6DD27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38A84BE2"/>
    <w:multiLevelType w:val="hybridMultilevel"/>
    <w:tmpl w:val="DEBC8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9407E77"/>
    <w:multiLevelType w:val="hybridMultilevel"/>
    <w:tmpl w:val="16147AD6"/>
    <w:lvl w:ilvl="0" w:tplc="B25E3BC2">
      <w:numFmt w:val="bullet"/>
      <w:lvlText w:val="-"/>
      <w:lvlJc w:val="left"/>
      <w:pPr>
        <w:ind w:left="333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</w:abstractNum>
  <w:abstractNum w:abstractNumId="69">
    <w:nsid w:val="39D973FA"/>
    <w:multiLevelType w:val="hybridMultilevel"/>
    <w:tmpl w:val="FD28823E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>
    <w:nsid w:val="3AC271B7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3C2178FB"/>
    <w:multiLevelType w:val="hybridMultilevel"/>
    <w:tmpl w:val="6074B5A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3C357FA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75">
    <w:nsid w:val="3CAB3275"/>
    <w:multiLevelType w:val="hybridMultilevel"/>
    <w:tmpl w:val="F940A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063E8C"/>
    <w:multiLevelType w:val="hybridMultilevel"/>
    <w:tmpl w:val="0FBE380E"/>
    <w:lvl w:ilvl="0" w:tplc="F3186E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414C3785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42C82D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445D55E8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46FA1A80"/>
    <w:multiLevelType w:val="hybridMultilevel"/>
    <w:tmpl w:val="CD6C1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478D3DF9"/>
    <w:multiLevelType w:val="hybridMultilevel"/>
    <w:tmpl w:val="84A64E18"/>
    <w:lvl w:ilvl="0" w:tplc="0964B3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2">
    <w:nsid w:val="48390287"/>
    <w:multiLevelType w:val="hybridMultilevel"/>
    <w:tmpl w:val="670E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9F21612"/>
    <w:multiLevelType w:val="hybridMultilevel"/>
    <w:tmpl w:val="B1AC908A"/>
    <w:lvl w:ilvl="0" w:tplc="B25E3BC2">
      <w:numFmt w:val="bullet"/>
      <w:lvlText w:val="-"/>
      <w:lvlJc w:val="left"/>
      <w:pPr>
        <w:ind w:left="134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84">
    <w:nsid w:val="4A097861"/>
    <w:multiLevelType w:val="hybridMultilevel"/>
    <w:tmpl w:val="FC607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BD1673E"/>
    <w:multiLevelType w:val="hybridMultilevel"/>
    <w:tmpl w:val="72349C76"/>
    <w:lvl w:ilvl="0" w:tplc="782A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50F9384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88">
    <w:nsid w:val="52BC362B"/>
    <w:multiLevelType w:val="hybridMultilevel"/>
    <w:tmpl w:val="908611AA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54807722"/>
    <w:multiLevelType w:val="hybridMultilevel"/>
    <w:tmpl w:val="109C992E"/>
    <w:lvl w:ilvl="0" w:tplc="A52C2080">
      <w:numFmt w:val="bullet"/>
      <w:lvlText w:val="-"/>
      <w:lvlJc w:val="left"/>
      <w:pPr>
        <w:ind w:left="525" w:hanging="360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90">
    <w:nsid w:val="54A16D17"/>
    <w:multiLevelType w:val="hybridMultilevel"/>
    <w:tmpl w:val="B45A7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56E84A6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5A5713AB"/>
    <w:multiLevelType w:val="hybridMultilevel"/>
    <w:tmpl w:val="4B02F6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3">
    <w:nsid w:val="5A954D74"/>
    <w:multiLevelType w:val="hybridMultilevel"/>
    <w:tmpl w:val="32DA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AF4115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>
    <w:nsid w:val="5D5D7594"/>
    <w:multiLevelType w:val="hybridMultilevel"/>
    <w:tmpl w:val="0A3E5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E9702E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7">
    <w:nsid w:val="5EC02D65"/>
    <w:multiLevelType w:val="hybridMultilevel"/>
    <w:tmpl w:val="7E76FE0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8">
    <w:nsid w:val="5ED96DA9"/>
    <w:multiLevelType w:val="hybridMultilevel"/>
    <w:tmpl w:val="797E6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F0F7DF4"/>
    <w:multiLevelType w:val="hybridMultilevel"/>
    <w:tmpl w:val="6518B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F6A305A"/>
    <w:multiLevelType w:val="hybridMultilevel"/>
    <w:tmpl w:val="3E74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5FDC36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>
    <w:nsid w:val="62A7787D"/>
    <w:multiLevelType w:val="hybridMultilevel"/>
    <w:tmpl w:val="38A20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64DC18EF"/>
    <w:multiLevelType w:val="hybridMultilevel"/>
    <w:tmpl w:val="C0E826F4"/>
    <w:lvl w:ilvl="0" w:tplc="FFFFFFFF">
      <w:start w:val="200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5">
    <w:nsid w:val="6511175A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66121AEB"/>
    <w:multiLevelType w:val="hybridMultilevel"/>
    <w:tmpl w:val="B0506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66E3637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09">
    <w:nsid w:val="67700ACC"/>
    <w:multiLevelType w:val="hybridMultilevel"/>
    <w:tmpl w:val="D892F894"/>
    <w:lvl w:ilvl="0" w:tplc="32EAC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69C905A6"/>
    <w:multiLevelType w:val="hybridMultilevel"/>
    <w:tmpl w:val="32067F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6A2014AF"/>
    <w:multiLevelType w:val="hybridMultilevel"/>
    <w:tmpl w:val="86B2D4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3">
    <w:nsid w:val="6A9810F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4">
    <w:nsid w:val="6ABD2643"/>
    <w:multiLevelType w:val="hybridMultilevel"/>
    <w:tmpl w:val="8F9CFFB0"/>
    <w:lvl w:ilvl="0" w:tplc="98A0CA8A">
      <w:numFmt w:val="bullet"/>
      <w:lvlText w:val="-"/>
      <w:lvlJc w:val="left"/>
      <w:pPr>
        <w:tabs>
          <w:tab w:val="num" w:pos="1365"/>
        </w:tabs>
        <w:ind w:left="136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5">
    <w:nsid w:val="6B4223AB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6B5F598D"/>
    <w:multiLevelType w:val="hybridMultilevel"/>
    <w:tmpl w:val="94785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C496A9C"/>
    <w:multiLevelType w:val="hybridMultilevel"/>
    <w:tmpl w:val="CA9417E0"/>
    <w:lvl w:ilvl="0" w:tplc="597C6B24">
      <w:start w:val="1"/>
      <w:numFmt w:val="bullet"/>
      <w:lvlText w:val="­"/>
      <w:lvlJc w:val="left"/>
      <w:pPr>
        <w:tabs>
          <w:tab w:val="num" w:pos="725"/>
        </w:tabs>
        <w:ind w:left="725" w:hanging="360"/>
      </w:pPr>
      <w:rPr>
        <w:rFonts w:ascii="Times New Roman" w:hAnsi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118">
    <w:nsid w:val="6CA00CD8"/>
    <w:multiLevelType w:val="hybridMultilevel"/>
    <w:tmpl w:val="FB966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07F15EF"/>
    <w:multiLevelType w:val="hybridMultilevel"/>
    <w:tmpl w:val="4AC84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714C4946"/>
    <w:multiLevelType w:val="hybridMultilevel"/>
    <w:tmpl w:val="00504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734E3FA6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>
    <w:nsid w:val="73973A5F"/>
    <w:multiLevelType w:val="hybridMultilevel"/>
    <w:tmpl w:val="2A7C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739745AC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4">
    <w:nsid w:val="73B70B4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74C5680E"/>
    <w:multiLevelType w:val="hybridMultilevel"/>
    <w:tmpl w:val="69C6338E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lang w:val="uk-UA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6">
    <w:nsid w:val="753D7E4D"/>
    <w:multiLevelType w:val="hybridMultilevel"/>
    <w:tmpl w:val="23B40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75545F94"/>
    <w:multiLevelType w:val="hybridMultilevel"/>
    <w:tmpl w:val="FD705EFA"/>
    <w:lvl w:ilvl="0" w:tplc="E0DCF6B8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28">
    <w:nsid w:val="78622C06"/>
    <w:multiLevelType w:val="hybridMultilevel"/>
    <w:tmpl w:val="6F86E0D2"/>
    <w:lvl w:ilvl="0" w:tplc="6BBC9F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>
    <w:nsid w:val="788C52D9"/>
    <w:multiLevelType w:val="hybridMultilevel"/>
    <w:tmpl w:val="2A9AB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8A35C0A"/>
    <w:multiLevelType w:val="multilevel"/>
    <w:tmpl w:val="E9F2A3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31">
    <w:nsid w:val="78D37789"/>
    <w:multiLevelType w:val="hybridMultilevel"/>
    <w:tmpl w:val="38C66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A056D7F"/>
    <w:multiLevelType w:val="hybridMultilevel"/>
    <w:tmpl w:val="E4787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A13707F"/>
    <w:multiLevelType w:val="hybridMultilevel"/>
    <w:tmpl w:val="F03E02AA"/>
    <w:lvl w:ilvl="0" w:tplc="25024A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7B8916AF"/>
    <w:multiLevelType w:val="hybridMultilevel"/>
    <w:tmpl w:val="6B7A8AE8"/>
    <w:lvl w:ilvl="0" w:tplc="00000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5">
    <w:nsid w:val="7BF829A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36">
    <w:nsid w:val="7D0D25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37">
    <w:nsid w:val="7EEC7CA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34"/>
  </w:num>
  <w:num w:numId="3">
    <w:abstractNumId w:val="9"/>
  </w:num>
  <w:num w:numId="4">
    <w:abstractNumId w:val="23"/>
  </w:num>
  <w:num w:numId="5">
    <w:abstractNumId w:val="48"/>
  </w:num>
  <w:num w:numId="6">
    <w:abstractNumId w:val="0"/>
  </w:num>
  <w:num w:numId="7">
    <w:abstractNumId w:val="5"/>
  </w:num>
  <w:num w:numId="8">
    <w:abstractNumId w:val="49"/>
  </w:num>
  <w:num w:numId="9">
    <w:abstractNumId w:val="116"/>
  </w:num>
  <w:num w:numId="10">
    <w:abstractNumId w:val="71"/>
  </w:num>
  <w:num w:numId="11">
    <w:abstractNumId w:val="43"/>
  </w:num>
  <w:num w:numId="12">
    <w:abstractNumId w:val="42"/>
  </w:num>
  <w:num w:numId="13">
    <w:abstractNumId w:val="7"/>
  </w:num>
  <w:num w:numId="14">
    <w:abstractNumId w:val="52"/>
  </w:num>
  <w:num w:numId="15">
    <w:abstractNumId w:val="57"/>
  </w:num>
  <w:num w:numId="16">
    <w:abstractNumId w:val="118"/>
  </w:num>
  <w:num w:numId="17">
    <w:abstractNumId w:val="93"/>
  </w:num>
  <w:num w:numId="18">
    <w:abstractNumId w:val="84"/>
  </w:num>
  <w:num w:numId="19">
    <w:abstractNumId w:val="126"/>
  </w:num>
  <w:num w:numId="20">
    <w:abstractNumId w:val="110"/>
  </w:num>
  <w:num w:numId="21">
    <w:abstractNumId w:val="115"/>
  </w:num>
  <w:num w:numId="22">
    <w:abstractNumId w:val="54"/>
  </w:num>
  <w:num w:numId="23">
    <w:abstractNumId w:val="105"/>
  </w:num>
  <w:num w:numId="24">
    <w:abstractNumId w:val="82"/>
  </w:num>
  <w:num w:numId="25">
    <w:abstractNumId w:val="69"/>
  </w:num>
  <w:num w:numId="26">
    <w:abstractNumId w:val="63"/>
  </w:num>
  <w:num w:numId="27">
    <w:abstractNumId w:val="67"/>
  </w:num>
  <w:num w:numId="28">
    <w:abstractNumId w:val="95"/>
  </w:num>
  <w:num w:numId="29">
    <w:abstractNumId w:val="98"/>
  </w:num>
  <w:num w:numId="30">
    <w:abstractNumId w:val="13"/>
  </w:num>
  <w:num w:numId="31">
    <w:abstractNumId w:val="32"/>
  </w:num>
  <w:num w:numId="32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3"/>
  </w:num>
  <w:num w:numId="34">
    <w:abstractNumId w:val="111"/>
  </w:num>
  <w:num w:numId="35">
    <w:abstractNumId w:val="16"/>
  </w:num>
  <w:num w:numId="36">
    <w:abstractNumId w:val="104"/>
  </w:num>
  <w:num w:numId="37">
    <w:abstractNumId w:val="31"/>
  </w:num>
  <w:num w:numId="38">
    <w:abstractNumId w:val="76"/>
  </w:num>
  <w:num w:numId="39">
    <w:abstractNumId w:val="11"/>
  </w:num>
  <w:num w:numId="40">
    <w:abstractNumId w:val="8"/>
  </w:num>
  <w:num w:numId="41">
    <w:abstractNumId w:val="117"/>
  </w:num>
  <w:num w:numId="42">
    <w:abstractNumId w:val="6"/>
  </w:num>
  <w:num w:numId="43">
    <w:abstractNumId w:val="24"/>
  </w:num>
  <w:num w:numId="44">
    <w:abstractNumId w:val="65"/>
  </w:num>
  <w:num w:numId="45">
    <w:abstractNumId w:val="59"/>
  </w:num>
  <w:num w:numId="46">
    <w:abstractNumId w:val="12"/>
  </w:num>
  <w:num w:numId="47">
    <w:abstractNumId w:val="125"/>
  </w:num>
  <w:num w:numId="48">
    <w:abstractNumId w:val="61"/>
  </w:num>
  <w:num w:numId="49">
    <w:abstractNumId w:val="2"/>
  </w:num>
  <w:num w:numId="50">
    <w:abstractNumId w:val="88"/>
  </w:num>
  <w:num w:numId="51">
    <w:abstractNumId w:val="85"/>
  </w:num>
  <w:num w:numId="52">
    <w:abstractNumId w:val="73"/>
  </w:num>
  <w:num w:numId="53">
    <w:abstractNumId w:val="22"/>
  </w:num>
  <w:num w:numId="54">
    <w:abstractNumId w:val="90"/>
  </w:num>
  <w:num w:numId="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01"/>
  </w:num>
  <w:num w:numId="57">
    <w:abstractNumId w:val="129"/>
  </w:num>
  <w:num w:numId="58">
    <w:abstractNumId w:val="55"/>
  </w:num>
  <w:num w:numId="59">
    <w:abstractNumId w:val="68"/>
  </w:num>
  <w:num w:numId="60">
    <w:abstractNumId w:val="81"/>
  </w:num>
  <w:num w:numId="61">
    <w:abstractNumId w:val="127"/>
  </w:num>
  <w:num w:numId="6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0"/>
  </w:num>
  <w:num w:numId="64">
    <w:abstractNumId w:val="128"/>
  </w:num>
  <w:num w:numId="65">
    <w:abstractNumId w:val="1"/>
  </w:num>
  <w:num w:numId="66">
    <w:abstractNumId w:val="92"/>
  </w:num>
  <w:num w:numId="67">
    <w:abstractNumId w:val="41"/>
  </w:num>
  <w:num w:numId="68">
    <w:abstractNumId w:val="109"/>
  </w:num>
  <w:num w:numId="69">
    <w:abstractNumId w:val="83"/>
  </w:num>
  <w:num w:numId="70">
    <w:abstractNumId w:val="37"/>
  </w:num>
  <w:num w:numId="71">
    <w:abstractNumId w:val="97"/>
  </w:num>
  <w:num w:numId="72">
    <w:abstractNumId w:val="112"/>
  </w:num>
  <w:num w:numId="73">
    <w:abstractNumId w:val="30"/>
  </w:num>
  <w:num w:numId="74">
    <w:abstractNumId w:val="66"/>
  </w:num>
  <w:num w:numId="75">
    <w:abstractNumId w:val="131"/>
  </w:num>
  <w:num w:numId="76">
    <w:abstractNumId w:val="18"/>
  </w:num>
  <w:num w:numId="77">
    <w:abstractNumId w:val="36"/>
  </w:num>
  <w:num w:numId="78">
    <w:abstractNumId w:val="40"/>
  </w:num>
  <w:num w:numId="79">
    <w:abstractNumId w:val="14"/>
  </w:num>
  <w:num w:numId="80">
    <w:abstractNumId w:val="100"/>
  </w:num>
  <w:num w:numId="81">
    <w:abstractNumId w:val="107"/>
  </w:num>
  <w:num w:numId="82">
    <w:abstractNumId w:val="39"/>
  </w:num>
  <w:num w:numId="83">
    <w:abstractNumId w:val="15"/>
  </w:num>
  <w:num w:numId="84">
    <w:abstractNumId w:val="80"/>
  </w:num>
  <w:num w:numId="85">
    <w:abstractNumId w:val="132"/>
  </w:num>
  <w:num w:numId="86">
    <w:abstractNumId w:val="26"/>
  </w:num>
  <w:num w:numId="87">
    <w:abstractNumId w:val="47"/>
  </w:num>
  <w:num w:numId="88">
    <w:abstractNumId w:val="86"/>
  </w:num>
  <w:num w:numId="89">
    <w:abstractNumId w:val="122"/>
  </w:num>
  <w:num w:numId="90">
    <w:abstractNumId w:val="108"/>
  </w:num>
  <w:num w:numId="91">
    <w:abstractNumId w:val="135"/>
  </w:num>
  <w:num w:numId="92">
    <w:abstractNumId w:val="34"/>
  </w:num>
  <w:num w:numId="93">
    <w:abstractNumId w:val="33"/>
  </w:num>
  <w:num w:numId="94">
    <w:abstractNumId w:val="136"/>
  </w:num>
  <w:num w:numId="95">
    <w:abstractNumId w:val="44"/>
  </w:num>
  <w:num w:numId="96">
    <w:abstractNumId w:val="87"/>
  </w:num>
  <w:num w:numId="97">
    <w:abstractNumId w:val="64"/>
  </w:num>
  <w:num w:numId="98">
    <w:abstractNumId w:val="74"/>
  </w:num>
  <w:num w:numId="99">
    <w:abstractNumId w:val="46"/>
  </w:num>
  <w:num w:numId="100">
    <w:abstractNumId w:val="27"/>
  </w:num>
  <w:num w:numId="101">
    <w:abstractNumId w:val="38"/>
  </w:num>
  <w:num w:numId="102">
    <w:abstractNumId w:val="58"/>
  </w:num>
  <w:num w:numId="103">
    <w:abstractNumId w:val="119"/>
  </w:num>
  <w:num w:numId="104">
    <w:abstractNumId w:val="4"/>
  </w:num>
  <w:num w:numId="10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9"/>
  </w:num>
  <w:num w:numId="108">
    <w:abstractNumId w:val="35"/>
  </w:num>
  <w:num w:numId="109">
    <w:abstractNumId w:val="70"/>
  </w:num>
  <w:num w:numId="110">
    <w:abstractNumId w:val="56"/>
  </w:num>
  <w:num w:numId="111">
    <w:abstractNumId w:val="123"/>
  </w:num>
  <w:num w:numId="112">
    <w:abstractNumId w:val="45"/>
  </w:num>
  <w:num w:numId="113">
    <w:abstractNumId w:val="3"/>
  </w:num>
  <w:num w:numId="114">
    <w:abstractNumId w:val="102"/>
  </w:num>
  <w:num w:numId="115">
    <w:abstractNumId w:val="137"/>
  </w:num>
  <w:num w:numId="116">
    <w:abstractNumId w:val="91"/>
  </w:num>
  <w:num w:numId="117">
    <w:abstractNumId w:val="96"/>
  </w:num>
  <w:num w:numId="118">
    <w:abstractNumId w:val="78"/>
  </w:num>
  <w:num w:numId="119">
    <w:abstractNumId w:val="77"/>
  </w:num>
  <w:num w:numId="120">
    <w:abstractNumId w:val="94"/>
  </w:num>
  <w:num w:numId="121">
    <w:abstractNumId w:val="62"/>
  </w:num>
  <w:num w:numId="122">
    <w:abstractNumId w:val="124"/>
  </w:num>
  <w:num w:numId="123">
    <w:abstractNumId w:val="72"/>
  </w:num>
  <w:num w:numId="124">
    <w:abstractNumId w:val="79"/>
  </w:num>
  <w:num w:numId="125">
    <w:abstractNumId w:val="113"/>
  </w:num>
  <w:num w:numId="126">
    <w:abstractNumId w:val="89"/>
  </w:num>
  <w:num w:numId="127">
    <w:abstractNumId w:val="53"/>
  </w:num>
  <w:num w:numId="128">
    <w:abstractNumId w:val="130"/>
  </w:num>
  <w:num w:numId="129">
    <w:abstractNumId w:val="99"/>
  </w:num>
  <w:num w:numId="130">
    <w:abstractNumId w:val="120"/>
  </w:num>
  <w:num w:numId="131">
    <w:abstractNumId w:val="29"/>
  </w:num>
  <w:num w:numId="132">
    <w:abstractNumId w:val="75"/>
  </w:num>
  <w:num w:numId="133">
    <w:abstractNumId w:val="121"/>
  </w:num>
  <w:num w:numId="134">
    <w:abstractNumId w:val="51"/>
  </w:num>
  <w:num w:numId="135">
    <w:abstractNumId w:val="25"/>
  </w:num>
  <w:num w:numId="136">
    <w:abstractNumId w:val="50"/>
  </w:num>
  <w:num w:numId="137">
    <w:abstractNumId w:val="60"/>
  </w:num>
  <w:num w:numId="138">
    <w:abstractNumId w:val="114"/>
  </w:num>
  <w:numIdMacAtCleanup w:val="1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BEB"/>
    <w:rsid w:val="000078F3"/>
    <w:rsid w:val="0008733F"/>
    <w:rsid w:val="00151662"/>
    <w:rsid w:val="0021214E"/>
    <w:rsid w:val="002538D9"/>
    <w:rsid w:val="00272AE3"/>
    <w:rsid w:val="00290646"/>
    <w:rsid w:val="002A6082"/>
    <w:rsid w:val="002E2E79"/>
    <w:rsid w:val="00381239"/>
    <w:rsid w:val="00412F9E"/>
    <w:rsid w:val="00423503"/>
    <w:rsid w:val="00442A80"/>
    <w:rsid w:val="00497D7A"/>
    <w:rsid w:val="004C6FC8"/>
    <w:rsid w:val="00542C0E"/>
    <w:rsid w:val="00544694"/>
    <w:rsid w:val="005A05AA"/>
    <w:rsid w:val="006048E8"/>
    <w:rsid w:val="00637E3D"/>
    <w:rsid w:val="006A0A37"/>
    <w:rsid w:val="006C4856"/>
    <w:rsid w:val="00714BCB"/>
    <w:rsid w:val="00751D48"/>
    <w:rsid w:val="0077408E"/>
    <w:rsid w:val="007C21E4"/>
    <w:rsid w:val="0080128B"/>
    <w:rsid w:val="00806394"/>
    <w:rsid w:val="008B3937"/>
    <w:rsid w:val="009406D1"/>
    <w:rsid w:val="00991BB5"/>
    <w:rsid w:val="00993BEB"/>
    <w:rsid w:val="009D2464"/>
    <w:rsid w:val="009D704D"/>
    <w:rsid w:val="009E774E"/>
    <w:rsid w:val="00AB345A"/>
    <w:rsid w:val="00AC54EC"/>
    <w:rsid w:val="00AE22A7"/>
    <w:rsid w:val="00AF3D31"/>
    <w:rsid w:val="00B9255D"/>
    <w:rsid w:val="00C008E1"/>
    <w:rsid w:val="00C222AB"/>
    <w:rsid w:val="00C344D7"/>
    <w:rsid w:val="00CA176E"/>
    <w:rsid w:val="00D13586"/>
    <w:rsid w:val="00D53E8E"/>
    <w:rsid w:val="00DF5F24"/>
    <w:rsid w:val="00E02A08"/>
    <w:rsid w:val="00EF6933"/>
    <w:rsid w:val="00F03799"/>
    <w:rsid w:val="00F333BC"/>
    <w:rsid w:val="00F844E9"/>
    <w:rsid w:val="00F96EB1"/>
    <w:rsid w:val="00FA1965"/>
    <w:rsid w:val="00FA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93BE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93B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993B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993BEB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993BEB"/>
    <w:pPr>
      <w:keepNext/>
      <w:ind w:left="360"/>
      <w:jc w:val="center"/>
      <w:outlineLvl w:val="4"/>
    </w:pPr>
    <w:rPr>
      <w:b/>
      <w:szCs w:val="20"/>
      <w:lang w:val="uk-UA"/>
    </w:rPr>
  </w:style>
  <w:style w:type="paragraph" w:styleId="6">
    <w:name w:val="heading 6"/>
    <w:basedOn w:val="a"/>
    <w:next w:val="a"/>
    <w:link w:val="60"/>
    <w:qFormat/>
    <w:rsid w:val="00993BEB"/>
    <w:pPr>
      <w:keepNext/>
      <w:ind w:left="708"/>
      <w:outlineLvl w:val="5"/>
    </w:pPr>
    <w:rPr>
      <w:b/>
      <w:szCs w:val="20"/>
      <w:lang w:val="uk-UA"/>
    </w:rPr>
  </w:style>
  <w:style w:type="paragraph" w:styleId="7">
    <w:name w:val="heading 7"/>
    <w:basedOn w:val="a"/>
    <w:next w:val="a"/>
    <w:link w:val="70"/>
    <w:qFormat/>
    <w:rsid w:val="00993BEB"/>
    <w:pPr>
      <w:keepNext/>
      <w:ind w:left="4245" w:hanging="4245"/>
      <w:outlineLvl w:val="6"/>
    </w:pPr>
    <w:rPr>
      <w:bC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93B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93B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93BE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93BE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93BE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993BE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993BEB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3">
    <w:name w:val="No Spacing"/>
    <w:link w:val="a4"/>
    <w:uiPriority w:val="1"/>
    <w:qFormat/>
    <w:rsid w:val="00993B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993BEB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993B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6">
    <w:name w:val="Table Grid"/>
    <w:basedOn w:val="a1"/>
    <w:rsid w:val="00993BEB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Знак Знак Char Знак Знак Char Знак Знак Char Знак Знак"/>
    <w:basedOn w:val="a"/>
    <w:rsid w:val="00993BEB"/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Основной текст 31"/>
    <w:basedOn w:val="a"/>
    <w:uiPriority w:val="99"/>
    <w:rsid w:val="00993BEB"/>
    <w:pPr>
      <w:suppressAutoHyphens/>
      <w:jc w:val="both"/>
    </w:pPr>
    <w:rPr>
      <w:lang w:val="uk-UA" w:eastAsia="ar-SA"/>
    </w:rPr>
  </w:style>
  <w:style w:type="paragraph" w:styleId="a7">
    <w:name w:val="Body Text Indent"/>
    <w:basedOn w:val="a"/>
    <w:link w:val="a8"/>
    <w:rsid w:val="00993BEB"/>
    <w:pPr>
      <w:suppressAutoHyphens/>
      <w:spacing w:after="120"/>
      <w:ind w:left="283"/>
    </w:pPr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993B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993BEB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993BEB"/>
    <w:rPr>
      <w:rFonts w:ascii="Verdana" w:hAnsi="Verdana" w:cs="Verdana"/>
      <w:color w:val="FF0000"/>
      <w:lang w:val="en-US" w:eastAsia="en-US" w:bidi="ar-SA"/>
    </w:rPr>
  </w:style>
  <w:style w:type="character" w:customStyle="1" w:styleId="a9">
    <w:name w:val="Текст Знак"/>
    <w:aliases w:val="Знак Знак,Знак1 Знак"/>
    <w:link w:val="aa"/>
    <w:uiPriority w:val="99"/>
    <w:locked/>
    <w:rsid w:val="00993BEB"/>
    <w:rPr>
      <w:rFonts w:ascii="Courier New" w:hAnsi="Courier New" w:cs="Courier New"/>
      <w:lang w:val="uk-UA" w:eastAsia="ru-RU"/>
    </w:rPr>
  </w:style>
  <w:style w:type="paragraph" w:styleId="aa">
    <w:name w:val="Plain Text"/>
    <w:aliases w:val="Знак,Знак1"/>
    <w:basedOn w:val="a"/>
    <w:link w:val="a9"/>
    <w:uiPriority w:val="99"/>
    <w:rsid w:val="00993BEB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1">
    <w:name w:val="Текст Знак1"/>
    <w:basedOn w:val="a0"/>
    <w:uiPriority w:val="99"/>
    <w:semiHidden/>
    <w:rsid w:val="00993BEB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2">
    <w:name w:val="Абзац списка1"/>
    <w:basedOn w:val="a"/>
    <w:rsid w:val="00993BEB"/>
    <w:pPr>
      <w:ind w:left="720"/>
    </w:pPr>
  </w:style>
  <w:style w:type="paragraph" w:styleId="ab">
    <w:name w:val="Title"/>
    <w:basedOn w:val="a"/>
    <w:link w:val="ac"/>
    <w:uiPriority w:val="99"/>
    <w:qFormat/>
    <w:rsid w:val="00993BEB"/>
    <w:pPr>
      <w:jc w:val="center"/>
    </w:pPr>
    <w:rPr>
      <w:b/>
      <w:bCs/>
      <w:lang w:val="uk-UA"/>
    </w:rPr>
  </w:style>
  <w:style w:type="character" w:customStyle="1" w:styleId="ac">
    <w:name w:val="Название Знак"/>
    <w:basedOn w:val="a0"/>
    <w:link w:val="ab"/>
    <w:uiPriority w:val="99"/>
    <w:rsid w:val="00993BE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d">
    <w:name w:val="Body Text"/>
    <w:basedOn w:val="a"/>
    <w:link w:val="ae"/>
    <w:rsid w:val="00993BEB"/>
    <w:pPr>
      <w:spacing w:after="120"/>
    </w:pPr>
    <w:rPr>
      <w:rFonts w:eastAsia="Calibri"/>
    </w:rPr>
  </w:style>
  <w:style w:type="character" w:customStyle="1" w:styleId="ae">
    <w:name w:val="Основной текст Знак"/>
    <w:basedOn w:val="a0"/>
    <w:link w:val="ad"/>
    <w:rsid w:val="00993BE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993BE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basedOn w:val="a0"/>
    <w:link w:val="af"/>
    <w:rsid w:val="00993BE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rsid w:val="00993BEB"/>
    <w:rPr>
      <w:rFonts w:ascii="Tahoma" w:eastAsia="Calibri" w:hAnsi="Tahoma"/>
      <w:sz w:val="16"/>
      <w:szCs w:val="16"/>
      <w:lang w:val="uk-UA" w:eastAsia="uk-UA"/>
    </w:rPr>
  </w:style>
  <w:style w:type="character" w:customStyle="1" w:styleId="af2">
    <w:name w:val="Текст выноски Знак"/>
    <w:basedOn w:val="a0"/>
    <w:link w:val="af1"/>
    <w:uiPriority w:val="99"/>
    <w:rsid w:val="00993BEB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3">
    <w:name w:val="Содержимое таблицы"/>
    <w:basedOn w:val="a"/>
    <w:rsid w:val="00993BEB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993BEB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993BEB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paragraph" w:customStyle="1" w:styleId="13">
    <w:name w:val="Название объекта1"/>
    <w:basedOn w:val="a"/>
    <w:next w:val="a"/>
    <w:uiPriority w:val="99"/>
    <w:rsid w:val="00993BEB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14">
    <w:name w:val="Без интервала1"/>
    <w:uiPriority w:val="99"/>
    <w:rsid w:val="00993BEB"/>
    <w:pPr>
      <w:spacing w:after="0" w:line="240" w:lineRule="auto"/>
    </w:pPr>
    <w:rPr>
      <w:rFonts w:ascii="Calibri" w:eastAsia="Times New Roman" w:hAnsi="Calibri" w:cs="Times New Roman"/>
    </w:rPr>
  </w:style>
  <w:style w:type="paragraph" w:styleId="22">
    <w:name w:val="Body Text Indent 2"/>
    <w:basedOn w:val="a"/>
    <w:link w:val="23"/>
    <w:rsid w:val="00993BE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93B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993BEB"/>
  </w:style>
  <w:style w:type="paragraph" w:styleId="af4">
    <w:name w:val="Subtitle"/>
    <w:basedOn w:val="a"/>
    <w:next w:val="a"/>
    <w:link w:val="af5"/>
    <w:qFormat/>
    <w:rsid w:val="00993B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5">
    <w:name w:val="Подзаголовок Знак"/>
    <w:basedOn w:val="a0"/>
    <w:link w:val="af4"/>
    <w:rsid w:val="00993B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6">
    <w:name w:val="caption"/>
    <w:basedOn w:val="a"/>
    <w:next w:val="a"/>
    <w:qFormat/>
    <w:rsid w:val="00993BEB"/>
    <w:pPr>
      <w:jc w:val="center"/>
    </w:pPr>
    <w:rPr>
      <w:sz w:val="32"/>
      <w:szCs w:val="20"/>
    </w:rPr>
  </w:style>
  <w:style w:type="paragraph" w:styleId="24">
    <w:name w:val="Body Text 2"/>
    <w:basedOn w:val="a"/>
    <w:link w:val="25"/>
    <w:rsid w:val="00993BEB"/>
    <w:rPr>
      <w:szCs w:val="20"/>
    </w:rPr>
  </w:style>
  <w:style w:type="character" w:customStyle="1" w:styleId="25">
    <w:name w:val="Основной текст 2 Знак"/>
    <w:basedOn w:val="a0"/>
    <w:link w:val="24"/>
    <w:rsid w:val="00993B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993BEB"/>
    <w:pPr>
      <w:jc w:val="both"/>
    </w:pPr>
    <w:rPr>
      <w:sz w:val="20"/>
      <w:szCs w:val="20"/>
      <w:lang w:val="uk-UA"/>
    </w:rPr>
  </w:style>
  <w:style w:type="character" w:customStyle="1" w:styleId="33">
    <w:name w:val="Основной текст 3 Знак"/>
    <w:basedOn w:val="a0"/>
    <w:link w:val="32"/>
    <w:rsid w:val="00993BE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4">
    <w:name w:val="Body Text Indent 3"/>
    <w:basedOn w:val="a"/>
    <w:link w:val="35"/>
    <w:rsid w:val="00993BEB"/>
    <w:pPr>
      <w:ind w:left="708"/>
      <w:jc w:val="both"/>
    </w:pPr>
    <w:rPr>
      <w:bCs/>
      <w:szCs w:val="20"/>
      <w:lang w:val="uk-UA"/>
    </w:rPr>
  </w:style>
  <w:style w:type="character" w:customStyle="1" w:styleId="35">
    <w:name w:val="Основной текст с отступом 3 Знак"/>
    <w:basedOn w:val="a0"/>
    <w:link w:val="34"/>
    <w:rsid w:val="00993BEB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f7">
    <w:name w:val="Normal (Web)"/>
    <w:basedOn w:val="a"/>
    <w:uiPriority w:val="99"/>
    <w:unhideWhenUsed/>
    <w:rsid w:val="00993BEB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993BEB"/>
    <w:pPr>
      <w:spacing w:before="100" w:beforeAutospacing="1" w:after="100" w:afterAutospacing="1"/>
    </w:pPr>
  </w:style>
  <w:style w:type="paragraph" w:customStyle="1" w:styleId="Default">
    <w:name w:val="Default"/>
    <w:rsid w:val="00993B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13">
    <w:name w:val="p13"/>
    <w:basedOn w:val="a"/>
    <w:rsid w:val="00993BEB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993BEB"/>
  </w:style>
  <w:style w:type="character" w:customStyle="1" w:styleId="s1">
    <w:name w:val="s1"/>
    <w:uiPriority w:val="99"/>
    <w:rsid w:val="00993BEB"/>
  </w:style>
  <w:style w:type="character" w:customStyle="1" w:styleId="rvts23">
    <w:name w:val="rvts23"/>
    <w:rsid w:val="00993BEB"/>
  </w:style>
  <w:style w:type="character" w:customStyle="1" w:styleId="s6">
    <w:name w:val="s6"/>
    <w:rsid w:val="00993BEB"/>
  </w:style>
  <w:style w:type="character" w:styleId="af8">
    <w:name w:val="Strong"/>
    <w:uiPriority w:val="22"/>
    <w:qFormat/>
    <w:rsid w:val="00993BEB"/>
    <w:rPr>
      <w:b/>
      <w:bCs/>
    </w:rPr>
  </w:style>
  <w:style w:type="paragraph" w:customStyle="1" w:styleId="style3">
    <w:name w:val="style3"/>
    <w:basedOn w:val="a"/>
    <w:rsid w:val="00993BEB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993BEB"/>
    <w:pPr>
      <w:spacing w:before="100" w:beforeAutospacing="1" w:after="100" w:afterAutospacing="1"/>
    </w:pPr>
  </w:style>
  <w:style w:type="character" w:styleId="af9">
    <w:name w:val="Hyperlink"/>
    <w:uiPriority w:val="99"/>
    <w:unhideWhenUsed/>
    <w:rsid w:val="00993BEB"/>
    <w:rPr>
      <w:color w:val="0000FF"/>
      <w:u w:val="single"/>
    </w:rPr>
  </w:style>
  <w:style w:type="paragraph" w:customStyle="1" w:styleId="26">
    <w:name w:val="Без интервала2"/>
    <w:uiPriority w:val="99"/>
    <w:rsid w:val="00993BEB"/>
    <w:pPr>
      <w:spacing w:after="0" w:line="240" w:lineRule="auto"/>
    </w:pPr>
    <w:rPr>
      <w:rFonts w:ascii="Calibri" w:eastAsia="Times New Roman" w:hAnsi="Calibri" w:cs="Times New Roman"/>
    </w:rPr>
  </w:style>
  <w:style w:type="character" w:styleId="afa">
    <w:name w:val="Emphasis"/>
    <w:uiPriority w:val="20"/>
    <w:qFormat/>
    <w:rsid w:val="00993BEB"/>
    <w:rPr>
      <w:i/>
      <w:iCs/>
    </w:rPr>
  </w:style>
  <w:style w:type="paragraph" w:customStyle="1" w:styleId="afb">
    <w:name w:val="Без інтервалів"/>
    <w:qFormat/>
    <w:rsid w:val="00993B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6">
    <w:name w:val="Абзац списка3"/>
    <w:basedOn w:val="a"/>
    <w:rsid w:val="00993BE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993B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93BE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Заголовок1"/>
    <w:basedOn w:val="a"/>
    <w:next w:val="ad"/>
    <w:rsid w:val="00993BEB"/>
    <w:pPr>
      <w:suppressAutoHyphens/>
      <w:jc w:val="center"/>
    </w:pPr>
    <w:rPr>
      <w:sz w:val="28"/>
      <w:lang w:val="uk-UA" w:eastAsia="zh-CN"/>
    </w:rPr>
  </w:style>
  <w:style w:type="paragraph" w:styleId="afc">
    <w:name w:val="Block Text"/>
    <w:basedOn w:val="a"/>
    <w:rsid w:val="00993BEB"/>
    <w:pPr>
      <w:ind w:left="5103" w:right="42"/>
      <w:jc w:val="both"/>
    </w:pPr>
    <w:rPr>
      <w:sz w:val="28"/>
      <w:szCs w:val="20"/>
      <w:lang w:val="uk-UA"/>
    </w:rPr>
  </w:style>
  <w:style w:type="paragraph" w:customStyle="1" w:styleId="afd">
    <w:name w:val="Знак Знак Знак Знак Знак Знак"/>
    <w:basedOn w:val="a"/>
    <w:rsid w:val="00993BEB"/>
    <w:rPr>
      <w:rFonts w:ascii="Verdana" w:hAnsi="Verdana"/>
      <w:sz w:val="20"/>
      <w:szCs w:val="20"/>
      <w:lang w:val="en-US" w:eastAsia="en-US"/>
    </w:rPr>
  </w:style>
  <w:style w:type="paragraph" w:customStyle="1" w:styleId="9">
    <w:name w:val="Без интервала9"/>
    <w:rsid w:val="00993BEB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2">
    <w:name w:val="No Spacing Char2"/>
    <w:link w:val="8"/>
    <w:locked/>
    <w:rsid w:val="00993BEB"/>
    <w:rPr>
      <w:rFonts w:ascii="Calibri" w:eastAsia="Calibri" w:hAnsi="Calibri"/>
    </w:rPr>
  </w:style>
  <w:style w:type="paragraph" w:customStyle="1" w:styleId="8">
    <w:name w:val="Без интервала8"/>
    <w:link w:val="NoSpacingChar2"/>
    <w:rsid w:val="00993BEB"/>
    <w:pPr>
      <w:spacing w:after="0" w:line="240" w:lineRule="auto"/>
    </w:pPr>
    <w:rPr>
      <w:rFonts w:ascii="Calibri" w:eastAsia="Calibri" w:hAnsi="Calibri"/>
    </w:rPr>
  </w:style>
  <w:style w:type="paragraph" w:customStyle="1" w:styleId="NoSpacing1">
    <w:name w:val="No Spacing1"/>
    <w:rsid w:val="00993BE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993B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16">
    <w:name w:val="Без интервала Знак1"/>
    <w:uiPriority w:val="1"/>
    <w:locked/>
    <w:rsid w:val="00993BE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7">
    <w:name w:val="Обычный1"/>
    <w:rsid w:val="00993BEB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sz w:val="20"/>
      <w:szCs w:val="20"/>
      <w:lang w:val="uk-UA" w:eastAsia="uk-UA"/>
    </w:rPr>
  </w:style>
  <w:style w:type="character" w:styleId="afe">
    <w:name w:val="FollowedHyperlink"/>
    <w:uiPriority w:val="99"/>
    <w:rsid w:val="00993BEB"/>
    <w:rPr>
      <w:color w:val="800080"/>
      <w:u w:val="single"/>
    </w:rPr>
  </w:style>
  <w:style w:type="character" w:customStyle="1" w:styleId="18">
    <w:name w:val="Заголовок №1_"/>
    <w:link w:val="19"/>
    <w:rsid w:val="00993BEB"/>
    <w:rPr>
      <w:spacing w:val="60"/>
      <w:shd w:val="clear" w:color="auto" w:fill="FFFFFF"/>
    </w:rPr>
  </w:style>
  <w:style w:type="paragraph" w:customStyle="1" w:styleId="19">
    <w:name w:val="Заголовок №1"/>
    <w:basedOn w:val="a"/>
    <w:link w:val="18"/>
    <w:rsid w:val="00993BEB"/>
    <w:pPr>
      <w:widowControl w:val="0"/>
      <w:shd w:val="clear" w:color="auto" w:fill="FFFFFF"/>
      <w:spacing w:before="240" w:after="360" w:line="0" w:lineRule="atLeast"/>
      <w:jc w:val="center"/>
      <w:outlineLvl w:val="0"/>
    </w:pPr>
    <w:rPr>
      <w:rFonts w:asciiTheme="minorHAnsi" w:eastAsiaTheme="minorHAnsi" w:hAnsiTheme="minorHAnsi" w:cstheme="minorBidi"/>
      <w:spacing w:val="60"/>
      <w:sz w:val="22"/>
      <w:szCs w:val="22"/>
      <w:lang w:eastAsia="en-US"/>
    </w:rPr>
  </w:style>
  <w:style w:type="character" w:customStyle="1" w:styleId="51">
    <w:name w:val="Основной текст (5)_"/>
    <w:link w:val="52"/>
    <w:rsid w:val="00993BEB"/>
    <w:rPr>
      <w:shd w:val="clear" w:color="auto" w:fill="FFFFFF"/>
    </w:rPr>
  </w:style>
  <w:style w:type="paragraph" w:customStyle="1" w:styleId="52">
    <w:name w:val="Основной текст (5)"/>
    <w:basedOn w:val="a"/>
    <w:link w:val="51"/>
    <w:rsid w:val="00993BEB"/>
    <w:pPr>
      <w:widowControl w:val="0"/>
      <w:shd w:val="clear" w:color="auto" w:fill="FFFFFF"/>
      <w:spacing w:after="1080" w:line="283" w:lineRule="exact"/>
      <w:ind w:hanging="4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f">
    <w:name w:val="Форматированный"/>
    <w:basedOn w:val="a"/>
    <w:rsid w:val="00993BE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aff0">
    <w:name w:val="Date"/>
    <w:basedOn w:val="a"/>
    <w:next w:val="a"/>
    <w:link w:val="aff1"/>
    <w:rsid w:val="00993BEB"/>
    <w:rPr>
      <w:sz w:val="20"/>
      <w:szCs w:val="20"/>
    </w:rPr>
  </w:style>
  <w:style w:type="character" w:customStyle="1" w:styleId="aff1">
    <w:name w:val="Дата Знак"/>
    <w:basedOn w:val="a0"/>
    <w:link w:val="aff0"/>
    <w:rsid w:val="00993B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istParagraph1">
    <w:name w:val="List Paragraph1"/>
    <w:basedOn w:val="a"/>
    <w:uiPriority w:val="99"/>
    <w:rsid w:val="00993BEB"/>
    <w:pPr>
      <w:ind w:left="720"/>
      <w:contextualSpacing/>
    </w:pPr>
    <w:rPr>
      <w:rFonts w:eastAsia="Calibri"/>
    </w:rPr>
  </w:style>
  <w:style w:type="paragraph" w:styleId="aff2">
    <w:name w:val="header"/>
    <w:basedOn w:val="a"/>
    <w:link w:val="aff3"/>
    <w:uiPriority w:val="99"/>
    <w:rsid w:val="00993BEB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rsid w:val="00993B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5">
    <w:name w:val="WW8Num1z5"/>
    <w:rsid w:val="00993BEB"/>
  </w:style>
  <w:style w:type="paragraph" w:customStyle="1" w:styleId="xydpismo">
    <w:name w:val="xyd_pismo"/>
    <w:basedOn w:val="a"/>
    <w:rsid w:val="00993BEB"/>
    <w:pPr>
      <w:widowControl w:val="0"/>
      <w:suppressAutoHyphens/>
      <w:spacing w:before="120" w:after="120"/>
      <w:jc w:val="both"/>
    </w:pPr>
    <w:rPr>
      <w:rFonts w:ascii="TextBook" w:hAnsi="TextBook" w:cs="TextBook"/>
      <w:szCs w:val="20"/>
      <w:lang w:val="uk-UA" w:eastAsia="ar-SA"/>
    </w:rPr>
  </w:style>
  <w:style w:type="paragraph" w:customStyle="1" w:styleId="zw-paragraph">
    <w:name w:val="zw-paragraph"/>
    <w:basedOn w:val="a"/>
    <w:rsid w:val="00993BEB"/>
    <w:pPr>
      <w:spacing w:before="100" w:beforeAutospacing="1" w:after="100" w:afterAutospacing="1"/>
    </w:pPr>
  </w:style>
  <w:style w:type="table" w:customStyle="1" w:styleId="1a">
    <w:name w:val="Сетка таблицы1"/>
    <w:basedOn w:val="a1"/>
    <w:next w:val="a6"/>
    <w:uiPriority w:val="59"/>
    <w:rsid w:val="00993B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b">
    <w:name w:val="Нет списка1"/>
    <w:next w:val="a2"/>
    <w:semiHidden/>
    <w:rsid w:val="00993BEB"/>
  </w:style>
  <w:style w:type="paragraph" w:customStyle="1" w:styleId="Style7">
    <w:name w:val="Style7"/>
    <w:basedOn w:val="a"/>
    <w:uiPriority w:val="99"/>
    <w:rsid w:val="00993BEB"/>
    <w:pPr>
      <w:widowControl w:val="0"/>
      <w:autoSpaceDE w:val="0"/>
      <w:autoSpaceDN w:val="0"/>
      <w:adjustRightInd w:val="0"/>
      <w:spacing w:line="322" w:lineRule="exact"/>
    </w:pPr>
  </w:style>
  <w:style w:type="numbering" w:customStyle="1" w:styleId="110">
    <w:name w:val="Нет списка11"/>
    <w:next w:val="a2"/>
    <w:uiPriority w:val="99"/>
    <w:semiHidden/>
    <w:unhideWhenUsed/>
    <w:rsid w:val="00993BEB"/>
  </w:style>
  <w:style w:type="table" w:customStyle="1" w:styleId="27">
    <w:name w:val="Сетка таблицы2"/>
    <w:basedOn w:val="a1"/>
    <w:next w:val="a6"/>
    <w:uiPriority w:val="99"/>
    <w:rsid w:val="00993BE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footnote text"/>
    <w:basedOn w:val="a"/>
    <w:link w:val="aff5"/>
    <w:uiPriority w:val="99"/>
    <w:unhideWhenUsed/>
    <w:rsid w:val="00993BEB"/>
    <w:rPr>
      <w:rFonts w:ascii="Calibri" w:eastAsia="Calibri" w:hAnsi="Calibri"/>
      <w:sz w:val="20"/>
      <w:szCs w:val="20"/>
      <w:lang w:eastAsia="en-US"/>
    </w:rPr>
  </w:style>
  <w:style w:type="character" w:customStyle="1" w:styleId="aff5">
    <w:name w:val="Текст сноски Знак"/>
    <w:basedOn w:val="a0"/>
    <w:link w:val="aff4"/>
    <w:uiPriority w:val="99"/>
    <w:rsid w:val="00993BEB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993BEB"/>
    <w:rPr>
      <w:vertAlign w:val="superscript"/>
    </w:rPr>
  </w:style>
  <w:style w:type="paragraph" w:customStyle="1" w:styleId="aff7">
    <w:name w:val="Нормальний текст"/>
    <w:basedOn w:val="a"/>
    <w:uiPriority w:val="99"/>
    <w:rsid w:val="00993BEB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ff8">
    <w:name w:val="Назва документа"/>
    <w:basedOn w:val="a"/>
    <w:next w:val="aff7"/>
    <w:uiPriority w:val="99"/>
    <w:rsid w:val="00993BEB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customStyle="1" w:styleId="ShapkaDocumentu">
    <w:name w:val="Shapka Documentu"/>
    <w:basedOn w:val="a"/>
    <w:uiPriority w:val="99"/>
    <w:rsid w:val="00993BEB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  <w:lang w:val="uk-UA"/>
    </w:rPr>
  </w:style>
  <w:style w:type="character" w:customStyle="1" w:styleId="rvts9">
    <w:name w:val="rvts9"/>
    <w:uiPriority w:val="99"/>
    <w:rsid w:val="00993BEB"/>
    <w:rPr>
      <w:rFonts w:ascii="Times New Roman" w:hAnsi="Times New Roman" w:cs="Times New Roman"/>
    </w:rPr>
  </w:style>
  <w:style w:type="character" w:customStyle="1" w:styleId="rvts46">
    <w:name w:val="rvts46"/>
    <w:basedOn w:val="a0"/>
    <w:uiPriority w:val="99"/>
    <w:rsid w:val="00993BEB"/>
    <w:rPr>
      <w:rFonts w:ascii="Times New Roman" w:hAnsi="Times New Roman" w:cs="Times New Roman"/>
    </w:rPr>
  </w:style>
  <w:style w:type="paragraph" w:customStyle="1" w:styleId="rvps2">
    <w:name w:val="rvps2"/>
    <w:basedOn w:val="a"/>
    <w:uiPriority w:val="99"/>
    <w:rsid w:val="00993BEB"/>
    <w:pPr>
      <w:spacing w:before="100" w:beforeAutospacing="1" w:after="100" w:afterAutospacing="1"/>
    </w:pPr>
    <w:rPr>
      <w:rFonts w:eastAsia="Batan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93BE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93B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993B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993BEB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993BEB"/>
    <w:pPr>
      <w:keepNext/>
      <w:ind w:left="360"/>
      <w:jc w:val="center"/>
      <w:outlineLvl w:val="4"/>
    </w:pPr>
    <w:rPr>
      <w:b/>
      <w:szCs w:val="20"/>
      <w:lang w:val="uk-UA"/>
    </w:rPr>
  </w:style>
  <w:style w:type="paragraph" w:styleId="6">
    <w:name w:val="heading 6"/>
    <w:basedOn w:val="a"/>
    <w:next w:val="a"/>
    <w:link w:val="60"/>
    <w:qFormat/>
    <w:rsid w:val="00993BEB"/>
    <w:pPr>
      <w:keepNext/>
      <w:ind w:left="708"/>
      <w:outlineLvl w:val="5"/>
    </w:pPr>
    <w:rPr>
      <w:b/>
      <w:szCs w:val="20"/>
      <w:lang w:val="uk-UA"/>
    </w:rPr>
  </w:style>
  <w:style w:type="paragraph" w:styleId="7">
    <w:name w:val="heading 7"/>
    <w:basedOn w:val="a"/>
    <w:next w:val="a"/>
    <w:link w:val="70"/>
    <w:qFormat/>
    <w:rsid w:val="00993BEB"/>
    <w:pPr>
      <w:keepNext/>
      <w:ind w:left="4245" w:hanging="4245"/>
      <w:outlineLvl w:val="6"/>
    </w:pPr>
    <w:rPr>
      <w:bC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93B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93B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93BE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93BE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93BE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993BE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993BEB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3">
    <w:name w:val="No Spacing"/>
    <w:link w:val="a4"/>
    <w:uiPriority w:val="1"/>
    <w:qFormat/>
    <w:rsid w:val="00993B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993BEB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993B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6">
    <w:name w:val="Table Grid"/>
    <w:basedOn w:val="a1"/>
    <w:rsid w:val="00993BEB"/>
    <w:pPr>
      <w:spacing w:after="0" w:line="240" w:lineRule="auto"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Знак Знак Char Знак Знак Char Знак Знак Char Знак Знак"/>
    <w:basedOn w:val="a"/>
    <w:rsid w:val="00993BEB"/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Основной текст 31"/>
    <w:basedOn w:val="a"/>
    <w:uiPriority w:val="99"/>
    <w:rsid w:val="00993BEB"/>
    <w:pPr>
      <w:suppressAutoHyphens/>
      <w:jc w:val="both"/>
    </w:pPr>
    <w:rPr>
      <w:lang w:val="uk-UA" w:eastAsia="ar-SA"/>
    </w:rPr>
  </w:style>
  <w:style w:type="paragraph" w:styleId="a7">
    <w:name w:val="Body Text Indent"/>
    <w:basedOn w:val="a"/>
    <w:link w:val="a8"/>
    <w:rsid w:val="00993BEB"/>
    <w:pPr>
      <w:suppressAutoHyphens/>
      <w:spacing w:after="120"/>
      <w:ind w:left="283"/>
    </w:pPr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993B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993BEB"/>
    <w:pPr>
      <w:suppressAutoHyphens/>
      <w:jc w:val="both"/>
    </w:pPr>
    <w:rPr>
      <w:sz w:val="26"/>
      <w:lang w:eastAsia="ar-SA"/>
    </w:rPr>
  </w:style>
  <w:style w:type="character" w:customStyle="1" w:styleId="docdata">
    <w:name w:val="docdata"/>
    <w:aliases w:val="docy,v5,2675,baiaagaaboqcaaadsayaaavwbgaaaaaaaaaaaaaaaaaaaaaaaaaaaaaaaaaaaaaaaaaaaaaaaaaaaaaaaaaaaaaaaaaaaaaaaaaaaaaaaaaaaaaaaaaaaaaaaaaaaaaaaaaaaaaaaaaaaaaaaaaaaaaaaaaaaaaaaaaaaaaaaaaaaaaaaaaaaaaaaaaaaaaaaaaaaaaaaaaaaaaaaaaaaaaaaaaaaaaaaaaaaaaa"/>
    <w:basedOn w:val="a0"/>
    <w:rsid w:val="00993BEB"/>
    <w:rPr>
      <w:rFonts w:ascii="Verdana" w:hAnsi="Verdana" w:cs="Verdana"/>
      <w:color w:val="FF0000"/>
      <w:lang w:val="en-US" w:eastAsia="en-US" w:bidi="ar-SA"/>
    </w:rPr>
  </w:style>
  <w:style w:type="character" w:customStyle="1" w:styleId="a9">
    <w:name w:val="Текст Знак"/>
    <w:aliases w:val="Знак Знак,Знак1 Знак"/>
    <w:link w:val="aa"/>
    <w:uiPriority w:val="99"/>
    <w:locked/>
    <w:rsid w:val="00993BEB"/>
    <w:rPr>
      <w:rFonts w:ascii="Courier New" w:hAnsi="Courier New" w:cs="Courier New"/>
      <w:lang w:val="uk-UA" w:eastAsia="ru-RU"/>
    </w:rPr>
  </w:style>
  <w:style w:type="paragraph" w:styleId="aa">
    <w:name w:val="Plain Text"/>
    <w:aliases w:val="Знак,Знак1"/>
    <w:basedOn w:val="a"/>
    <w:link w:val="a9"/>
    <w:uiPriority w:val="99"/>
    <w:rsid w:val="00993BEB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1">
    <w:name w:val="Текст Знак1"/>
    <w:basedOn w:val="a0"/>
    <w:uiPriority w:val="99"/>
    <w:semiHidden/>
    <w:rsid w:val="00993BEB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2">
    <w:name w:val="Абзац списка1"/>
    <w:basedOn w:val="a"/>
    <w:rsid w:val="00993BEB"/>
    <w:pPr>
      <w:ind w:left="720"/>
    </w:pPr>
  </w:style>
  <w:style w:type="paragraph" w:styleId="ab">
    <w:name w:val="Title"/>
    <w:basedOn w:val="a"/>
    <w:link w:val="ac"/>
    <w:uiPriority w:val="99"/>
    <w:qFormat/>
    <w:rsid w:val="00993BEB"/>
    <w:pPr>
      <w:jc w:val="center"/>
    </w:pPr>
    <w:rPr>
      <w:b/>
      <w:bCs/>
      <w:lang w:val="uk-UA"/>
    </w:rPr>
  </w:style>
  <w:style w:type="character" w:customStyle="1" w:styleId="ac">
    <w:name w:val="Название Знак"/>
    <w:basedOn w:val="a0"/>
    <w:link w:val="ab"/>
    <w:uiPriority w:val="99"/>
    <w:rsid w:val="00993BE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d">
    <w:name w:val="Body Text"/>
    <w:basedOn w:val="a"/>
    <w:link w:val="ae"/>
    <w:rsid w:val="00993BEB"/>
    <w:pPr>
      <w:spacing w:after="120"/>
    </w:pPr>
    <w:rPr>
      <w:rFonts w:eastAsia="Calibri"/>
    </w:rPr>
  </w:style>
  <w:style w:type="character" w:customStyle="1" w:styleId="ae">
    <w:name w:val="Основной текст Знак"/>
    <w:basedOn w:val="a0"/>
    <w:link w:val="ad"/>
    <w:rsid w:val="00993BE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993BE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basedOn w:val="a0"/>
    <w:link w:val="af"/>
    <w:rsid w:val="00993BE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rsid w:val="00993BEB"/>
    <w:rPr>
      <w:rFonts w:ascii="Tahoma" w:eastAsia="Calibri" w:hAnsi="Tahoma"/>
      <w:sz w:val="16"/>
      <w:szCs w:val="16"/>
      <w:lang w:val="uk-UA" w:eastAsia="uk-UA"/>
    </w:rPr>
  </w:style>
  <w:style w:type="character" w:customStyle="1" w:styleId="af2">
    <w:name w:val="Текст выноски Знак"/>
    <w:basedOn w:val="a0"/>
    <w:link w:val="af1"/>
    <w:uiPriority w:val="99"/>
    <w:rsid w:val="00993BEB"/>
    <w:rPr>
      <w:rFonts w:ascii="Tahoma" w:eastAsia="Calibri" w:hAnsi="Tahoma" w:cs="Times New Roman"/>
      <w:sz w:val="16"/>
      <w:szCs w:val="16"/>
      <w:lang w:val="uk-UA" w:eastAsia="uk-UA"/>
    </w:rPr>
  </w:style>
  <w:style w:type="paragraph" w:customStyle="1" w:styleId="af3">
    <w:name w:val="Содержимое таблицы"/>
    <w:basedOn w:val="a"/>
    <w:rsid w:val="00993BEB"/>
    <w:pPr>
      <w:suppressLineNumbers/>
      <w:suppressAutoHyphens/>
    </w:pPr>
    <w:rPr>
      <w:lang w:eastAsia="ar-SA"/>
    </w:rPr>
  </w:style>
  <w:style w:type="character" w:customStyle="1" w:styleId="FontStyle13">
    <w:name w:val="Font Style13"/>
    <w:rsid w:val="00993BEB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993BEB"/>
    <w:pPr>
      <w:widowControl w:val="0"/>
      <w:autoSpaceDE w:val="0"/>
      <w:autoSpaceDN w:val="0"/>
      <w:adjustRightInd w:val="0"/>
      <w:spacing w:line="317" w:lineRule="exact"/>
    </w:pPr>
    <w:rPr>
      <w:rFonts w:eastAsia="Calibri"/>
    </w:rPr>
  </w:style>
  <w:style w:type="paragraph" w:customStyle="1" w:styleId="13">
    <w:name w:val="Название объекта1"/>
    <w:basedOn w:val="a"/>
    <w:next w:val="a"/>
    <w:uiPriority w:val="99"/>
    <w:rsid w:val="00993BEB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14">
    <w:name w:val="Без интервала1"/>
    <w:uiPriority w:val="99"/>
    <w:rsid w:val="00993BEB"/>
    <w:pPr>
      <w:spacing w:after="0" w:line="240" w:lineRule="auto"/>
    </w:pPr>
    <w:rPr>
      <w:rFonts w:ascii="Calibri" w:eastAsia="Times New Roman" w:hAnsi="Calibri" w:cs="Times New Roman"/>
    </w:rPr>
  </w:style>
  <w:style w:type="paragraph" w:styleId="22">
    <w:name w:val="Body Text Indent 2"/>
    <w:basedOn w:val="a"/>
    <w:link w:val="23"/>
    <w:rsid w:val="00993BE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93B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993BEB"/>
  </w:style>
  <w:style w:type="paragraph" w:styleId="af4">
    <w:name w:val="Subtitle"/>
    <w:basedOn w:val="a"/>
    <w:next w:val="a"/>
    <w:link w:val="af5"/>
    <w:qFormat/>
    <w:rsid w:val="00993B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5">
    <w:name w:val="Подзаголовок Знак"/>
    <w:basedOn w:val="a0"/>
    <w:link w:val="af4"/>
    <w:rsid w:val="00993B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6">
    <w:name w:val="caption"/>
    <w:basedOn w:val="a"/>
    <w:next w:val="a"/>
    <w:qFormat/>
    <w:rsid w:val="00993BEB"/>
    <w:pPr>
      <w:jc w:val="center"/>
    </w:pPr>
    <w:rPr>
      <w:sz w:val="32"/>
      <w:szCs w:val="20"/>
    </w:rPr>
  </w:style>
  <w:style w:type="paragraph" w:styleId="24">
    <w:name w:val="Body Text 2"/>
    <w:basedOn w:val="a"/>
    <w:link w:val="25"/>
    <w:rsid w:val="00993BEB"/>
    <w:rPr>
      <w:szCs w:val="20"/>
    </w:rPr>
  </w:style>
  <w:style w:type="character" w:customStyle="1" w:styleId="25">
    <w:name w:val="Основной текст 2 Знак"/>
    <w:basedOn w:val="a0"/>
    <w:link w:val="24"/>
    <w:rsid w:val="00993B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993BEB"/>
    <w:pPr>
      <w:jc w:val="both"/>
    </w:pPr>
    <w:rPr>
      <w:sz w:val="20"/>
      <w:szCs w:val="20"/>
      <w:lang w:val="uk-UA"/>
    </w:rPr>
  </w:style>
  <w:style w:type="character" w:customStyle="1" w:styleId="33">
    <w:name w:val="Основной текст 3 Знак"/>
    <w:basedOn w:val="a0"/>
    <w:link w:val="32"/>
    <w:rsid w:val="00993BE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4">
    <w:name w:val="Body Text Indent 3"/>
    <w:basedOn w:val="a"/>
    <w:link w:val="35"/>
    <w:rsid w:val="00993BEB"/>
    <w:pPr>
      <w:ind w:left="708"/>
      <w:jc w:val="both"/>
    </w:pPr>
    <w:rPr>
      <w:bCs/>
      <w:szCs w:val="20"/>
      <w:lang w:val="uk-UA"/>
    </w:rPr>
  </w:style>
  <w:style w:type="character" w:customStyle="1" w:styleId="35">
    <w:name w:val="Основной текст с отступом 3 Знак"/>
    <w:basedOn w:val="a0"/>
    <w:link w:val="34"/>
    <w:rsid w:val="00993BEB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f7">
    <w:name w:val="Normal (Web)"/>
    <w:basedOn w:val="a"/>
    <w:uiPriority w:val="99"/>
    <w:unhideWhenUsed/>
    <w:rsid w:val="00993BEB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993BEB"/>
    <w:pPr>
      <w:spacing w:before="100" w:beforeAutospacing="1" w:after="100" w:afterAutospacing="1"/>
    </w:pPr>
  </w:style>
  <w:style w:type="paragraph" w:customStyle="1" w:styleId="Default">
    <w:name w:val="Default"/>
    <w:rsid w:val="00993B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13">
    <w:name w:val="p13"/>
    <w:basedOn w:val="a"/>
    <w:rsid w:val="00993BEB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993BEB"/>
  </w:style>
  <w:style w:type="character" w:customStyle="1" w:styleId="s1">
    <w:name w:val="s1"/>
    <w:uiPriority w:val="99"/>
    <w:rsid w:val="00993BEB"/>
  </w:style>
  <w:style w:type="character" w:customStyle="1" w:styleId="rvts23">
    <w:name w:val="rvts23"/>
    <w:rsid w:val="00993BEB"/>
  </w:style>
  <w:style w:type="character" w:customStyle="1" w:styleId="s6">
    <w:name w:val="s6"/>
    <w:rsid w:val="00993BEB"/>
  </w:style>
  <w:style w:type="character" w:styleId="af8">
    <w:name w:val="Strong"/>
    <w:uiPriority w:val="22"/>
    <w:qFormat/>
    <w:rsid w:val="00993BEB"/>
    <w:rPr>
      <w:b/>
      <w:bCs/>
    </w:rPr>
  </w:style>
  <w:style w:type="paragraph" w:customStyle="1" w:styleId="style3">
    <w:name w:val="style3"/>
    <w:basedOn w:val="a"/>
    <w:rsid w:val="00993BEB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993BEB"/>
    <w:pPr>
      <w:spacing w:before="100" w:beforeAutospacing="1" w:after="100" w:afterAutospacing="1"/>
    </w:pPr>
  </w:style>
  <w:style w:type="character" w:styleId="af9">
    <w:name w:val="Hyperlink"/>
    <w:uiPriority w:val="99"/>
    <w:unhideWhenUsed/>
    <w:rsid w:val="00993BEB"/>
    <w:rPr>
      <w:color w:val="0000FF"/>
      <w:u w:val="single"/>
    </w:rPr>
  </w:style>
  <w:style w:type="paragraph" w:customStyle="1" w:styleId="26">
    <w:name w:val="Без интервала2"/>
    <w:uiPriority w:val="99"/>
    <w:rsid w:val="00993BEB"/>
    <w:pPr>
      <w:spacing w:after="0" w:line="240" w:lineRule="auto"/>
    </w:pPr>
    <w:rPr>
      <w:rFonts w:ascii="Calibri" w:eastAsia="Times New Roman" w:hAnsi="Calibri" w:cs="Times New Roman"/>
    </w:rPr>
  </w:style>
  <w:style w:type="character" w:styleId="afa">
    <w:name w:val="Emphasis"/>
    <w:uiPriority w:val="20"/>
    <w:qFormat/>
    <w:rsid w:val="00993BEB"/>
    <w:rPr>
      <w:i/>
      <w:iCs/>
    </w:rPr>
  </w:style>
  <w:style w:type="paragraph" w:customStyle="1" w:styleId="afb">
    <w:name w:val="Без інтервалів"/>
    <w:qFormat/>
    <w:rsid w:val="00993B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6">
    <w:name w:val="Абзац списка3"/>
    <w:basedOn w:val="a"/>
    <w:rsid w:val="00993BE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993B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93BE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Заголовок1"/>
    <w:basedOn w:val="a"/>
    <w:next w:val="ad"/>
    <w:rsid w:val="00993BEB"/>
    <w:pPr>
      <w:suppressAutoHyphens/>
      <w:jc w:val="center"/>
    </w:pPr>
    <w:rPr>
      <w:sz w:val="28"/>
      <w:lang w:val="uk-UA" w:eastAsia="zh-CN"/>
    </w:rPr>
  </w:style>
  <w:style w:type="paragraph" w:styleId="afc">
    <w:name w:val="Block Text"/>
    <w:basedOn w:val="a"/>
    <w:rsid w:val="00993BEB"/>
    <w:pPr>
      <w:ind w:left="5103" w:right="42"/>
      <w:jc w:val="both"/>
    </w:pPr>
    <w:rPr>
      <w:sz w:val="28"/>
      <w:szCs w:val="20"/>
      <w:lang w:val="uk-UA"/>
    </w:rPr>
  </w:style>
  <w:style w:type="paragraph" w:customStyle="1" w:styleId="afd">
    <w:name w:val="Знак Знак Знак Знак Знак Знак"/>
    <w:basedOn w:val="a"/>
    <w:rsid w:val="00993BEB"/>
    <w:rPr>
      <w:rFonts w:ascii="Verdana" w:hAnsi="Verdana"/>
      <w:sz w:val="20"/>
      <w:szCs w:val="20"/>
      <w:lang w:val="en-US" w:eastAsia="en-US"/>
    </w:rPr>
  </w:style>
  <w:style w:type="paragraph" w:customStyle="1" w:styleId="9">
    <w:name w:val="Без интервала9"/>
    <w:rsid w:val="00993BEB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2">
    <w:name w:val="No Spacing Char2"/>
    <w:link w:val="8"/>
    <w:locked/>
    <w:rsid w:val="00993BEB"/>
    <w:rPr>
      <w:rFonts w:ascii="Calibri" w:eastAsia="Calibri" w:hAnsi="Calibri"/>
    </w:rPr>
  </w:style>
  <w:style w:type="paragraph" w:customStyle="1" w:styleId="8">
    <w:name w:val="Без интервала8"/>
    <w:link w:val="NoSpacingChar2"/>
    <w:rsid w:val="00993BEB"/>
    <w:pPr>
      <w:spacing w:after="0" w:line="240" w:lineRule="auto"/>
    </w:pPr>
    <w:rPr>
      <w:rFonts w:ascii="Calibri" w:eastAsia="Calibri" w:hAnsi="Calibri"/>
    </w:rPr>
  </w:style>
  <w:style w:type="paragraph" w:customStyle="1" w:styleId="NoSpacing1">
    <w:name w:val="No Spacing1"/>
    <w:rsid w:val="00993BE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993B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16">
    <w:name w:val="Без интервала Знак1"/>
    <w:uiPriority w:val="1"/>
    <w:locked/>
    <w:rsid w:val="00993BE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7">
    <w:name w:val="Обычный1"/>
    <w:rsid w:val="00993BEB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sz w:val="20"/>
      <w:szCs w:val="20"/>
      <w:lang w:val="uk-UA" w:eastAsia="uk-UA"/>
    </w:rPr>
  </w:style>
  <w:style w:type="character" w:styleId="afe">
    <w:name w:val="FollowedHyperlink"/>
    <w:uiPriority w:val="99"/>
    <w:rsid w:val="00993BEB"/>
    <w:rPr>
      <w:color w:val="800080"/>
      <w:u w:val="single"/>
    </w:rPr>
  </w:style>
  <w:style w:type="character" w:customStyle="1" w:styleId="18">
    <w:name w:val="Заголовок №1_"/>
    <w:link w:val="19"/>
    <w:rsid w:val="00993BEB"/>
    <w:rPr>
      <w:spacing w:val="60"/>
      <w:shd w:val="clear" w:color="auto" w:fill="FFFFFF"/>
    </w:rPr>
  </w:style>
  <w:style w:type="paragraph" w:customStyle="1" w:styleId="19">
    <w:name w:val="Заголовок №1"/>
    <w:basedOn w:val="a"/>
    <w:link w:val="18"/>
    <w:rsid w:val="00993BEB"/>
    <w:pPr>
      <w:widowControl w:val="0"/>
      <w:shd w:val="clear" w:color="auto" w:fill="FFFFFF"/>
      <w:spacing w:before="240" w:after="360" w:line="0" w:lineRule="atLeast"/>
      <w:jc w:val="center"/>
      <w:outlineLvl w:val="0"/>
    </w:pPr>
    <w:rPr>
      <w:rFonts w:asciiTheme="minorHAnsi" w:eastAsiaTheme="minorHAnsi" w:hAnsiTheme="minorHAnsi" w:cstheme="minorBidi"/>
      <w:spacing w:val="60"/>
      <w:sz w:val="22"/>
      <w:szCs w:val="22"/>
      <w:lang w:eastAsia="en-US"/>
    </w:rPr>
  </w:style>
  <w:style w:type="character" w:customStyle="1" w:styleId="51">
    <w:name w:val="Основной текст (5)_"/>
    <w:link w:val="52"/>
    <w:rsid w:val="00993BEB"/>
    <w:rPr>
      <w:shd w:val="clear" w:color="auto" w:fill="FFFFFF"/>
    </w:rPr>
  </w:style>
  <w:style w:type="paragraph" w:customStyle="1" w:styleId="52">
    <w:name w:val="Основной текст (5)"/>
    <w:basedOn w:val="a"/>
    <w:link w:val="51"/>
    <w:rsid w:val="00993BEB"/>
    <w:pPr>
      <w:widowControl w:val="0"/>
      <w:shd w:val="clear" w:color="auto" w:fill="FFFFFF"/>
      <w:spacing w:after="1080" w:line="283" w:lineRule="exact"/>
      <w:ind w:hanging="4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f">
    <w:name w:val="Форматированный"/>
    <w:basedOn w:val="a"/>
    <w:rsid w:val="00993BE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aff0">
    <w:name w:val="Date"/>
    <w:basedOn w:val="a"/>
    <w:next w:val="a"/>
    <w:link w:val="aff1"/>
    <w:rsid w:val="00993BEB"/>
    <w:rPr>
      <w:sz w:val="20"/>
      <w:szCs w:val="20"/>
    </w:rPr>
  </w:style>
  <w:style w:type="character" w:customStyle="1" w:styleId="aff1">
    <w:name w:val="Дата Знак"/>
    <w:basedOn w:val="a0"/>
    <w:link w:val="aff0"/>
    <w:rsid w:val="00993B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istParagraph1">
    <w:name w:val="List Paragraph1"/>
    <w:basedOn w:val="a"/>
    <w:uiPriority w:val="99"/>
    <w:rsid w:val="00993BEB"/>
    <w:pPr>
      <w:ind w:left="720"/>
      <w:contextualSpacing/>
    </w:pPr>
    <w:rPr>
      <w:rFonts w:eastAsia="Calibri"/>
    </w:rPr>
  </w:style>
  <w:style w:type="paragraph" w:styleId="aff2">
    <w:name w:val="header"/>
    <w:basedOn w:val="a"/>
    <w:link w:val="aff3"/>
    <w:uiPriority w:val="99"/>
    <w:rsid w:val="00993BEB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rsid w:val="00993B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5">
    <w:name w:val="WW8Num1z5"/>
    <w:rsid w:val="00993BEB"/>
  </w:style>
  <w:style w:type="paragraph" w:customStyle="1" w:styleId="xydpismo">
    <w:name w:val="xyd_pismo"/>
    <w:basedOn w:val="a"/>
    <w:rsid w:val="00993BEB"/>
    <w:pPr>
      <w:widowControl w:val="0"/>
      <w:suppressAutoHyphens/>
      <w:spacing w:before="120" w:after="120"/>
      <w:jc w:val="both"/>
    </w:pPr>
    <w:rPr>
      <w:rFonts w:ascii="TextBook" w:hAnsi="TextBook" w:cs="TextBook"/>
      <w:szCs w:val="20"/>
      <w:lang w:val="uk-UA" w:eastAsia="ar-SA"/>
    </w:rPr>
  </w:style>
  <w:style w:type="paragraph" w:customStyle="1" w:styleId="zw-paragraph">
    <w:name w:val="zw-paragraph"/>
    <w:basedOn w:val="a"/>
    <w:rsid w:val="00993BEB"/>
    <w:pPr>
      <w:spacing w:before="100" w:beforeAutospacing="1" w:after="100" w:afterAutospacing="1"/>
    </w:pPr>
  </w:style>
  <w:style w:type="table" w:customStyle="1" w:styleId="1a">
    <w:name w:val="Сетка таблицы1"/>
    <w:basedOn w:val="a1"/>
    <w:next w:val="a6"/>
    <w:uiPriority w:val="59"/>
    <w:rsid w:val="00993B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b">
    <w:name w:val="Нет списка1"/>
    <w:next w:val="a2"/>
    <w:semiHidden/>
    <w:rsid w:val="00993BEB"/>
  </w:style>
  <w:style w:type="paragraph" w:customStyle="1" w:styleId="Style7">
    <w:name w:val="Style7"/>
    <w:basedOn w:val="a"/>
    <w:uiPriority w:val="99"/>
    <w:rsid w:val="00993BEB"/>
    <w:pPr>
      <w:widowControl w:val="0"/>
      <w:autoSpaceDE w:val="0"/>
      <w:autoSpaceDN w:val="0"/>
      <w:adjustRightInd w:val="0"/>
      <w:spacing w:line="322" w:lineRule="exact"/>
    </w:pPr>
  </w:style>
  <w:style w:type="numbering" w:customStyle="1" w:styleId="110">
    <w:name w:val="Нет списка11"/>
    <w:next w:val="a2"/>
    <w:uiPriority w:val="99"/>
    <w:semiHidden/>
    <w:unhideWhenUsed/>
    <w:rsid w:val="00993BEB"/>
  </w:style>
  <w:style w:type="table" w:customStyle="1" w:styleId="27">
    <w:name w:val="Сетка таблицы2"/>
    <w:basedOn w:val="a1"/>
    <w:next w:val="a6"/>
    <w:uiPriority w:val="99"/>
    <w:rsid w:val="00993BE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footnote text"/>
    <w:basedOn w:val="a"/>
    <w:link w:val="aff5"/>
    <w:uiPriority w:val="99"/>
    <w:unhideWhenUsed/>
    <w:rsid w:val="00993BEB"/>
    <w:rPr>
      <w:rFonts w:ascii="Calibri" w:eastAsia="Calibri" w:hAnsi="Calibri"/>
      <w:sz w:val="20"/>
      <w:szCs w:val="20"/>
      <w:lang w:eastAsia="en-US"/>
    </w:rPr>
  </w:style>
  <w:style w:type="character" w:customStyle="1" w:styleId="aff5">
    <w:name w:val="Текст сноски Знак"/>
    <w:basedOn w:val="a0"/>
    <w:link w:val="aff4"/>
    <w:uiPriority w:val="99"/>
    <w:rsid w:val="00993BEB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993BEB"/>
    <w:rPr>
      <w:vertAlign w:val="superscript"/>
    </w:rPr>
  </w:style>
  <w:style w:type="paragraph" w:customStyle="1" w:styleId="aff7">
    <w:name w:val="Нормальний текст"/>
    <w:basedOn w:val="a"/>
    <w:uiPriority w:val="99"/>
    <w:rsid w:val="00993BEB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ff8">
    <w:name w:val="Назва документа"/>
    <w:basedOn w:val="a"/>
    <w:next w:val="aff7"/>
    <w:uiPriority w:val="99"/>
    <w:rsid w:val="00993BEB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customStyle="1" w:styleId="ShapkaDocumentu">
    <w:name w:val="Shapka Documentu"/>
    <w:basedOn w:val="a"/>
    <w:uiPriority w:val="99"/>
    <w:rsid w:val="00993BEB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  <w:lang w:val="uk-UA"/>
    </w:rPr>
  </w:style>
  <w:style w:type="character" w:customStyle="1" w:styleId="rvts9">
    <w:name w:val="rvts9"/>
    <w:uiPriority w:val="99"/>
    <w:rsid w:val="00993BEB"/>
    <w:rPr>
      <w:rFonts w:ascii="Times New Roman" w:hAnsi="Times New Roman" w:cs="Times New Roman"/>
    </w:rPr>
  </w:style>
  <w:style w:type="character" w:customStyle="1" w:styleId="rvts46">
    <w:name w:val="rvts46"/>
    <w:basedOn w:val="a0"/>
    <w:uiPriority w:val="99"/>
    <w:rsid w:val="00993BEB"/>
    <w:rPr>
      <w:rFonts w:ascii="Times New Roman" w:hAnsi="Times New Roman" w:cs="Times New Roman"/>
    </w:rPr>
  </w:style>
  <w:style w:type="paragraph" w:customStyle="1" w:styleId="rvps2">
    <w:name w:val="rvps2"/>
    <w:basedOn w:val="a"/>
    <w:uiPriority w:val="99"/>
    <w:rsid w:val="00993BEB"/>
    <w:pPr>
      <w:spacing w:before="100" w:beforeAutospacing="1" w:after="100" w:afterAutospacing="1"/>
    </w:pPr>
    <w:rPr>
      <w:rFonts w:eastAsia="Bata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6634D-630F-4FD0-A4B3-802E58EB9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2180</Words>
  <Characters>12428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Анюта</cp:lastModifiedBy>
  <cp:revision>2</cp:revision>
  <cp:lastPrinted>2019-05-06T08:08:00Z</cp:lastPrinted>
  <dcterms:created xsi:type="dcterms:W3CDTF">2020-04-14T09:54:00Z</dcterms:created>
  <dcterms:modified xsi:type="dcterms:W3CDTF">2020-04-14T09:54:00Z</dcterms:modified>
</cp:coreProperties>
</file>