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E97" w:rsidRDefault="00CE7E97" w:rsidP="00CE7E97">
      <w:pPr>
        <w:jc w:val="center"/>
        <w:rPr>
          <w:rFonts w:ascii="Times New Roman" w:eastAsia="MS Mincho" w:hAnsi="Times New Roman"/>
          <w:sz w:val="28"/>
          <w:szCs w:val="28"/>
          <w:lang w:eastAsia="ru-RU"/>
        </w:rPr>
      </w:pPr>
      <w:r>
        <w:rPr>
          <w:noProof/>
          <w:sz w:val="22"/>
          <w:szCs w:val="22"/>
          <w:lang w:val="ru-RU"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CE7E97" w:rsidRDefault="00CE7E97" w:rsidP="00CE7E97">
      <w:pPr>
        <w:jc w:val="center"/>
        <w:rPr>
          <w:rFonts w:ascii="Times New Roman" w:eastAsia="MS Mincho" w:hAnsi="Times New Roman"/>
          <w:sz w:val="28"/>
          <w:szCs w:val="28"/>
          <w:lang w:eastAsia="ru-RU"/>
        </w:rPr>
      </w:pPr>
    </w:p>
    <w:p w:rsidR="00CE7E97" w:rsidRDefault="00CE7E97" w:rsidP="00CE7E97">
      <w:pPr>
        <w:jc w:val="center"/>
        <w:rPr>
          <w:rFonts w:ascii="Times New Roman" w:eastAsia="MS Mincho" w:hAnsi="Times New Roman"/>
          <w:sz w:val="28"/>
          <w:szCs w:val="28"/>
          <w:lang w:eastAsia="ru-RU"/>
        </w:rPr>
      </w:pPr>
    </w:p>
    <w:p w:rsidR="00CE7E97" w:rsidRDefault="00CE7E97" w:rsidP="00CE7E97">
      <w:pPr>
        <w:jc w:val="center"/>
        <w:rPr>
          <w:rFonts w:ascii="Times New Roman" w:hAnsi="Times New Roman"/>
          <w:bCs/>
          <w:spacing w:val="36"/>
          <w:sz w:val="28"/>
          <w:szCs w:val="28"/>
          <w:shd w:val="clear" w:color="auto" w:fill="FFFFFF"/>
        </w:rPr>
      </w:pPr>
    </w:p>
    <w:p w:rsidR="00CE7E97" w:rsidRDefault="00CE7E97" w:rsidP="00CE7E97">
      <w:pPr>
        <w:jc w:val="center"/>
        <w:rPr>
          <w:rFonts w:ascii="Times New Roman" w:hAnsi="Times New Roman"/>
          <w:bCs/>
          <w:spacing w:val="36"/>
          <w:sz w:val="28"/>
          <w:szCs w:val="28"/>
          <w:shd w:val="clear" w:color="auto" w:fill="FFFFFF"/>
        </w:rPr>
      </w:pPr>
    </w:p>
    <w:p w:rsidR="00CE7E97" w:rsidRDefault="00CE7E97" w:rsidP="00CE7E97">
      <w:pPr>
        <w:jc w:val="center"/>
        <w:rPr>
          <w:rFonts w:ascii="Times New Roman" w:hAnsi="Times New Roman"/>
          <w:b/>
          <w:bCs/>
          <w:spacing w:val="36"/>
          <w:sz w:val="28"/>
          <w:szCs w:val="28"/>
          <w:shd w:val="clear" w:color="auto" w:fill="FFFFFF"/>
        </w:rPr>
      </w:pPr>
      <w:r>
        <w:rPr>
          <w:rFonts w:ascii="Times New Roman" w:hAnsi="Times New Roman"/>
          <w:b/>
          <w:bCs/>
          <w:spacing w:val="36"/>
          <w:sz w:val="28"/>
          <w:szCs w:val="28"/>
          <w:shd w:val="clear" w:color="auto" w:fill="FFFFFF"/>
        </w:rPr>
        <w:t>УКРАЇНА</w:t>
      </w:r>
    </w:p>
    <w:p w:rsidR="00CE7E97" w:rsidRDefault="00CE7E97" w:rsidP="00CE7E97">
      <w:pPr>
        <w:shd w:val="clear" w:color="auto" w:fill="FFFFFF"/>
        <w:jc w:val="center"/>
        <w:rPr>
          <w:rFonts w:ascii="Times New Roman" w:hAnsi="Times New Roman"/>
          <w:b/>
          <w:bCs/>
          <w:sz w:val="28"/>
          <w:szCs w:val="28"/>
        </w:rPr>
      </w:pPr>
      <w:r>
        <w:rPr>
          <w:rFonts w:ascii="Times New Roman" w:hAnsi="Times New Roman"/>
          <w:b/>
          <w:bCs/>
          <w:sz w:val="28"/>
          <w:szCs w:val="28"/>
        </w:rPr>
        <w:t>ЗВЕНИГОРОДСЬКА МІСЬКА РАДА</w:t>
      </w:r>
    </w:p>
    <w:p w:rsidR="00CE7E97" w:rsidRDefault="00CE7E97" w:rsidP="00CE7E97">
      <w:pPr>
        <w:shd w:val="clear" w:color="auto" w:fill="FFFFFF"/>
        <w:jc w:val="center"/>
        <w:rPr>
          <w:rFonts w:ascii="Times New Roman" w:hAnsi="Times New Roman"/>
          <w:b/>
          <w:sz w:val="28"/>
          <w:szCs w:val="28"/>
        </w:rPr>
      </w:pPr>
      <w:r>
        <w:rPr>
          <w:rFonts w:ascii="Times New Roman" w:hAnsi="Times New Roman"/>
          <w:b/>
          <w:bCs/>
          <w:sz w:val="28"/>
          <w:szCs w:val="28"/>
        </w:rPr>
        <w:t>ЧЕРКАСЬКОЇ ОБЛАСТІ</w:t>
      </w:r>
    </w:p>
    <w:p w:rsidR="00CE7E97" w:rsidRDefault="00CE7E97" w:rsidP="00CE7E97">
      <w:pPr>
        <w:shd w:val="clear" w:color="auto" w:fill="FFFFFF"/>
        <w:jc w:val="center"/>
        <w:rPr>
          <w:rFonts w:ascii="Times New Roman" w:hAnsi="Times New Roman"/>
          <w:b/>
          <w:bCs/>
          <w:sz w:val="28"/>
          <w:szCs w:val="28"/>
        </w:rPr>
      </w:pPr>
      <w:r>
        <w:rPr>
          <w:rFonts w:ascii="Times New Roman" w:hAnsi="Times New Roman"/>
          <w:b/>
          <w:bCs/>
          <w:sz w:val="28"/>
          <w:szCs w:val="28"/>
        </w:rPr>
        <w:t>2 СЕСІЯ 8 СКЛИКАННЯ</w:t>
      </w:r>
    </w:p>
    <w:p w:rsidR="00CE7E97" w:rsidRDefault="00CE7E97" w:rsidP="00CE7E97">
      <w:pPr>
        <w:shd w:val="clear" w:color="auto" w:fill="FFFFFF"/>
        <w:jc w:val="center"/>
        <w:rPr>
          <w:rFonts w:ascii="Times New Roman" w:hAnsi="Times New Roman"/>
          <w:b/>
          <w:bCs/>
          <w:szCs w:val="28"/>
        </w:rPr>
      </w:pPr>
    </w:p>
    <w:p w:rsidR="00CE7E97" w:rsidRDefault="00CE7E97" w:rsidP="00CE7E97">
      <w:pPr>
        <w:shd w:val="clear" w:color="auto" w:fill="FFFFFF"/>
        <w:jc w:val="center"/>
        <w:rPr>
          <w:rFonts w:ascii="Times New Roman" w:hAnsi="Times New Roman"/>
          <w:b/>
          <w:bCs/>
          <w:sz w:val="34"/>
          <w:szCs w:val="34"/>
        </w:rPr>
      </w:pPr>
      <w:r>
        <w:rPr>
          <w:rFonts w:ascii="Times New Roman" w:hAnsi="Times New Roman"/>
          <w:b/>
          <w:bCs/>
          <w:sz w:val="34"/>
          <w:szCs w:val="34"/>
        </w:rPr>
        <w:t>РІШЕННЯ</w:t>
      </w:r>
    </w:p>
    <w:p w:rsidR="00CE7E97" w:rsidRDefault="00CE7E97" w:rsidP="00CE7E97">
      <w:pPr>
        <w:jc w:val="center"/>
        <w:rPr>
          <w:rFonts w:ascii="Times New Roman" w:hAnsi="Times New Roman"/>
          <w:szCs w:val="28"/>
        </w:rPr>
      </w:pPr>
    </w:p>
    <w:tbl>
      <w:tblPr>
        <w:tblW w:w="0" w:type="auto"/>
        <w:tblLook w:val="04A0" w:firstRow="1" w:lastRow="0" w:firstColumn="1" w:lastColumn="0" w:noHBand="0" w:noVBand="1"/>
      </w:tblPr>
      <w:tblGrid>
        <w:gridCol w:w="4818"/>
        <w:gridCol w:w="4819"/>
      </w:tblGrid>
      <w:tr w:rsidR="00CE7E97" w:rsidTr="00CE7E97">
        <w:tc>
          <w:tcPr>
            <w:tcW w:w="4927" w:type="dxa"/>
            <w:hideMark/>
          </w:tcPr>
          <w:p w:rsidR="00CE7E97" w:rsidRDefault="00CE7E97">
            <w:pPr>
              <w:rPr>
                <w:rFonts w:ascii="Times New Roman" w:eastAsia="Calibri" w:hAnsi="Times New Roman" w:cs="Times New Roman"/>
                <w:sz w:val="28"/>
                <w:szCs w:val="28"/>
              </w:rPr>
            </w:pPr>
            <w:r>
              <w:rPr>
                <w:rFonts w:ascii="Times New Roman" w:eastAsia="Calibri" w:hAnsi="Times New Roman" w:cs="Times New Roman"/>
                <w:sz w:val="28"/>
                <w:szCs w:val="28"/>
              </w:rPr>
              <w:t>16 грудня 2020 року</w:t>
            </w:r>
          </w:p>
        </w:tc>
        <w:tc>
          <w:tcPr>
            <w:tcW w:w="4927" w:type="dxa"/>
          </w:tcPr>
          <w:p w:rsidR="00CE7E97" w:rsidRDefault="00CE7E97">
            <w:pPr>
              <w:jc w:val="right"/>
              <w:rPr>
                <w:rFonts w:ascii="Times New Roman" w:eastAsia="Calibri" w:hAnsi="Times New Roman" w:cs="Times New Roman"/>
                <w:sz w:val="28"/>
                <w:szCs w:val="28"/>
              </w:rPr>
            </w:pPr>
            <w:r>
              <w:rPr>
                <w:rFonts w:ascii="Times New Roman" w:eastAsia="Calibri" w:hAnsi="Times New Roman" w:cs="Times New Roman"/>
                <w:sz w:val="28"/>
                <w:szCs w:val="28"/>
              </w:rPr>
              <w:t>№2-63/VIII</w:t>
            </w:r>
          </w:p>
          <w:p w:rsidR="00CE7E97" w:rsidRDefault="00CE7E97">
            <w:pPr>
              <w:jc w:val="right"/>
              <w:rPr>
                <w:rFonts w:ascii="Times New Roman" w:eastAsia="Calibri" w:hAnsi="Times New Roman" w:cs="Times New Roman"/>
                <w:sz w:val="28"/>
                <w:szCs w:val="28"/>
              </w:rPr>
            </w:pPr>
          </w:p>
        </w:tc>
      </w:tr>
    </w:tbl>
    <w:p w:rsidR="00423058" w:rsidRPr="00367505" w:rsidRDefault="00423058" w:rsidP="001955A8">
      <w:pPr>
        <w:pStyle w:val="a6"/>
        <w:shd w:val="clear" w:color="auto" w:fill="FFFFFF"/>
        <w:ind w:right="4392"/>
        <w:jc w:val="both"/>
        <w:rPr>
          <w:sz w:val="28"/>
          <w:szCs w:val="28"/>
        </w:rPr>
      </w:pPr>
      <w:r w:rsidRPr="00367505">
        <w:rPr>
          <w:sz w:val="28"/>
          <w:szCs w:val="28"/>
        </w:rPr>
        <w:t xml:space="preserve">Про створення </w:t>
      </w:r>
      <w:r w:rsidR="002664D4" w:rsidRPr="00367505">
        <w:rPr>
          <w:sz w:val="28"/>
          <w:szCs w:val="28"/>
        </w:rPr>
        <w:t>фінансового управління</w:t>
      </w:r>
      <w:r w:rsidRPr="00367505">
        <w:rPr>
          <w:sz w:val="28"/>
          <w:szCs w:val="28"/>
        </w:rPr>
        <w:t xml:space="preserve"> Звенигородської</w:t>
      </w:r>
      <w:r w:rsidR="001955A8" w:rsidRPr="00367505">
        <w:rPr>
          <w:sz w:val="28"/>
          <w:szCs w:val="28"/>
        </w:rPr>
        <w:t xml:space="preserve"> </w:t>
      </w:r>
      <w:r w:rsidR="00FD10F8" w:rsidRPr="00367505">
        <w:rPr>
          <w:sz w:val="28"/>
          <w:szCs w:val="28"/>
        </w:rPr>
        <w:t xml:space="preserve">міської ради </w:t>
      </w:r>
    </w:p>
    <w:p w:rsidR="00423058" w:rsidRPr="00367505" w:rsidRDefault="00423058" w:rsidP="00423058">
      <w:pPr>
        <w:pStyle w:val="a6"/>
        <w:shd w:val="clear" w:color="auto" w:fill="FFFFFF"/>
        <w:rPr>
          <w:b/>
          <w:sz w:val="28"/>
          <w:szCs w:val="28"/>
        </w:rPr>
      </w:pPr>
    </w:p>
    <w:p w:rsidR="00423058" w:rsidRPr="00367505" w:rsidRDefault="006268E4" w:rsidP="0001747A">
      <w:pPr>
        <w:pStyle w:val="a6"/>
        <w:shd w:val="clear" w:color="auto" w:fill="FFFFFF"/>
        <w:ind w:firstLine="567"/>
        <w:jc w:val="both"/>
        <w:rPr>
          <w:sz w:val="28"/>
          <w:szCs w:val="28"/>
        </w:rPr>
      </w:pPr>
      <w:r w:rsidRPr="00367505">
        <w:rPr>
          <w:sz w:val="28"/>
          <w:szCs w:val="28"/>
        </w:rPr>
        <w:t xml:space="preserve">Відповідно до ст. 25, п.6 ч.1 ст. 26, ч. 4 ст. 54 </w:t>
      </w:r>
      <w:r w:rsidR="0001747A" w:rsidRPr="00367505">
        <w:rPr>
          <w:sz w:val="28"/>
          <w:szCs w:val="28"/>
        </w:rPr>
        <w:t xml:space="preserve">Закону України "Про місцеве самоврядування в Україні" </w:t>
      </w:r>
      <w:proofErr w:type="spellStart"/>
      <w:r w:rsidR="002664D4" w:rsidRPr="00367505">
        <w:rPr>
          <w:sz w:val="28"/>
          <w:szCs w:val="28"/>
        </w:rPr>
        <w:t>ст.ст</w:t>
      </w:r>
      <w:proofErr w:type="spellEnd"/>
      <w:r w:rsidR="002664D4" w:rsidRPr="00367505">
        <w:rPr>
          <w:sz w:val="28"/>
          <w:szCs w:val="28"/>
        </w:rPr>
        <w:t>. 2, 111 Бюджетного Кодексу України</w:t>
      </w:r>
      <w:r w:rsidR="00423058" w:rsidRPr="00367505">
        <w:rPr>
          <w:sz w:val="28"/>
          <w:szCs w:val="28"/>
        </w:rPr>
        <w:t>,</w:t>
      </w:r>
      <w:r w:rsidR="0001747A" w:rsidRPr="00367505">
        <w:rPr>
          <w:sz w:val="28"/>
          <w:szCs w:val="28"/>
        </w:rPr>
        <w:t xml:space="preserve"> міська рада</w:t>
      </w:r>
      <w:r w:rsidR="00636442" w:rsidRPr="00367505">
        <w:rPr>
          <w:sz w:val="28"/>
          <w:szCs w:val="28"/>
        </w:rPr>
        <w:t xml:space="preserve"> </w:t>
      </w:r>
    </w:p>
    <w:p w:rsidR="0001747A" w:rsidRPr="00367505" w:rsidRDefault="0001747A" w:rsidP="0001747A">
      <w:pPr>
        <w:pStyle w:val="a6"/>
        <w:shd w:val="clear" w:color="auto" w:fill="FFFFFF"/>
        <w:ind w:firstLine="567"/>
        <w:jc w:val="both"/>
        <w:rPr>
          <w:sz w:val="28"/>
          <w:szCs w:val="28"/>
        </w:rPr>
      </w:pPr>
    </w:p>
    <w:p w:rsidR="0001747A" w:rsidRPr="00367505" w:rsidRDefault="0001747A" w:rsidP="0001747A">
      <w:pPr>
        <w:jc w:val="center"/>
        <w:rPr>
          <w:rFonts w:ascii="Times New Roman" w:hAnsi="Times New Roman" w:cs="Times New Roman"/>
          <w:sz w:val="28"/>
        </w:rPr>
      </w:pPr>
      <w:r w:rsidRPr="00367505">
        <w:rPr>
          <w:rFonts w:ascii="Times New Roman" w:hAnsi="Times New Roman" w:cs="Times New Roman"/>
          <w:sz w:val="28"/>
        </w:rPr>
        <w:t>ВИРІШИЛА:</w:t>
      </w:r>
    </w:p>
    <w:p w:rsidR="0001747A" w:rsidRPr="00367505" w:rsidRDefault="0001747A" w:rsidP="00423058">
      <w:pPr>
        <w:pStyle w:val="a6"/>
        <w:shd w:val="clear" w:color="auto" w:fill="FFFFFF"/>
        <w:jc w:val="both"/>
        <w:rPr>
          <w:b/>
          <w:sz w:val="28"/>
          <w:szCs w:val="28"/>
        </w:rPr>
      </w:pPr>
    </w:p>
    <w:p w:rsidR="00D6302F" w:rsidRPr="00367505" w:rsidRDefault="00D6302F" w:rsidP="00D6302F">
      <w:pPr>
        <w:pStyle w:val="ad"/>
        <w:numPr>
          <w:ilvl w:val="0"/>
          <w:numId w:val="26"/>
        </w:numPr>
        <w:jc w:val="both"/>
        <w:rPr>
          <w:rFonts w:ascii="Times New Roman" w:hAnsi="Times New Roman" w:cs="Times New Roman"/>
          <w:sz w:val="28"/>
          <w:szCs w:val="28"/>
        </w:rPr>
      </w:pPr>
      <w:r w:rsidRPr="00367505">
        <w:rPr>
          <w:rFonts w:ascii="Times New Roman" w:hAnsi="Times New Roman" w:cs="Times New Roman"/>
          <w:sz w:val="28"/>
          <w:szCs w:val="28"/>
        </w:rPr>
        <w:t>Створити</w:t>
      </w:r>
      <w:r w:rsidR="00423058" w:rsidRPr="00367505">
        <w:rPr>
          <w:rFonts w:ascii="Times New Roman" w:hAnsi="Times New Roman" w:cs="Times New Roman"/>
          <w:sz w:val="28"/>
          <w:szCs w:val="28"/>
        </w:rPr>
        <w:t xml:space="preserve"> юридичну осо</w:t>
      </w:r>
      <w:r w:rsidR="00636442" w:rsidRPr="00367505">
        <w:rPr>
          <w:rFonts w:ascii="Times New Roman" w:hAnsi="Times New Roman" w:cs="Times New Roman"/>
          <w:sz w:val="28"/>
          <w:szCs w:val="28"/>
        </w:rPr>
        <w:t>бу</w:t>
      </w:r>
      <w:r w:rsidRPr="00367505">
        <w:rPr>
          <w:rFonts w:ascii="Times New Roman" w:hAnsi="Times New Roman" w:cs="Times New Roman"/>
          <w:sz w:val="28"/>
          <w:szCs w:val="28"/>
        </w:rPr>
        <w:t xml:space="preserve"> публічного права</w:t>
      </w:r>
      <w:r w:rsidR="00636442" w:rsidRPr="00367505">
        <w:rPr>
          <w:rFonts w:ascii="Times New Roman" w:hAnsi="Times New Roman" w:cs="Times New Roman"/>
          <w:sz w:val="28"/>
          <w:szCs w:val="28"/>
        </w:rPr>
        <w:t xml:space="preserve"> – </w:t>
      </w:r>
      <w:r w:rsidR="002664D4" w:rsidRPr="00367505">
        <w:rPr>
          <w:rFonts w:ascii="Times New Roman" w:hAnsi="Times New Roman" w:cs="Times New Roman"/>
          <w:sz w:val="28"/>
          <w:szCs w:val="28"/>
        </w:rPr>
        <w:t>фінансове управління</w:t>
      </w:r>
      <w:r w:rsidR="00636442" w:rsidRPr="00367505">
        <w:rPr>
          <w:rFonts w:ascii="Times New Roman" w:hAnsi="Times New Roman" w:cs="Times New Roman"/>
          <w:sz w:val="28"/>
          <w:szCs w:val="28"/>
        </w:rPr>
        <w:t xml:space="preserve"> Звенигородської міської </w:t>
      </w:r>
      <w:r w:rsidR="00423058" w:rsidRPr="00367505">
        <w:rPr>
          <w:rFonts w:ascii="Times New Roman" w:hAnsi="Times New Roman" w:cs="Times New Roman"/>
          <w:sz w:val="28"/>
          <w:szCs w:val="28"/>
        </w:rPr>
        <w:t xml:space="preserve"> ради</w:t>
      </w:r>
      <w:r w:rsidRPr="00367505">
        <w:rPr>
          <w:rFonts w:ascii="Times New Roman" w:hAnsi="Times New Roman" w:cs="Times New Roman"/>
          <w:sz w:val="28"/>
          <w:szCs w:val="28"/>
        </w:rPr>
        <w:t>.</w:t>
      </w:r>
    </w:p>
    <w:p w:rsidR="00636442" w:rsidRPr="00367505" w:rsidRDefault="00D6302F" w:rsidP="00D6302F">
      <w:pPr>
        <w:pStyle w:val="ad"/>
        <w:numPr>
          <w:ilvl w:val="0"/>
          <w:numId w:val="26"/>
        </w:numPr>
        <w:jc w:val="both"/>
        <w:rPr>
          <w:rFonts w:ascii="Times New Roman" w:hAnsi="Times New Roman" w:cs="Times New Roman"/>
          <w:sz w:val="28"/>
          <w:szCs w:val="28"/>
        </w:rPr>
      </w:pPr>
      <w:r w:rsidRPr="00367505">
        <w:rPr>
          <w:rFonts w:ascii="Times New Roman" w:hAnsi="Times New Roman" w:cs="Times New Roman"/>
          <w:sz w:val="28"/>
          <w:szCs w:val="28"/>
        </w:rPr>
        <w:t xml:space="preserve">Місцезнаходження фінансового управління: </w:t>
      </w:r>
      <w:r w:rsidRPr="00367505">
        <w:rPr>
          <w:rFonts w:ascii="Times New Roman" w:hAnsi="Times New Roman" w:cs="Times New Roman"/>
          <w:color w:val="252B33"/>
          <w:sz w:val="28"/>
          <w:szCs w:val="28"/>
        </w:rPr>
        <w:t>20202, Черкаська область, Звенигородський район, місто Звенигородка,  проспект Шевченка, 63</w:t>
      </w:r>
      <w:r w:rsidR="00636442" w:rsidRPr="00367505">
        <w:rPr>
          <w:rFonts w:ascii="Times New Roman" w:hAnsi="Times New Roman" w:cs="Times New Roman"/>
          <w:sz w:val="28"/>
          <w:szCs w:val="28"/>
        </w:rPr>
        <w:t>.</w:t>
      </w:r>
    </w:p>
    <w:p w:rsidR="001600D2" w:rsidRPr="00367505" w:rsidRDefault="001600D2" w:rsidP="00D6302F">
      <w:pPr>
        <w:pStyle w:val="ad"/>
        <w:numPr>
          <w:ilvl w:val="0"/>
          <w:numId w:val="26"/>
        </w:numPr>
        <w:jc w:val="both"/>
        <w:rPr>
          <w:rFonts w:ascii="Times New Roman" w:hAnsi="Times New Roman" w:cs="Times New Roman"/>
          <w:sz w:val="28"/>
          <w:szCs w:val="28"/>
        </w:rPr>
      </w:pPr>
      <w:r w:rsidRPr="00367505">
        <w:rPr>
          <w:rFonts w:ascii="Times New Roman" w:hAnsi="Times New Roman" w:cs="Times New Roman"/>
          <w:sz w:val="28"/>
          <w:szCs w:val="28"/>
        </w:rPr>
        <w:t xml:space="preserve">Затвердити Положення про </w:t>
      </w:r>
      <w:r w:rsidR="00D6302F" w:rsidRPr="00367505">
        <w:rPr>
          <w:rFonts w:ascii="Times New Roman" w:hAnsi="Times New Roman" w:cs="Times New Roman"/>
          <w:sz w:val="28"/>
          <w:szCs w:val="28"/>
        </w:rPr>
        <w:t>ф</w:t>
      </w:r>
      <w:r w:rsidRPr="00367505">
        <w:rPr>
          <w:rFonts w:ascii="Times New Roman" w:hAnsi="Times New Roman" w:cs="Times New Roman"/>
          <w:sz w:val="28"/>
          <w:szCs w:val="28"/>
        </w:rPr>
        <w:t>інансове управління Звенигородської міської   ради (Додаток).</w:t>
      </w:r>
    </w:p>
    <w:p w:rsidR="00D6302F" w:rsidRPr="00367505" w:rsidRDefault="001600D2" w:rsidP="00D6302F">
      <w:pPr>
        <w:pStyle w:val="ad"/>
        <w:numPr>
          <w:ilvl w:val="0"/>
          <w:numId w:val="26"/>
        </w:numPr>
        <w:jc w:val="both"/>
        <w:rPr>
          <w:rFonts w:ascii="Times New Roman" w:hAnsi="Times New Roman" w:cs="Times New Roman"/>
          <w:sz w:val="28"/>
          <w:szCs w:val="28"/>
        </w:rPr>
      </w:pPr>
      <w:r w:rsidRPr="00367505">
        <w:rPr>
          <w:rFonts w:ascii="Times New Roman" w:hAnsi="Times New Roman" w:cs="Times New Roman"/>
          <w:sz w:val="28"/>
          <w:szCs w:val="28"/>
        </w:rPr>
        <w:t>Міському голові Звенигородської міської ради призначити</w:t>
      </w:r>
      <w:r w:rsidR="00E3041B" w:rsidRPr="00367505">
        <w:rPr>
          <w:rFonts w:ascii="Times New Roman" w:hAnsi="Times New Roman" w:cs="Times New Roman"/>
          <w:sz w:val="28"/>
          <w:szCs w:val="28"/>
        </w:rPr>
        <w:t xml:space="preserve"> </w:t>
      </w:r>
      <w:r w:rsidR="00D6302F" w:rsidRPr="00367505">
        <w:rPr>
          <w:rFonts w:ascii="Times New Roman" w:hAnsi="Times New Roman" w:cs="Times New Roman"/>
          <w:sz w:val="28"/>
          <w:szCs w:val="28"/>
        </w:rPr>
        <w:t xml:space="preserve"> начальника фінансового управління згідно з чинним законодавством.</w:t>
      </w:r>
    </w:p>
    <w:p w:rsidR="00423058" w:rsidRPr="00367505" w:rsidRDefault="00D6302F" w:rsidP="00D6302F">
      <w:pPr>
        <w:pStyle w:val="ad"/>
        <w:numPr>
          <w:ilvl w:val="0"/>
          <w:numId w:val="26"/>
        </w:numPr>
        <w:jc w:val="both"/>
        <w:rPr>
          <w:rFonts w:ascii="Times New Roman" w:hAnsi="Times New Roman" w:cs="Times New Roman"/>
          <w:sz w:val="28"/>
          <w:szCs w:val="28"/>
        </w:rPr>
      </w:pPr>
      <w:r w:rsidRPr="00367505">
        <w:rPr>
          <w:rFonts w:ascii="Times New Roman" w:hAnsi="Times New Roman" w:cs="Times New Roman"/>
          <w:sz w:val="28"/>
          <w:szCs w:val="28"/>
        </w:rPr>
        <w:t xml:space="preserve">Начальнику </w:t>
      </w:r>
      <w:r w:rsidR="002664D4" w:rsidRPr="00367505">
        <w:rPr>
          <w:rFonts w:ascii="Times New Roman" w:hAnsi="Times New Roman" w:cs="Times New Roman"/>
          <w:sz w:val="28"/>
          <w:szCs w:val="28"/>
        </w:rPr>
        <w:t>фінансового управління</w:t>
      </w:r>
      <w:r w:rsidR="00636442" w:rsidRPr="00367505">
        <w:rPr>
          <w:rFonts w:ascii="Times New Roman" w:hAnsi="Times New Roman" w:cs="Times New Roman"/>
          <w:sz w:val="28"/>
          <w:szCs w:val="28"/>
        </w:rPr>
        <w:t xml:space="preserve"> Звенигор</w:t>
      </w:r>
      <w:r w:rsidR="00FD10F8" w:rsidRPr="00367505">
        <w:rPr>
          <w:rFonts w:ascii="Times New Roman" w:hAnsi="Times New Roman" w:cs="Times New Roman"/>
          <w:sz w:val="28"/>
          <w:szCs w:val="28"/>
        </w:rPr>
        <w:t>одської міської ради</w:t>
      </w:r>
      <w:r w:rsidRPr="00367505">
        <w:rPr>
          <w:rFonts w:ascii="Times New Roman" w:hAnsi="Times New Roman" w:cs="Times New Roman"/>
          <w:sz w:val="28"/>
          <w:szCs w:val="28"/>
        </w:rPr>
        <w:t xml:space="preserve"> вжити заходів та надати документи для державної реєстрації</w:t>
      </w:r>
      <w:r w:rsidR="00E3041B" w:rsidRPr="00367505">
        <w:rPr>
          <w:rFonts w:ascii="Times New Roman" w:hAnsi="Times New Roman" w:cs="Times New Roman"/>
          <w:sz w:val="28"/>
          <w:szCs w:val="28"/>
        </w:rPr>
        <w:t xml:space="preserve"> фінансового управління</w:t>
      </w:r>
      <w:r w:rsidRPr="00367505">
        <w:rPr>
          <w:rFonts w:ascii="Times New Roman" w:hAnsi="Times New Roman" w:cs="Times New Roman"/>
          <w:sz w:val="28"/>
          <w:szCs w:val="28"/>
        </w:rPr>
        <w:t xml:space="preserve"> в порядку затвердженому чинним законодавством України</w:t>
      </w:r>
      <w:r w:rsidR="00423058" w:rsidRPr="00367505">
        <w:rPr>
          <w:rFonts w:ascii="Times New Roman" w:hAnsi="Times New Roman" w:cs="Times New Roman"/>
          <w:sz w:val="28"/>
          <w:szCs w:val="28"/>
        </w:rPr>
        <w:t>.</w:t>
      </w:r>
    </w:p>
    <w:p w:rsidR="00423058" w:rsidRPr="00367505" w:rsidRDefault="00423058" w:rsidP="00D6302F">
      <w:pPr>
        <w:pStyle w:val="ad"/>
        <w:numPr>
          <w:ilvl w:val="0"/>
          <w:numId w:val="26"/>
        </w:numPr>
        <w:jc w:val="both"/>
        <w:rPr>
          <w:rFonts w:ascii="Times New Roman" w:hAnsi="Times New Roman" w:cs="Times New Roman"/>
          <w:sz w:val="28"/>
          <w:szCs w:val="28"/>
        </w:rPr>
      </w:pPr>
      <w:r w:rsidRPr="00367505">
        <w:rPr>
          <w:rFonts w:ascii="Times New Roman" w:hAnsi="Times New Roman" w:cs="Times New Roman"/>
          <w:sz w:val="28"/>
          <w:szCs w:val="28"/>
        </w:rPr>
        <w:t xml:space="preserve">Контроль за виконанням даного рішення покласти на постійну комісію </w:t>
      </w:r>
      <w:r w:rsidR="002664D4" w:rsidRPr="00367505">
        <w:rPr>
          <w:rFonts w:ascii="Times New Roman" w:hAnsi="Times New Roman" w:cs="Times New Roman"/>
          <w:sz w:val="28"/>
          <w:szCs w:val="28"/>
        </w:rPr>
        <w:t xml:space="preserve">з питань </w:t>
      </w:r>
      <w:r w:rsidR="00D6302F" w:rsidRPr="00367505">
        <w:rPr>
          <w:rFonts w:ascii="Times New Roman" w:hAnsi="Times New Roman" w:cs="Times New Roman"/>
          <w:sz w:val="28"/>
          <w:szCs w:val="28"/>
        </w:rPr>
        <w:t>фінансів, бюджету, соціально-економічного розвитку, інвестицій, промисловості, підприємництва та сфери послуг</w:t>
      </w:r>
      <w:r w:rsidR="002664D4" w:rsidRPr="00367505">
        <w:rPr>
          <w:rFonts w:ascii="Times New Roman" w:hAnsi="Times New Roman" w:cs="Times New Roman"/>
          <w:sz w:val="28"/>
          <w:szCs w:val="28"/>
        </w:rPr>
        <w:t>.</w:t>
      </w:r>
    </w:p>
    <w:p w:rsidR="00636442" w:rsidRPr="00367505" w:rsidRDefault="00636442" w:rsidP="00423058">
      <w:pPr>
        <w:jc w:val="center"/>
        <w:rPr>
          <w:rFonts w:ascii="Times New Roman" w:eastAsia="Times New Roman" w:hAnsi="Times New Roman" w:cs="Times New Roman"/>
          <w:color w:val="auto"/>
          <w:sz w:val="28"/>
          <w:szCs w:val="28"/>
          <w:lang w:eastAsia="ru-RU"/>
        </w:rPr>
      </w:pPr>
    </w:p>
    <w:p w:rsidR="00636442" w:rsidRPr="00367505" w:rsidRDefault="00636442" w:rsidP="00423058">
      <w:pPr>
        <w:jc w:val="center"/>
        <w:rPr>
          <w:rFonts w:ascii="Times New Roman" w:eastAsia="Times New Roman" w:hAnsi="Times New Roman" w:cs="Times New Roman"/>
          <w:color w:val="auto"/>
          <w:sz w:val="28"/>
          <w:szCs w:val="28"/>
          <w:lang w:eastAsia="ru-RU"/>
        </w:rPr>
      </w:pPr>
    </w:p>
    <w:p w:rsidR="006D5A34" w:rsidRPr="00367505" w:rsidRDefault="006D5A34" w:rsidP="006D5A34">
      <w:pPr>
        <w:ind w:firstLine="567"/>
        <w:jc w:val="both"/>
        <w:rPr>
          <w:rFonts w:ascii="Times New Roman" w:hAnsi="Times New Roman" w:cs="Times New Roman"/>
          <w:b/>
          <w:color w:val="2F2F2F"/>
          <w:sz w:val="36"/>
          <w:szCs w:val="36"/>
          <w:u w:val="single"/>
        </w:rPr>
      </w:pPr>
      <w:r w:rsidRPr="00367505">
        <w:rPr>
          <w:rFonts w:ascii="Times New Roman" w:hAnsi="Times New Roman" w:cs="Times New Roman"/>
          <w:sz w:val="28"/>
        </w:rPr>
        <w:t>Міський голова</w:t>
      </w:r>
      <w:r w:rsidRPr="00367505">
        <w:rPr>
          <w:rFonts w:ascii="Times New Roman" w:hAnsi="Times New Roman" w:cs="Times New Roman"/>
          <w:sz w:val="28"/>
        </w:rPr>
        <w:tab/>
      </w:r>
      <w:r w:rsidRPr="00367505">
        <w:rPr>
          <w:rFonts w:ascii="Times New Roman" w:hAnsi="Times New Roman" w:cs="Times New Roman"/>
          <w:sz w:val="28"/>
        </w:rPr>
        <w:tab/>
      </w:r>
      <w:r w:rsidRPr="00367505">
        <w:rPr>
          <w:rFonts w:ascii="Times New Roman" w:hAnsi="Times New Roman" w:cs="Times New Roman"/>
          <w:sz w:val="28"/>
        </w:rPr>
        <w:tab/>
      </w:r>
      <w:r w:rsidRPr="00367505">
        <w:rPr>
          <w:rFonts w:ascii="Times New Roman" w:hAnsi="Times New Roman" w:cs="Times New Roman"/>
          <w:sz w:val="28"/>
        </w:rPr>
        <w:tab/>
      </w:r>
      <w:r w:rsidRPr="00367505">
        <w:rPr>
          <w:rFonts w:ascii="Times New Roman" w:hAnsi="Times New Roman" w:cs="Times New Roman"/>
          <w:sz w:val="28"/>
        </w:rPr>
        <w:tab/>
      </w:r>
      <w:r w:rsidRPr="00367505">
        <w:rPr>
          <w:rFonts w:ascii="Times New Roman" w:hAnsi="Times New Roman" w:cs="Times New Roman"/>
          <w:sz w:val="28"/>
        </w:rPr>
        <w:tab/>
      </w:r>
      <w:r w:rsidRPr="00367505">
        <w:rPr>
          <w:rFonts w:ascii="Times New Roman" w:hAnsi="Times New Roman" w:cs="Times New Roman"/>
          <w:sz w:val="28"/>
        </w:rPr>
        <w:tab/>
      </w:r>
      <w:r w:rsidRPr="00367505">
        <w:rPr>
          <w:rFonts w:ascii="Times New Roman" w:hAnsi="Times New Roman" w:cs="Times New Roman"/>
          <w:sz w:val="28"/>
        </w:rPr>
        <w:tab/>
        <w:t>О.Я. </w:t>
      </w:r>
      <w:proofErr w:type="spellStart"/>
      <w:r w:rsidRPr="00367505">
        <w:rPr>
          <w:rFonts w:ascii="Times New Roman" w:hAnsi="Times New Roman" w:cs="Times New Roman"/>
          <w:sz w:val="28"/>
        </w:rPr>
        <w:t>Саєнко</w:t>
      </w:r>
      <w:proofErr w:type="spellEnd"/>
    </w:p>
    <w:p w:rsidR="002B1846" w:rsidRDefault="002B1846" w:rsidP="00BB46F7">
      <w:pPr>
        <w:pStyle w:val="a6"/>
        <w:shd w:val="clear" w:color="auto" w:fill="FFFFFF"/>
        <w:spacing w:after="375" w:line="315" w:lineRule="atLeast"/>
        <w:jc w:val="right"/>
        <w:textAlignment w:val="baseline"/>
        <w:rPr>
          <w:b/>
          <w:color w:val="2F2F2F"/>
          <w:sz w:val="36"/>
          <w:szCs w:val="36"/>
          <w:u w:val="single"/>
        </w:rPr>
      </w:pPr>
    </w:p>
    <w:p w:rsidR="005152D4" w:rsidRPr="00367505" w:rsidRDefault="005152D4" w:rsidP="00BB46F7">
      <w:pPr>
        <w:pStyle w:val="a6"/>
        <w:shd w:val="clear" w:color="auto" w:fill="FFFFFF"/>
        <w:spacing w:after="375" w:line="315" w:lineRule="atLeast"/>
        <w:jc w:val="right"/>
        <w:textAlignment w:val="baseline"/>
        <w:rPr>
          <w:b/>
          <w:color w:val="2F2F2F"/>
          <w:sz w:val="36"/>
          <w:szCs w:val="36"/>
          <w:u w:val="single"/>
        </w:rPr>
      </w:pPr>
    </w:p>
    <w:p w:rsidR="006D5A34" w:rsidRPr="00367505" w:rsidRDefault="006D5A34" w:rsidP="006D5A34">
      <w:pPr>
        <w:ind w:left="6237"/>
        <w:jc w:val="center"/>
        <w:rPr>
          <w:rFonts w:ascii="Times New Roman" w:hAnsi="Times New Roman" w:cs="Times New Roman"/>
          <w:sz w:val="28"/>
          <w:szCs w:val="28"/>
        </w:rPr>
      </w:pPr>
      <w:r w:rsidRPr="00367505">
        <w:rPr>
          <w:rFonts w:ascii="Times New Roman" w:hAnsi="Times New Roman" w:cs="Times New Roman"/>
          <w:sz w:val="28"/>
          <w:szCs w:val="28"/>
        </w:rPr>
        <w:lastRenderedPageBreak/>
        <w:t>Додаток</w:t>
      </w:r>
    </w:p>
    <w:p w:rsidR="006D5A34" w:rsidRPr="00367505" w:rsidRDefault="006D5A34" w:rsidP="006D5A34">
      <w:pPr>
        <w:tabs>
          <w:tab w:val="left" w:pos="7020"/>
        </w:tabs>
        <w:ind w:left="6237"/>
        <w:jc w:val="center"/>
        <w:rPr>
          <w:rFonts w:ascii="Times New Roman" w:hAnsi="Times New Roman" w:cs="Times New Roman"/>
          <w:sz w:val="28"/>
          <w:szCs w:val="28"/>
        </w:rPr>
      </w:pPr>
      <w:r w:rsidRPr="00367505">
        <w:rPr>
          <w:rFonts w:ascii="Times New Roman" w:hAnsi="Times New Roman" w:cs="Times New Roman"/>
          <w:sz w:val="28"/>
          <w:szCs w:val="28"/>
        </w:rPr>
        <w:t>до рішення міської ради</w:t>
      </w:r>
    </w:p>
    <w:p w:rsidR="006D5A34" w:rsidRPr="00367505" w:rsidRDefault="006D5A34" w:rsidP="006D5A34">
      <w:pPr>
        <w:ind w:left="6237"/>
        <w:jc w:val="center"/>
        <w:rPr>
          <w:rFonts w:ascii="Times New Roman" w:hAnsi="Times New Roman" w:cs="Times New Roman"/>
          <w:sz w:val="28"/>
          <w:szCs w:val="28"/>
        </w:rPr>
      </w:pPr>
      <w:r w:rsidRPr="00367505">
        <w:rPr>
          <w:rFonts w:ascii="Times New Roman" w:hAnsi="Times New Roman" w:cs="Times New Roman"/>
          <w:sz w:val="28"/>
          <w:szCs w:val="28"/>
        </w:rPr>
        <w:t xml:space="preserve">від </w:t>
      </w:r>
      <w:r w:rsidR="00C41E6E">
        <w:rPr>
          <w:rFonts w:ascii="Times New Roman" w:hAnsi="Times New Roman" w:cs="Times New Roman"/>
          <w:sz w:val="28"/>
          <w:szCs w:val="28"/>
        </w:rPr>
        <w:t>16.12.2020 №2-63</w:t>
      </w:r>
      <w:r w:rsidRPr="00367505">
        <w:rPr>
          <w:rFonts w:ascii="Times New Roman" w:hAnsi="Times New Roman" w:cs="Times New Roman"/>
          <w:sz w:val="28"/>
          <w:szCs w:val="28"/>
        </w:rPr>
        <w:t>/VIII</w:t>
      </w:r>
    </w:p>
    <w:p w:rsidR="003C3BE1" w:rsidRPr="00367505" w:rsidRDefault="003C3BE1" w:rsidP="006D5A34">
      <w:pPr>
        <w:jc w:val="both"/>
        <w:rPr>
          <w:rFonts w:ascii="Times New Roman" w:hAnsi="Times New Roman" w:cs="Times New Roman"/>
          <w:sz w:val="28"/>
          <w:szCs w:val="28"/>
        </w:rPr>
      </w:pPr>
      <w:r w:rsidRPr="00367505">
        <w:rPr>
          <w:rFonts w:ascii="Times New Roman" w:hAnsi="Times New Roman" w:cs="Times New Roman"/>
          <w:sz w:val="28"/>
          <w:szCs w:val="28"/>
        </w:rPr>
        <w:t> </w:t>
      </w:r>
    </w:p>
    <w:p w:rsidR="00A01527" w:rsidRPr="00367505" w:rsidRDefault="00A01527" w:rsidP="006D5A34">
      <w:pPr>
        <w:jc w:val="both"/>
        <w:rPr>
          <w:rFonts w:ascii="Times New Roman" w:hAnsi="Times New Roman" w:cs="Times New Roman"/>
          <w:sz w:val="28"/>
          <w:szCs w:val="28"/>
        </w:rPr>
      </w:pPr>
    </w:p>
    <w:p w:rsidR="001600D2" w:rsidRPr="00367505" w:rsidRDefault="001600D2" w:rsidP="001600D2">
      <w:pPr>
        <w:jc w:val="center"/>
        <w:rPr>
          <w:rFonts w:ascii="Times New Roman" w:hAnsi="Times New Roman" w:cs="Times New Roman"/>
          <w:b/>
          <w:bCs/>
          <w:color w:val="252B33"/>
          <w:sz w:val="28"/>
          <w:szCs w:val="28"/>
        </w:rPr>
      </w:pPr>
      <w:r w:rsidRPr="00367505">
        <w:rPr>
          <w:rFonts w:ascii="Times New Roman" w:hAnsi="Times New Roman" w:cs="Times New Roman"/>
          <w:b/>
          <w:bCs/>
          <w:color w:val="252B33"/>
          <w:sz w:val="28"/>
          <w:szCs w:val="28"/>
        </w:rPr>
        <w:t>ПОЛОЖЕННЯ</w:t>
      </w:r>
    </w:p>
    <w:p w:rsidR="001600D2" w:rsidRPr="00367505" w:rsidRDefault="001600D2" w:rsidP="001600D2">
      <w:pPr>
        <w:jc w:val="center"/>
        <w:rPr>
          <w:rFonts w:ascii="Times New Roman" w:hAnsi="Times New Roman" w:cs="Times New Roman"/>
          <w:b/>
          <w:bCs/>
          <w:sz w:val="28"/>
          <w:szCs w:val="28"/>
        </w:rPr>
      </w:pPr>
      <w:r w:rsidRPr="00367505">
        <w:rPr>
          <w:rFonts w:ascii="Times New Roman" w:hAnsi="Times New Roman" w:cs="Times New Roman"/>
          <w:b/>
          <w:bCs/>
          <w:color w:val="252B33"/>
          <w:sz w:val="28"/>
          <w:szCs w:val="28"/>
        </w:rPr>
        <w:t xml:space="preserve"> </w:t>
      </w:r>
      <w:r w:rsidRPr="00367505">
        <w:rPr>
          <w:rFonts w:ascii="Times New Roman" w:hAnsi="Times New Roman" w:cs="Times New Roman"/>
          <w:b/>
          <w:bCs/>
          <w:sz w:val="28"/>
          <w:szCs w:val="28"/>
        </w:rPr>
        <w:t xml:space="preserve">про Фінансове управління Звенигородської  міської ради </w:t>
      </w:r>
    </w:p>
    <w:p w:rsidR="001600D2" w:rsidRPr="00367505" w:rsidRDefault="001600D2" w:rsidP="001600D2">
      <w:pPr>
        <w:shd w:val="clear" w:color="auto" w:fill="FDFDFD"/>
        <w:jc w:val="center"/>
        <w:rPr>
          <w:rFonts w:ascii="Times New Roman" w:hAnsi="Times New Roman" w:cs="Times New Roman"/>
          <w:color w:val="252B33"/>
          <w:sz w:val="28"/>
          <w:szCs w:val="28"/>
        </w:rPr>
      </w:pPr>
      <w:r w:rsidRPr="00367505">
        <w:rPr>
          <w:rFonts w:ascii="Times New Roman" w:hAnsi="Times New Roman" w:cs="Times New Roman"/>
          <w:color w:val="252B33"/>
          <w:sz w:val="28"/>
          <w:szCs w:val="28"/>
        </w:rPr>
        <w:t>   </w:t>
      </w:r>
    </w:p>
    <w:p w:rsidR="001600D2" w:rsidRPr="00367505" w:rsidRDefault="001600D2" w:rsidP="001600D2">
      <w:pPr>
        <w:shd w:val="clear" w:color="auto" w:fill="FDFDFD"/>
        <w:jc w:val="center"/>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1. Загальна частина</w:t>
      </w:r>
    </w:p>
    <w:p w:rsidR="001600D2" w:rsidRPr="00367505" w:rsidRDefault="001600D2" w:rsidP="001600D2">
      <w:pPr>
        <w:shd w:val="clear" w:color="auto" w:fill="FDFDFD"/>
        <w:jc w:val="both"/>
        <w:rPr>
          <w:rFonts w:ascii="Times New Roman" w:hAnsi="Times New Roman" w:cs="Times New Roman"/>
          <w:i/>
          <w:iCs/>
          <w:color w:val="252B33"/>
          <w:sz w:val="28"/>
          <w:szCs w:val="28"/>
        </w:rPr>
      </w:pPr>
      <w:r w:rsidRPr="00367505">
        <w:rPr>
          <w:rFonts w:ascii="Times New Roman" w:hAnsi="Times New Roman" w:cs="Times New Roman"/>
          <w:b/>
          <w:bCs/>
          <w:color w:val="252B33"/>
          <w:sz w:val="28"/>
          <w:szCs w:val="28"/>
        </w:rPr>
        <w:t>1.1.</w:t>
      </w:r>
      <w:r w:rsidRPr="00367505">
        <w:rPr>
          <w:rFonts w:ascii="Times New Roman" w:hAnsi="Times New Roman" w:cs="Times New Roman"/>
          <w:color w:val="252B33"/>
          <w:sz w:val="28"/>
          <w:szCs w:val="28"/>
        </w:rPr>
        <w:t> Фінансове управління Звенигородської міської ради (далі – Управління), є виконавчим органом Звенигородської міської ради.</w:t>
      </w:r>
      <w:r w:rsidRPr="00367505">
        <w:rPr>
          <w:rFonts w:ascii="Times New Roman" w:hAnsi="Times New Roman" w:cs="Times New Roman"/>
          <w:i/>
          <w:iCs/>
          <w:color w:val="252B33"/>
          <w:sz w:val="28"/>
          <w:szCs w:val="28"/>
        </w:rPr>
        <w:t xml:space="preserve"> </w:t>
      </w:r>
    </w:p>
    <w:p w:rsidR="00A01527"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1.2.</w:t>
      </w:r>
      <w:r w:rsidRPr="00367505">
        <w:rPr>
          <w:rFonts w:ascii="Times New Roman" w:hAnsi="Times New Roman" w:cs="Times New Roman"/>
          <w:color w:val="252B33"/>
          <w:sz w:val="28"/>
          <w:szCs w:val="28"/>
        </w:rPr>
        <w:t> Управління є юридичною особою публічного права, має самостійний баланс, печатку із зображенням Державного Герба України та своїм найменуванням, власні бланки, рахунки в територіальних органах Державної казначейської служби.</w:t>
      </w:r>
    </w:p>
    <w:p w:rsidR="001600D2" w:rsidRPr="00367505" w:rsidRDefault="00A01527"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Повне найменування управління:</w:t>
      </w:r>
      <w:r w:rsidR="001600D2" w:rsidRPr="00367505">
        <w:rPr>
          <w:rFonts w:ascii="Times New Roman" w:hAnsi="Times New Roman" w:cs="Times New Roman"/>
          <w:color w:val="252B33"/>
          <w:sz w:val="28"/>
          <w:szCs w:val="28"/>
        </w:rPr>
        <w:t xml:space="preserve">  </w:t>
      </w:r>
      <w:r w:rsidRPr="00367505">
        <w:rPr>
          <w:rFonts w:ascii="Times New Roman" w:hAnsi="Times New Roman" w:cs="Times New Roman"/>
          <w:color w:val="252B33"/>
          <w:sz w:val="28"/>
          <w:szCs w:val="28"/>
        </w:rPr>
        <w:t>фінансове управління Звенигородської міської ради</w:t>
      </w:r>
      <w:r w:rsidR="001600D2" w:rsidRPr="00367505">
        <w:rPr>
          <w:rFonts w:ascii="Times New Roman" w:hAnsi="Times New Roman" w:cs="Times New Roman"/>
          <w:color w:val="252B33"/>
          <w:sz w:val="28"/>
          <w:szCs w:val="28"/>
        </w:rPr>
        <w:t xml:space="preserve">. </w:t>
      </w:r>
    </w:p>
    <w:p w:rsidR="00A01527" w:rsidRPr="00367505" w:rsidRDefault="00A01527"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 xml:space="preserve">Скорочене найменування: </w:t>
      </w:r>
      <w:proofErr w:type="spellStart"/>
      <w:r w:rsidRPr="00367505">
        <w:rPr>
          <w:rFonts w:ascii="Times New Roman" w:hAnsi="Times New Roman" w:cs="Times New Roman"/>
          <w:color w:val="252B33"/>
          <w:sz w:val="28"/>
          <w:szCs w:val="28"/>
        </w:rPr>
        <w:t>фінуправління</w:t>
      </w:r>
      <w:proofErr w:type="spellEnd"/>
      <w:r w:rsidRPr="00367505">
        <w:rPr>
          <w:rFonts w:ascii="Times New Roman" w:hAnsi="Times New Roman" w:cs="Times New Roman"/>
          <w:color w:val="252B33"/>
          <w:sz w:val="28"/>
          <w:szCs w:val="28"/>
        </w:rPr>
        <w:t>.</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1.3.</w:t>
      </w:r>
      <w:r w:rsidRPr="00367505">
        <w:rPr>
          <w:rFonts w:ascii="Times New Roman" w:hAnsi="Times New Roman" w:cs="Times New Roman"/>
          <w:color w:val="252B33"/>
          <w:sz w:val="28"/>
          <w:szCs w:val="28"/>
        </w:rPr>
        <w:t> Управління є неприбутковою організацією, утвореною в порядку, визначеному Законом України «Про місцеве самоврядування в Україні».</w:t>
      </w:r>
    </w:p>
    <w:p w:rsidR="001600D2" w:rsidRPr="00367505" w:rsidRDefault="001600D2" w:rsidP="001600D2">
      <w:pPr>
        <w:shd w:val="clear" w:color="auto" w:fill="FDFDFD"/>
        <w:jc w:val="both"/>
        <w:rPr>
          <w:rFonts w:ascii="Times New Roman" w:hAnsi="Times New Roman" w:cs="Times New Roman"/>
          <w:color w:val="252B33"/>
          <w:sz w:val="28"/>
          <w:szCs w:val="28"/>
          <w:lang w:val="ru-RU"/>
        </w:rPr>
      </w:pPr>
      <w:r w:rsidRPr="00367505">
        <w:rPr>
          <w:rFonts w:ascii="Times New Roman" w:hAnsi="Times New Roman" w:cs="Times New Roman"/>
          <w:b/>
          <w:bCs/>
          <w:color w:val="252B33"/>
          <w:sz w:val="28"/>
          <w:szCs w:val="28"/>
        </w:rPr>
        <w:t>1.4.</w:t>
      </w:r>
      <w:r w:rsidRPr="00367505">
        <w:rPr>
          <w:rFonts w:ascii="Times New Roman" w:hAnsi="Times New Roman" w:cs="Times New Roman"/>
          <w:color w:val="252B33"/>
          <w:sz w:val="28"/>
          <w:szCs w:val="28"/>
        </w:rPr>
        <w:t> Структурні підрозділи Управління не мають статусу юридичної особи, діють у його складі, керуючись цим Положенням та положеннями про структурні підрозділи.</w:t>
      </w:r>
      <w:r w:rsidRPr="00367505">
        <w:rPr>
          <w:rFonts w:ascii="Times New Roman" w:hAnsi="Times New Roman" w:cs="Times New Roman"/>
          <w:color w:val="252B33"/>
          <w:sz w:val="28"/>
          <w:szCs w:val="28"/>
          <w:lang w:val="ru-RU"/>
        </w:rPr>
        <w:t xml:space="preserve"> </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1.5.</w:t>
      </w:r>
      <w:r w:rsidRPr="00367505">
        <w:rPr>
          <w:rFonts w:ascii="Times New Roman" w:hAnsi="Times New Roman" w:cs="Times New Roman"/>
          <w:color w:val="252B33"/>
          <w:sz w:val="28"/>
          <w:szCs w:val="28"/>
        </w:rPr>
        <w:t> У своїй діяльності керується Конституцією України, Бюджетним кодексом України, законами України, актами Президента України, Кабінету Міністрів України, Міністерства фінансів України, розпорядчими документами Черкаської обласної державної адміністрації, Департаменту фінансів Черкаської  обласної державної адміністрації, рішеннями Звенигородської міської ради, її виконавчого комітету, розпорядженнями та дорученнями міського голови, регламентом роботи Звенигородської  міської ради, її виконавчого комітету, цим Положенням та іншими нормативно-правовими актами.</w:t>
      </w:r>
    </w:p>
    <w:p w:rsidR="00367505" w:rsidRPr="00367505" w:rsidRDefault="00367505"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color w:val="252B33"/>
          <w:sz w:val="28"/>
          <w:szCs w:val="28"/>
        </w:rPr>
        <w:t>1.6.</w:t>
      </w:r>
      <w:r w:rsidRPr="00367505">
        <w:rPr>
          <w:rFonts w:ascii="Times New Roman" w:hAnsi="Times New Roman" w:cs="Times New Roman"/>
          <w:color w:val="252B33"/>
          <w:sz w:val="28"/>
          <w:szCs w:val="28"/>
        </w:rPr>
        <w:t xml:space="preserve">  Засновником фінансового управлінні є Звенигородська міська рада (код ЄДРПОУ 26490674, 20202, Черкаська область, Звенигородський район, місто </w:t>
      </w:r>
      <w:proofErr w:type="spellStart"/>
      <w:r w:rsidRPr="00367505">
        <w:rPr>
          <w:rFonts w:ascii="Times New Roman" w:hAnsi="Times New Roman" w:cs="Times New Roman"/>
          <w:color w:val="252B33"/>
          <w:sz w:val="28"/>
          <w:szCs w:val="28"/>
        </w:rPr>
        <w:t>Звенигородка</w:t>
      </w:r>
      <w:proofErr w:type="spellEnd"/>
      <w:r w:rsidRPr="00367505">
        <w:rPr>
          <w:rFonts w:ascii="Times New Roman" w:hAnsi="Times New Roman" w:cs="Times New Roman"/>
          <w:color w:val="252B33"/>
          <w:sz w:val="28"/>
          <w:szCs w:val="28"/>
        </w:rPr>
        <w:t>, проспект Шевченка, 63).</w:t>
      </w:r>
    </w:p>
    <w:p w:rsidR="001600D2" w:rsidRPr="00367505" w:rsidRDefault="00367505"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color w:val="252B33"/>
          <w:sz w:val="28"/>
          <w:szCs w:val="28"/>
        </w:rPr>
        <w:t>1.7</w:t>
      </w:r>
      <w:r w:rsidR="001600D2" w:rsidRPr="00367505">
        <w:rPr>
          <w:rFonts w:ascii="Times New Roman" w:hAnsi="Times New Roman" w:cs="Times New Roman"/>
          <w:b/>
          <w:color w:val="252B33"/>
          <w:sz w:val="28"/>
          <w:szCs w:val="28"/>
        </w:rPr>
        <w:t>.</w:t>
      </w:r>
      <w:r w:rsidR="001600D2" w:rsidRPr="00367505">
        <w:rPr>
          <w:rFonts w:ascii="Times New Roman" w:hAnsi="Times New Roman" w:cs="Times New Roman"/>
          <w:color w:val="252B33"/>
          <w:sz w:val="28"/>
          <w:szCs w:val="28"/>
        </w:rPr>
        <w:t> Управління у своїй роботі підзвітн</w:t>
      </w:r>
      <w:r w:rsidR="00477424">
        <w:rPr>
          <w:rFonts w:ascii="Times New Roman" w:hAnsi="Times New Roman" w:cs="Times New Roman"/>
          <w:color w:val="252B33"/>
          <w:sz w:val="28"/>
          <w:szCs w:val="28"/>
        </w:rPr>
        <w:t>е</w:t>
      </w:r>
      <w:r w:rsidR="001600D2" w:rsidRPr="00367505">
        <w:rPr>
          <w:rFonts w:ascii="Times New Roman" w:hAnsi="Times New Roman" w:cs="Times New Roman"/>
          <w:color w:val="252B33"/>
          <w:sz w:val="28"/>
          <w:szCs w:val="28"/>
        </w:rPr>
        <w:t xml:space="preserve"> та підконтрольн</w:t>
      </w:r>
      <w:r w:rsidR="00477424">
        <w:rPr>
          <w:rFonts w:ascii="Times New Roman" w:hAnsi="Times New Roman" w:cs="Times New Roman"/>
          <w:color w:val="252B33"/>
          <w:sz w:val="28"/>
          <w:szCs w:val="28"/>
        </w:rPr>
        <w:t>е</w:t>
      </w:r>
      <w:r w:rsidR="001600D2" w:rsidRPr="00367505">
        <w:rPr>
          <w:rFonts w:ascii="Times New Roman" w:hAnsi="Times New Roman" w:cs="Times New Roman"/>
          <w:color w:val="252B33"/>
          <w:sz w:val="28"/>
          <w:szCs w:val="28"/>
        </w:rPr>
        <w:t xml:space="preserve">  Звенигородській міській раді, підпорядкован</w:t>
      </w:r>
      <w:r w:rsidR="00477424">
        <w:rPr>
          <w:rFonts w:ascii="Times New Roman" w:hAnsi="Times New Roman" w:cs="Times New Roman"/>
          <w:color w:val="252B33"/>
          <w:sz w:val="28"/>
          <w:szCs w:val="28"/>
        </w:rPr>
        <w:t>е</w:t>
      </w:r>
      <w:r w:rsidR="001600D2" w:rsidRPr="00367505">
        <w:rPr>
          <w:rFonts w:ascii="Times New Roman" w:hAnsi="Times New Roman" w:cs="Times New Roman"/>
          <w:color w:val="252B33"/>
          <w:sz w:val="28"/>
          <w:szCs w:val="28"/>
        </w:rPr>
        <w:t xml:space="preserve"> її виконавчому комітету, міському голові, підконтрольний з питань бюджетного законодавства Черкаській обласній державній адміністрації, Департаменту фінансів Черкаської обласної державної адміністрації. </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1.</w:t>
      </w:r>
      <w:r w:rsidR="00367505" w:rsidRPr="00367505">
        <w:rPr>
          <w:rFonts w:ascii="Times New Roman" w:hAnsi="Times New Roman" w:cs="Times New Roman"/>
          <w:b/>
          <w:bCs/>
          <w:color w:val="252B33"/>
          <w:sz w:val="28"/>
          <w:szCs w:val="28"/>
        </w:rPr>
        <w:t>8</w:t>
      </w:r>
      <w:r w:rsidRPr="00367505">
        <w:rPr>
          <w:rFonts w:ascii="Times New Roman" w:hAnsi="Times New Roman" w:cs="Times New Roman"/>
          <w:b/>
          <w:bCs/>
          <w:color w:val="252B33"/>
          <w:sz w:val="28"/>
          <w:szCs w:val="28"/>
        </w:rPr>
        <w:t>.</w:t>
      </w:r>
      <w:r w:rsidRPr="00367505">
        <w:rPr>
          <w:rFonts w:ascii="Times New Roman" w:hAnsi="Times New Roman" w:cs="Times New Roman"/>
          <w:color w:val="252B33"/>
          <w:sz w:val="28"/>
          <w:szCs w:val="28"/>
        </w:rPr>
        <w:t> При виконанні покладених на нього функцій, взаємодіє з Міністерством фінансів України, Департаментом фінансів Черкаської  обласної державної адміністрації, виконавчими органами Звенигородської міської ради, органами, що контролюють справляння надходжень до бюджету, територіальними органами Державної казначейської служби України та іншими органами.</w:t>
      </w:r>
    </w:p>
    <w:p w:rsidR="001600D2" w:rsidRPr="00367505" w:rsidRDefault="001600D2" w:rsidP="00A01527">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lastRenderedPageBreak/>
        <w:t>1.</w:t>
      </w:r>
      <w:r w:rsidR="00367505" w:rsidRPr="00367505">
        <w:rPr>
          <w:rFonts w:ascii="Times New Roman" w:hAnsi="Times New Roman" w:cs="Times New Roman"/>
          <w:b/>
          <w:bCs/>
          <w:color w:val="252B33"/>
          <w:sz w:val="28"/>
          <w:szCs w:val="28"/>
        </w:rPr>
        <w:t>9</w:t>
      </w:r>
      <w:r w:rsidRPr="00367505">
        <w:rPr>
          <w:rFonts w:ascii="Times New Roman" w:hAnsi="Times New Roman" w:cs="Times New Roman"/>
          <w:color w:val="252B33"/>
          <w:sz w:val="28"/>
          <w:szCs w:val="28"/>
        </w:rPr>
        <w:t xml:space="preserve">. </w:t>
      </w:r>
      <w:r w:rsidR="00A01527" w:rsidRPr="00367505">
        <w:rPr>
          <w:rFonts w:ascii="Times New Roman" w:hAnsi="Times New Roman" w:cs="Times New Roman"/>
          <w:color w:val="252B33"/>
          <w:sz w:val="28"/>
          <w:szCs w:val="28"/>
        </w:rPr>
        <w:t>Місцезнаходження</w:t>
      </w:r>
      <w:r w:rsidRPr="00367505">
        <w:rPr>
          <w:rFonts w:ascii="Times New Roman" w:hAnsi="Times New Roman" w:cs="Times New Roman"/>
          <w:color w:val="252B33"/>
          <w:sz w:val="28"/>
          <w:szCs w:val="28"/>
        </w:rPr>
        <w:t>:  20202</w:t>
      </w:r>
      <w:r w:rsidR="00A01527" w:rsidRPr="00367505">
        <w:rPr>
          <w:rFonts w:ascii="Times New Roman" w:hAnsi="Times New Roman" w:cs="Times New Roman"/>
          <w:color w:val="252B33"/>
          <w:sz w:val="28"/>
          <w:szCs w:val="28"/>
        </w:rPr>
        <w:t xml:space="preserve">, Черкаська область, Звенигородський район, місто Звенигородка, </w:t>
      </w:r>
      <w:r w:rsidRPr="00367505">
        <w:rPr>
          <w:rFonts w:ascii="Times New Roman" w:hAnsi="Times New Roman" w:cs="Times New Roman"/>
          <w:color w:val="252B33"/>
          <w:sz w:val="28"/>
          <w:szCs w:val="28"/>
        </w:rPr>
        <w:t xml:space="preserve"> </w:t>
      </w:r>
      <w:r w:rsidR="00A01527" w:rsidRPr="00367505">
        <w:rPr>
          <w:rFonts w:ascii="Times New Roman" w:hAnsi="Times New Roman" w:cs="Times New Roman"/>
          <w:color w:val="252B33"/>
          <w:sz w:val="28"/>
          <w:szCs w:val="28"/>
        </w:rPr>
        <w:t>проспект</w:t>
      </w:r>
      <w:r w:rsidRPr="00367505">
        <w:rPr>
          <w:rFonts w:ascii="Times New Roman" w:hAnsi="Times New Roman" w:cs="Times New Roman"/>
          <w:color w:val="252B33"/>
          <w:sz w:val="28"/>
          <w:szCs w:val="28"/>
        </w:rPr>
        <w:t xml:space="preserve"> Шевченка,</w:t>
      </w:r>
      <w:r w:rsidR="000562EB" w:rsidRPr="00367505">
        <w:rPr>
          <w:rFonts w:ascii="Times New Roman" w:hAnsi="Times New Roman" w:cs="Times New Roman"/>
          <w:color w:val="252B33"/>
          <w:sz w:val="28"/>
          <w:szCs w:val="28"/>
        </w:rPr>
        <w:t xml:space="preserve"> 63</w:t>
      </w:r>
      <w:r w:rsidR="00A01527" w:rsidRPr="00367505">
        <w:rPr>
          <w:rFonts w:ascii="Times New Roman" w:hAnsi="Times New Roman" w:cs="Times New Roman"/>
          <w:color w:val="252B33"/>
          <w:sz w:val="28"/>
          <w:szCs w:val="28"/>
        </w:rPr>
        <w:t>.</w:t>
      </w:r>
    </w:p>
    <w:p w:rsidR="001600D2" w:rsidRPr="00367505" w:rsidRDefault="001600D2" w:rsidP="00A01527">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 </w:t>
      </w:r>
    </w:p>
    <w:p w:rsidR="001600D2" w:rsidRPr="00367505" w:rsidRDefault="001600D2" w:rsidP="00A01527">
      <w:pPr>
        <w:shd w:val="clear" w:color="auto" w:fill="FDFDFD"/>
        <w:jc w:val="center"/>
        <w:rPr>
          <w:rFonts w:ascii="Times New Roman" w:hAnsi="Times New Roman" w:cs="Times New Roman"/>
          <w:b/>
          <w:bCs/>
          <w:color w:val="252B33"/>
          <w:sz w:val="28"/>
          <w:szCs w:val="28"/>
        </w:rPr>
      </w:pPr>
      <w:r w:rsidRPr="00367505">
        <w:rPr>
          <w:rFonts w:ascii="Times New Roman" w:hAnsi="Times New Roman" w:cs="Times New Roman"/>
          <w:b/>
          <w:bCs/>
          <w:color w:val="252B33"/>
          <w:sz w:val="28"/>
          <w:szCs w:val="28"/>
        </w:rPr>
        <w:t>2. Основні завдання</w:t>
      </w:r>
    </w:p>
    <w:p w:rsidR="001600D2" w:rsidRPr="00367505" w:rsidRDefault="001600D2" w:rsidP="001600D2">
      <w:pPr>
        <w:shd w:val="clear" w:color="auto" w:fill="FDFDFD"/>
        <w:jc w:val="both"/>
        <w:rPr>
          <w:rFonts w:ascii="Times New Roman" w:hAnsi="Times New Roman" w:cs="Times New Roman"/>
          <w:b/>
          <w:bCs/>
          <w:color w:val="252B33"/>
          <w:sz w:val="28"/>
          <w:szCs w:val="28"/>
          <w:lang w:val="ru-RU"/>
        </w:rPr>
      </w:pPr>
      <w:r w:rsidRPr="00367505">
        <w:rPr>
          <w:rFonts w:ascii="Times New Roman" w:hAnsi="Times New Roman" w:cs="Times New Roman"/>
          <w:b/>
          <w:bCs/>
          <w:color w:val="252B33"/>
          <w:sz w:val="28"/>
          <w:szCs w:val="28"/>
        </w:rPr>
        <w:t>2.1. Основними завданнями Управління є:</w:t>
      </w:r>
    </w:p>
    <w:p w:rsidR="001600D2" w:rsidRPr="00367505" w:rsidRDefault="001600D2" w:rsidP="001600D2">
      <w:pPr>
        <w:shd w:val="clear" w:color="auto" w:fill="FDFDFD"/>
        <w:jc w:val="both"/>
        <w:rPr>
          <w:rFonts w:ascii="Times New Roman" w:hAnsi="Times New Roman" w:cs="Times New Roman"/>
          <w:b/>
          <w:bCs/>
          <w:color w:val="252B33"/>
          <w:sz w:val="28"/>
          <w:szCs w:val="28"/>
        </w:rPr>
      </w:pPr>
      <w:r w:rsidRPr="00367505">
        <w:rPr>
          <w:rFonts w:ascii="Times New Roman" w:hAnsi="Times New Roman" w:cs="Times New Roman"/>
          <w:b/>
          <w:bCs/>
          <w:color w:val="252B33"/>
          <w:sz w:val="28"/>
          <w:szCs w:val="28"/>
        </w:rPr>
        <w:t>2.1.1</w:t>
      </w:r>
      <w:r w:rsidRPr="00367505">
        <w:rPr>
          <w:rFonts w:ascii="Times New Roman" w:hAnsi="Times New Roman" w:cs="Times New Roman"/>
          <w:color w:val="252B33"/>
          <w:sz w:val="28"/>
          <w:szCs w:val="28"/>
        </w:rPr>
        <w:t>. З</w:t>
      </w:r>
      <w:r w:rsidRPr="00367505">
        <w:rPr>
          <w:rFonts w:ascii="Times New Roman" w:hAnsi="Times New Roman" w:cs="Times New Roman"/>
          <w:sz w:val="28"/>
          <w:szCs w:val="28"/>
        </w:rPr>
        <w:t xml:space="preserve">абезпечення реалізації державної бюджетної політики на території Звенигородської громади ; </w:t>
      </w:r>
    </w:p>
    <w:p w:rsidR="001600D2" w:rsidRPr="00367505" w:rsidRDefault="001600D2" w:rsidP="001600D2">
      <w:pPr>
        <w:jc w:val="both"/>
        <w:rPr>
          <w:rFonts w:ascii="Times New Roman" w:hAnsi="Times New Roman" w:cs="Times New Roman"/>
          <w:sz w:val="28"/>
          <w:szCs w:val="28"/>
          <w:lang w:val="ru-RU"/>
        </w:rPr>
      </w:pPr>
      <w:r w:rsidRPr="00367505">
        <w:rPr>
          <w:rFonts w:ascii="Times New Roman" w:hAnsi="Times New Roman" w:cs="Times New Roman"/>
          <w:b/>
          <w:bCs/>
          <w:color w:val="252B33"/>
          <w:sz w:val="28"/>
          <w:szCs w:val="28"/>
        </w:rPr>
        <w:t>2.1.2</w:t>
      </w:r>
      <w:r w:rsidRPr="00367505">
        <w:rPr>
          <w:rFonts w:ascii="Times New Roman" w:hAnsi="Times New Roman" w:cs="Times New Roman"/>
          <w:color w:val="252B33"/>
          <w:sz w:val="28"/>
          <w:szCs w:val="28"/>
        </w:rPr>
        <w:t xml:space="preserve">. </w:t>
      </w:r>
      <w:r w:rsidRPr="00367505">
        <w:rPr>
          <w:rFonts w:ascii="Times New Roman" w:hAnsi="Times New Roman" w:cs="Times New Roman"/>
          <w:sz w:val="28"/>
          <w:szCs w:val="28"/>
        </w:rPr>
        <w:t>Підготовка пропозицій щодо фінансового забезпечення заходів соціально-економічного розвитку на території Звенигородської громади;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2.1.3</w:t>
      </w:r>
      <w:r w:rsidRPr="00367505">
        <w:rPr>
          <w:rFonts w:ascii="Times New Roman" w:hAnsi="Times New Roman" w:cs="Times New Roman"/>
          <w:color w:val="252B33"/>
          <w:sz w:val="28"/>
          <w:szCs w:val="28"/>
        </w:rPr>
        <w:t>. Забезпечення складання проекту  міського бюджету та прогнозу на наступні за плановим два бюджетні періоди.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2.1.4.</w:t>
      </w:r>
      <w:r w:rsidRPr="00367505">
        <w:rPr>
          <w:rFonts w:ascii="Times New Roman" w:hAnsi="Times New Roman" w:cs="Times New Roman"/>
          <w:color w:val="252B33"/>
          <w:sz w:val="28"/>
          <w:szCs w:val="28"/>
        </w:rPr>
        <w:t> Розробка пропозицій з удосконалення методів фінансового і бюджетного планування та здійснення витрат.</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2.1.5. </w:t>
      </w:r>
      <w:r w:rsidRPr="00367505">
        <w:rPr>
          <w:rFonts w:ascii="Times New Roman" w:hAnsi="Times New Roman" w:cs="Times New Roman"/>
          <w:color w:val="252B33"/>
          <w:sz w:val="28"/>
          <w:szCs w:val="28"/>
        </w:rPr>
        <w:t>Здійснення загальної організації та управління виконанням  бюджету, координація діяльності учасників бюджетного процесу з питань виконання бюджету.</w:t>
      </w:r>
      <w:r w:rsidRPr="00367505">
        <w:rPr>
          <w:rFonts w:ascii="Times New Roman" w:hAnsi="Times New Roman" w:cs="Times New Roman"/>
          <w:sz w:val="28"/>
          <w:szCs w:val="28"/>
        </w:rPr>
        <w:t xml:space="preserve"> </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2.1.6</w:t>
      </w:r>
      <w:r w:rsidRPr="00367505">
        <w:rPr>
          <w:rFonts w:ascii="Times New Roman" w:hAnsi="Times New Roman" w:cs="Times New Roman"/>
          <w:color w:val="252B33"/>
          <w:sz w:val="28"/>
          <w:szCs w:val="28"/>
        </w:rPr>
        <w:t>. Здійснення та забезпечення контролю за витрачанням коштів розпорядниками бюджетних коштів, а також інші функції, пов’язані з управлінням коштами   міського бюджету.</w:t>
      </w:r>
    </w:p>
    <w:p w:rsidR="001600D2" w:rsidRPr="00367505" w:rsidRDefault="001600D2" w:rsidP="001600D2">
      <w:pPr>
        <w:shd w:val="clear" w:color="auto" w:fill="FDFDFD"/>
        <w:spacing w:after="150"/>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 </w:t>
      </w:r>
    </w:p>
    <w:p w:rsidR="001600D2" w:rsidRPr="00367505" w:rsidRDefault="001600D2" w:rsidP="001600D2">
      <w:pPr>
        <w:shd w:val="clear" w:color="auto" w:fill="FDFDFD"/>
        <w:jc w:val="center"/>
        <w:rPr>
          <w:rFonts w:ascii="Times New Roman" w:hAnsi="Times New Roman" w:cs="Times New Roman"/>
          <w:b/>
          <w:bCs/>
          <w:color w:val="252B33"/>
          <w:sz w:val="28"/>
          <w:szCs w:val="28"/>
        </w:rPr>
      </w:pPr>
      <w:r w:rsidRPr="00367505">
        <w:rPr>
          <w:rFonts w:ascii="Times New Roman" w:hAnsi="Times New Roman" w:cs="Times New Roman"/>
          <w:b/>
          <w:bCs/>
          <w:color w:val="252B33"/>
          <w:sz w:val="28"/>
          <w:szCs w:val="28"/>
        </w:rPr>
        <w:t xml:space="preserve">3. Функції  Управління </w:t>
      </w:r>
    </w:p>
    <w:p w:rsidR="001600D2" w:rsidRPr="00367505" w:rsidRDefault="001600D2" w:rsidP="001600D2">
      <w:pPr>
        <w:shd w:val="clear" w:color="auto" w:fill="FDFDFD"/>
        <w:jc w:val="both"/>
        <w:rPr>
          <w:rFonts w:ascii="Times New Roman" w:hAnsi="Times New Roman" w:cs="Times New Roman"/>
          <w:b/>
          <w:bCs/>
          <w:color w:val="252B33"/>
          <w:sz w:val="28"/>
          <w:szCs w:val="28"/>
        </w:rPr>
      </w:pPr>
      <w:r w:rsidRPr="00367505">
        <w:rPr>
          <w:rFonts w:ascii="Times New Roman" w:hAnsi="Times New Roman" w:cs="Times New Roman"/>
          <w:b/>
          <w:bCs/>
          <w:color w:val="252B33"/>
          <w:sz w:val="28"/>
          <w:szCs w:val="28"/>
        </w:rPr>
        <w:t>3.1. Основними функціями Управління є:</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3.1.1. </w:t>
      </w:r>
      <w:r w:rsidRPr="00367505">
        <w:rPr>
          <w:rFonts w:ascii="Times New Roman" w:hAnsi="Times New Roman" w:cs="Times New Roman"/>
          <w:color w:val="252B33"/>
          <w:sz w:val="28"/>
          <w:szCs w:val="28"/>
        </w:rPr>
        <w:t>Організація роботи, пов’язаної зі складанням проекту міського бюджету.  Визначення порядку і термінів подання виконавчими органами Звенигородської міської ради та органами, що контролюють справляння надходжень бюджету, матеріалів для підготовки проекту міського бюджету. Складання проекту міського бюджету та прогнозу на наступні за плановим два бюджетні періоди і подання їх на розгляд Звенигородської міської ради, після схвалення виконавчим комітетом  міської  ради.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w:t>
      </w:r>
      <w:r w:rsidRPr="00367505">
        <w:rPr>
          <w:rFonts w:ascii="Times New Roman" w:hAnsi="Times New Roman" w:cs="Times New Roman"/>
          <w:color w:val="252B33"/>
          <w:sz w:val="28"/>
          <w:szCs w:val="28"/>
        </w:rPr>
        <w:t> Здійснення аналізу окремих показників соціально-економічного розвитку  територіальної громади  та врахування їх  при складанні проекту  міського бюджету.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3.1.3. </w:t>
      </w:r>
      <w:r w:rsidRPr="00367505">
        <w:rPr>
          <w:rFonts w:ascii="Times New Roman" w:hAnsi="Times New Roman" w:cs="Times New Roman"/>
          <w:color w:val="252B33"/>
          <w:sz w:val="28"/>
          <w:szCs w:val="28"/>
        </w:rPr>
        <w:t>Розробка і доведення до головних розпорядників бюджетних коштів інструкції з підготовки бюджетних запитів.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3.1.4. </w:t>
      </w:r>
      <w:r w:rsidRPr="00367505">
        <w:rPr>
          <w:rFonts w:ascii="Times New Roman" w:hAnsi="Times New Roman" w:cs="Times New Roman"/>
          <w:color w:val="252B33"/>
          <w:sz w:val="28"/>
          <w:szCs w:val="28"/>
        </w:rPr>
        <w:t>Визначення порядку та термінів розроблення бюджетних запитів головними розпорядниками бюджетних коштів.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3.1.5. </w:t>
      </w:r>
      <w:r w:rsidRPr="00367505">
        <w:rPr>
          <w:rFonts w:ascii="Times New Roman" w:hAnsi="Times New Roman" w:cs="Times New Roman"/>
          <w:color w:val="252B33"/>
          <w:sz w:val="28"/>
          <w:szCs w:val="28"/>
        </w:rPr>
        <w:t>Проведення на будь-якому етапі складання і розгляду проекту міського бюджету, аналізу бюджетного запиту, поданого головними розпорядниками  бюджетних коштів, щодо його відповідності меті, пріоритетності, а також дієвості та ефективності використання бюджетних коштів.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3.1.6. </w:t>
      </w:r>
      <w:r w:rsidRPr="00367505">
        <w:rPr>
          <w:rFonts w:ascii="Times New Roman" w:hAnsi="Times New Roman" w:cs="Times New Roman"/>
          <w:color w:val="252B33"/>
          <w:sz w:val="28"/>
          <w:szCs w:val="28"/>
        </w:rPr>
        <w:t>Прийняття рішення про включення бюджетного запиту до проекту міського  бюджету.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lastRenderedPageBreak/>
        <w:t>3.1.7.</w:t>
      </w:r>
      <w:r w:rsidRPr="00367505">
        <w:rPr>
          <w:rFonts w:ascii="Times New Roman" w:hAnsi="Times New Roman" w:cs="Times New Roman"/>
          <w:color w:val="252B33"/>
          <w:sz w:val="28"/>
          <w:szCs w:val="28"/>
        </w:rPr>
        <w:t> Складання, затвердження розпису міського бюджету, внесення в установленому порядку змін до розпису міського бюджету, забезпечення впродовж бюджетного періоду відповідності розпису міського бюджету встановленим бюджетним призначенням.</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3.1.8. </w:t>
      </w:r>
      <w:r w:rsidRPr="00367505">
        <w:rPr>
          <w:rFonts w:ascii="Times New Roman" w:hAnsi="Times New Roman" w:cs="Times New Roman"/>
          <w:color w:val="252B33"/>
          <w:sz w:val="28"/>
          <w:szCs w:val="28"/>
        </w:rPr>
        <w:t xml:space="preserve">Затвердження паспортів бюджетних програм, головним виконавцем яких є Управління та погодження паспортів бюджетних програм інших головних розпорядників коштів міського  бюджету.   </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3.1.9</w:t>
      </w:r>
      <w:r w:rsidRPr="00367505">
        <w:rPr>
          <w:rFonts w:ascii="Times New Roman" w:hAnsi="Times New Roman" w:cs="Times New Roman"/>
          <w:color w:val="252B33"/>
          <w:sz w:val="28"/>
          <w:szCs w:val="28"/>
        </w:rPr>
        <w:t>. Перевірка правильності складання і затвердження кошторисів та планів асигнувань загального фонду бюджету, планів надання кредитів із загального фонду бюджету, планів спеціального фонду бюджету, планів використання бюджетних коштів.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3.1.10</w:t>
      </w:r>
      <w:r w:rsidRPr="00367505">
        <w:rPr>
          <w:rFonts w:ascii="Times New Roman" w:hAnsi="Times New Roman" w:cs="Times New Roman"/>
          <w:color w:val="252B33"/>
          <w:sz w:val="28"/>
          <w:szCs w:val="28"/>
        </w:rPr>
        <w:t xml:space="preserve">. Здійснення фінансування головних розпорядників бюджетних коштів в межах наявних фінансових ресурсів відповідно до призначень, встановлених рішенням про  міський  бюджет. </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3.1.11</w:t>
      </w:r>
      <w:r w:rsidRPr="00367505">
        <w:rPr>
          <w:rFonts w:ascii="Times New Roman" w:hAnsi="Times New Roman" w:cs="Times New Roman"/>
          <w:color w:val="252B33"/>
          <w:sz w:val="28"/>
          <w:szCs w:val="28"/>
        </w:rPr>
        <w:t>. Здійснення контролю за витрачанням коштів, виділених з міського бюджету по всіх напрямках і видах витрат.</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3.1.12</w:t>
      </w:r>
      <w:r w:rsidRPr="00367505">
        <w:rPr>
          <w:rFonts w:ascii="Times New Roman" w:hAnsi="Times New Roman" w:cs="Times New Roman"/>
          <w:color w:val="252B33"/>
          <w:sz w:val="28"/>
          <w:szCs w:val="28"/>
        </w:rPr>
        <w:t>. Здійснення контролю за використанням коштів субвенцій, дотацій  з державного та обласного бюджетів.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3.1.13</w:t>
      </w:r>
      <w:r w:rsidRPr="00367505">
        <w:rPr>
          <w:rFonts w:ascii="Times New Roman" w:hAnsi="Times New Roman" w:cs="Times New Roman"/>
          <w:color w:val="252B33"/>
          <w:sz w:val="28"/>
          <w:szCs w:val="28"/>
        </w:rPr>
        <w:t>. Аналіз  документації щодо обґрунтованості фінансування капітальних видатків на будівництво, реконструкцію, капітальний ремонт об’єктів комунальної власності та придбання основних засобів за бюджетні кошти.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3.1.14</w:t>
      </w:r>
      <w:r w:rsidRPr="00367505">
        <w:rPr>
          <w:rFonts w:ascii="Times New Roman" w:hAnsi="Times New Roman" w:cs="Times New Roman"/>
          <w:color w:val="252B33"/>
          <w:sz w:val="28"/>
          <w:szCs w:val="28"/>
        </w:rPr>
        <w:t>. Здійснення обліку коштів резервного фонду міського бюджету  та контролю за їх використанням.</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3.1.15.</w:t>
      </w:r>
      <w:r w:rsidRPr="00367505">
        <w:rPr>
          <w:rFonts w:ascii="Times New Roman" w:hAnsi="Times New Roman" w:cs="Times New Roman"/>
          <w:color w:val="252B33"/>
          <w:sz w:val="28"/>
          <w:szCs w:val="28"/>
        </w:rPr>
        <w:t> Здійснення за участю органів, що контролюють справляння надходжень бюджету, прогнозування та аналізу надходження доходів до міського бюджету.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3.1.16.</w:t>
      </w:r>
      <w:r w:rsidRPr="00367505">
        <w:rPr>
          <w:rFonts w:ascii="Times New Roman" w:hAnsi="Times New Roman" w:cs="Times New Roman"/>
          <w:color w:val="252B33"/>
          <w:sz w:val="28"/>
          <w:szCs w:val="28"/>
        </w:rPr>
        <w:t> Підготовка та винесення на розгляд  міської ради пропозицій щодо  встановлення місцевих податків і зборів, а також надання пільг за податками та зборами в межах повноважень, визначених чинним законодавством.</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3.1.17.</w:t>
      </w:r>
      <w:r w:rsidRPr="00367505">
        <w:rPr>
          <w:rFonts w:ascii="Times New Roman" w:hAnsi="Times New Roman" w:cs="Times New Roman"/>
          <w:color w:val="252B33"/>
          <w:sz w:val="28"/>
          <w:szCs w:val="28"/>
        </w:rPr>
        <w:t> Організація виконання міського бюджету, забезпечення разом з органами, що контролюють справляння надходжень бюджету, територіальними органами Державної казначейської служби України, виконавчими органами міської ради надходжень доходів до міського бюджету. Підготовка пропозицій щодо  збільшення надходжень до загального та спеціального фондів міського бюджету та  економного і раціонального  витрачання бюджетних коштів з послідуючим  затвердженням відповідних заходів виконавчим комітетом міської  ради.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3.1.18.</w:t>
      </w:r>
      <w:r w:rsidRPr="00367505">
        <w:rPr>
          <w:rFonts w:ascii="Times New Roman" w:hAnsi="Times New Roman" w:cs="Times New Roman"/>
          <w:color w:val="252B33"/>
          <w:sz w:val="28"/>
          <w:szCs w:val="28"/>
        </w:rPr>
        <w:t> Підготовка офіційного висновку про перевиконання чи недовиконання дохідної частини загального фонду міського бюджету, про обсяг залишку коштів загального та спеціального (крім власних надходжень) фондів міського бюджету для прийняття рішення про внесення  змін до міського бюджету. Підготовка  змін до  міського бюджету.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w:t>
      </w:r>
      <w:r w:rsidRPr="00367505">
        <w:rPr>
          <w:rFonts w:ascii="Times New Roman" w:hAnsi="Times New Roman" w:cs="Times New Roman"/>
          <w:b/>
          <w:bCs/>
          <w:color w:val="252B33"/>
          <w:sz w:val="28"/>
          <w:szCs w:val="28"/>
          <w:lang w:val="ru-RU"/>
        </w:rPr>
        <w:t>19</w:t>
      </w:r>
      <w:r w:rsidRPr="00367505">
        <w:rPr>
          <w:rFonts w:ascii="Times New Roman" w:hAnsi="Times New Roman" w:cs="Times New Roman"/>
          <w:b/>
          <w:bCs/>
          <w:color w:val="252B33"/>
          <w:sz w:val="28"/>
          <w:szCs w:val="28"/>
        </w:rPr>
        <w:t>. </w:t>
      </w:r>
      <w:r w:rsidRPr="00367505">
        <w:rPr>
          <w:rFonts w:ascii="Times New Roman" w:hAnsi="Times New Roman" w:cs="Times New Roman"/>
          <w:color w:val="252B33"/>
          <w:sz w:val="28"/>
          <w:szCs w:val="28"/>
        </w:rPr>
        <w:t xml:space="preserve">За участю контролюючих органів здійснення контролю за дотриманням суб’єктами господарської діяльності зобов’язань щодо сплати податків та платежів до міського бюджету. Проведення аналізу заборгованості по податках, </w:t>
      </w:r>
      <w:r w:rsidRPr="00367505">
        <w:rPr>
          <w:rFonts w:ascii="Times New Roman" w:hAnsi="Times New Roman" w:cs="Times New Roman"/>
          <w:color w:val="252B33"/>
          <w:sz w:val="28"/>
          <w:szCs w:val="28"/>
        </w:rPr>
        <w:lastRenderedPageBreak/>
        <w:t>які надходять до міського бюджету та внесення пропозицій з її скорочення та погашення.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w:t>
      </w:r>
      <w:r w:rsidRPr="00367505">
        <w:rPr>
          <w:rFonts w:ascii="Times New Roman" w:hAnsi="Times New Roman" w:cs="Times New Roman"/>
          <w:b/>
          <w:bCs/>
          <w:color w:val="252B33"/>
          <w:sz w:val="28"/>
          <w:szCs w:val="28"/>
          <w:lang w:val="ru-RU"/>
        </w:rPr>
        <w:t>20</w:t>
      </w:r>
      <w:r w:rsidRPr="00367505">
        <w:rPr>
          <w:rFonts w:ascii="Times New Roman" w:hAnsi="Times New Roman" w:cs="Times New Roman"/>
          <w:b/>
          <w:bCs/>
          <w:color w:val="252B33"/>
          <w:sz w:val="28"/>
          <w:szCs w:val="28"/>
        </w:rPr>
        <w:t>. </w:t>
      </w:r>
      <w:r w:rsidRPr="00367505">
        <w:rPr>
          <w:rFonts w:ascii="Times New Roman" w:hAnsi="Times New Roman" w:cs="Times New Roman"/>
          <w:color w:val="252B33"/>
          <w:sz w:val="28"/>
          <w:szCs w:val="28"/>
        </w:rPr>
        <w:t>Здійснення заходів щодо максимального наповнення міського бюджету доходами та використання для цього всіх наявних ресурсів.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w:t>
      </w:r>
      <w:r w:rsidRPr="00367505">
        <w:rPr>
          <w:rFonts w:ascii="Times New Roman" w:hAnsi="Times New Roman" w:cs="Times New Roman"/>
          <w:b/>
          <w:bCs/>
          <w:color w:val="252B33"/>
          <w:sz w:val="28"/>
          <w:szCs w:val="28"/>
          <w:lang w:val="ru-RU"/>
        </w:rPr>
        <w:t>21</w:t>
      </w:r>
      <w:r w:rsidRPr="00367505">
        <w:rPr>
          <w:rFonts w:ascii="Times New Roman" w:hAnsi="Times New Roman" w:cs="Times New Roman"/>
          <w:b/>
          <w:bCs/>
          <w:color w:val="252B33"/>
          <w:sz w:val="28"/>
          <w:szCs w:val="28"/>
        </w:rPr>
        <w:t>. </w:t>
      </w:r>
      <w:r w:rsidRPr="00367505">
        <w:rPr>
          <w:rFonts w:ascii="Times New Roman" w:hAnsi="Times New Roman" w:cs="Times New Roman"/>
          <w:color w:val="252B33"/>
          <w:sz w:val="28"/>
          <w:szCs w:val="28"/>
        </w:rPr>
        <w:t>Розгляд бюджетної та фінансової звітності. Інформування керівництва міської ради  про стан виконання міського бюджету за кожний звітний період.  Подання на розгляд сесій міської ради квартальних звітів  та проекту рішення щодо затвердження річного звіту про виконання міського бюджету.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3.1.22. </w:t>
      </w:r>
      <w:r w:rsidRPr="00367505">
        <w:rPr>
          <w:rFonts w:ascii="Times New Roman" w:hAnsi="Times New Roman" w:cs="Times New Roman"/>
          <w:color w:val="252B33"/>
          <w:sz w:val="28"/>
          <w:szCs w:val="28"/>
        </w:rPr>
        <w:t>Участь у розробці пропозицій про вдосконалення структури виконавчих органів міської ради, підготовці пропозицій щодо чисельності працівників, фонду оплати їх праці, витрат на їх утримання.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w:t>
      </w:r>
      <w:r w:rsidRPr="00367505">
        <w:rPr>
          <w:rFonts w:ascii="Times New Roman" w:hAnsi="Times New Roman" w:cs="Times New Roman"/>
          <w:b/>
          <w:bCs/>
          <w:color w:val="252B33"/>
          <w:sz w:val="28"/>
          <w:szCs w:val="28"/>
          <w:lang w:val="ru-RU"/>
        </w:rPr>
        <w:t>3</w:t>
      </w:r>
      <w:r w:rsidRPr="00367505">
        <w:rPr>
          <w:rFonts w:ascii="Times New Roman" w:hAnsi="Times New Roman" w:cs="Times New Roman"/>
          <w:b/>
          <w:bCs/>
          <w:color w:val="252B33"/>
          <w:sz w:val="28"/>
          <w:szCs w:val="28"/>
        </w:rPr>
        <w:t>. </w:t>
      </w:r>
      <w:r w:rsidRPr="00367505">
        <w:rPr>
          <w:rFonts w:ascii="Times New Roman" w:hAnsi="Times New Roman" w:cs="Times New Roman"/>
          <w:color w:val="252B33"/>
          <w:sz w:val="28"/>
          <w:szCs w:val="28"/>
        </w:rPr>
        <w:t>Здійснення контролю за дотриманням бюджетного законодавства на кожній стадії бюджетного процесу щодо міського бюджету.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w:t>
      </w:r>
      <w:r w:rsidRPr="00367505">
        <w:rPr>
          <w:rFonts w:ascii="Times New Roman" w:hAnsi="Times New Roman" w:cs="Times New Roman"/>
          <w:b/>
          <w:bCs/>
          <w:color w:val="252B33"/>
          <w:sz w:val="28"/>
          <w:szCs w:val="28"/>
          <w:lang w:val="ru-RU"/>
        </w:rPr>
        <w:t>4</w:t>
      </w:r>
      <w:r w:rsidRPr="00367505">
        <w:rPr>
          <w:rFonts w:ascii="Times New Roman" w:hAnsi="Times New Roman" w:cs="Times New Roman"/>
          <w:b/>
          <w:bCs/>
          <w:color w:val="252B33"/>
          <w:sz w:val="28"/>
          <w:szCs w:val="28"/>
        </w:rPr>
        <w:t>.</w:t>
      </w:r>
      <w:r w:rsidRPr="00367505">
        <w:rPr>
          <w:rFonts w:ascii="Times New Roman" w:hAnsi="Times New Roman" w:cs="Times New Roman"/>
          <w:color w:val="252B33"/>
          <w:sz w:val="28"/>
          <w:szCs w:val="28"/>
        </w:rPr>
        <w:t> Застосування попередження про неналежне виконання бюджетного законодавства з вимогою щодо усунення порушення бюджетного законодавства.</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w:t>
      </w:r>
      <w:r w:rsidRPr="00367505">
        <w:rPr>
          <w:rFonts w:ascii="Times New Roman" w:hAnsi="Times New Roman" w:cs="Times New Roman"/>
          <w:b/>
          <w:bCs/>
          <w:color w:val="252B33"/>
          <w:sz w:val="28"/>
          <w:szCs w:val="28"/>
          <w:lang w:val="ru-RU"/>
        </w:rPr>
        <w:t>5</w:t>
      </w:r>
      <w:r w:rsidRPr="00367505">
        <w:rPr>
          <w:rFonts w:ascii="Times New Roman" w:hAnsi="Times New Roman" w:cs="Times New Roman"/>
          <w:b/>
          <w:bCs/>
          <w:color w:val="252B33"/>
          <w:sz w:val="28"/>
          <w:szCs w:val="28"/>
        </w:rPr>
        <w:t>.</w:t>
      </w:r>
      <w:r w:rsidRPr="00367505">
        <w:rPr>
          <w:rFonts w:ascii="Times New Roman" w:hAnsi="Times New Roman" w:cs="Times New Roman"/>
          <w:color w:val="252B33"/>
          <w:sz w:val="28"/>
          <w:szCs w:val="28"/>
        </w:rPr>
        <w:t> Прийняття рішення про застосування заходів впливу за порушення бюджетного законодавства, визначених пунктами 2-5 та 7 частини першої статті 117 Бюджетного кодексу України, у межах установлених повноважень на підставі протоколу про порушення бюджетного законодавства або акту ревізії та доданих до них матеріалів, зокрема:</w:t>
      </w:r>
    </w:p>
    <w:p w:rsidR="001600D2" w:rsidRPr="00367505" w:rsidRDefault="001600D2" w:rsidP="001600D2">
      <w:pPr>
        <w:shd w:val="clear" w:color="auto" w:fill="FDFDFD"/>
        <w:spacing w:after="150"/>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а) зупинення операцій з бюджетними коштами;</w:t>
      </w:r>
    </w:p>
    <w:p w:rsidR="001600D2" w:rsidRPr="00367505" w:rsidRDefault="001600D2" w:rsidP="001600D2">
      <w:pPr>
        <w:shd w:val="clear" w:color="auto" w:fill="FDFDFD"/>
        <w:spacing w:after="150"/>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б) призупинення бюджетних асигнувань;</w:t>
      </w:r>
    </w:p>
    <w:p w:rsidR="001600D2" w:rsidRPr="00367505" w:rsidRDefault="001600D2" w:rsidP="001600D2">
      <w:pPr>
        <w:shd w:val="clear" w:color="auto" w:fill="FDFDFD"/>
        <w:spacing w:after="150"/>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в) зменшення бюджетних асигнувань;</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3.1.26.</w:t>
      </w:r>
      <w:r w:rsidRPr="00367505">
        <w:rPr>
          <w:rFonts w:ascii="Times New Roman" w:hAnsi="Times New Roman" w:cs="Times New Roman"/>
          <w:color w:val="252B33"/>
          <w:sz w:val="28"/>
          <w:szCs w:val="28"/>
        </w:rPr>
        <w:t> Розробка проектів рішень міської ради, виконавчого комітету  міської ради, інших нормативно – правових актів, які регулюють бюджетні правовідносини. Участь в розробці проектів нормативно-правових актів, розробниками яких є інші виконавчі органи міської  ради.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w:t>
      </w:r>
      <w:r w:rsidRPr="00367505">
        <w:rPr>
          <w:rFonts w:ascii="Times New Roman" w:hAnsi="Times New Roman" w:cs="Times New Roman"/>
          <w:b/>
          <w:bCs/>
          <w:color w:val="252B33"/>
          <w:sz w:val="28"/>
          <w:szCs w:val="28"/>
          <w:lang w:val="ru-RU"/>
        </w:rPr>
        <w:t>7</w:t>
      </w:r>
      <w:r w:rsidRPr="00367505">
        <w:rPr>
          <w:rFonts w:ascii="Times New Roman" w:hAnsi="Times New Roman" w:cs="Times New Roman"/>
          <w:b/>
          <w:bCs/>
          <w:color w:val="252B33"/>
          <w:sz w:val="28"/>
          <w:szCs w:val="28"/>
        </w:rPr>
        <w:t>.</w:t>
      </w:r>
      <w:r w:rsidRPr="00367505">
        <w:rPr>
          <w:rFonts w:ascii="Times New Roman" w:hAnsi="Times New Roman" w:cs="Times New Roman"/>
          <w:color w:val="252B33"/>
          <w:sz w:val="28"/>
          <w:szCs w:val="28"/>
        </w:rPr>
        <w:t> За дорученням міської ради, відповідно до частини 8 статті 16 Бюджетного кодексу України,  здійснення  на конкурсних засадах розміщення тимчасово вільних коштів міського бюджету на депозитах з подальшим поверненням таких коштів до кінця поточного бюджетного періоду.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3.1.28</w:t>
      </w:r>
      <w:r w:rsidRPr="00367505">
        <w:rPr>
          <w:rFonts w:ascii="Times New Roman" w:hAnsi="Times New Roman" w:cs="Times New Roman"/>
          <w:color w:val="252B33"/>
          <w:sz w:val="28"/>
          <w:szCs w:val="28"/>
        </w:rPr>
        <w:t>. Згідно  рішень міської ради, виконавчого комітету, розпоряджень міського голови участь у комісіях, робочих групах з окремих питань життєдіяльності міської ради.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3.1.2</w:t>
      </w:r>
      <w:r w:rsidRPr="00367505">
        <w:rPr>
          <w:rFonts w:ascii="Times New Roman" w:hAnsi="Times New Roman" w:cs="Times New Roman"/>
          <w:b/>
          <w:bCs/>
          <w:color w:val="252B33"/>
          <w:sz w:val="28"/>
          <w:szCs w:val="28"/>
          <w:lang w:val="ru-RU"/>
        </w:rPr>
        <w:t>9</w:t>
      </w:r>
      <w:r w:rsidRPr="00367505">
        <w:rPr>
          <w:rFonts w:ascii="Times New Roman" w:hAnsi="Times New Roman" w:cs="Times New Roman"/>
          <w:b/>
          <w:bCs/>
          <w:color w:val="252B33"/>
          <w:sz w:val="28"/>
          <w:szCs w:val="28"/>
        </w:rPr>
        <w:t>.</w:t>
      </w:r>
      <w:r w:rsidRPr="00367505">
        <w:rPr>
          <w:rFonts w:ascii="Times New Roman" w:hAnsi="Times New Roman" w:cs="Times New Roman"/>
          <w:color w:val="252B33"/>
          <w:sz w:val="28"/>
          <w:szCs w:val="28"/>
        </w:rPr>
        <w:t> Забезпечення у межах своєї компетенції захисту фінансових інтересів територіальної громади, здійснення контролю за виконанням актів законодавства.</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3.1.30.</w:t>
      </w:r>
      <w:r w:rsidRPr="00367505">
        <w:rPr>
          <w:rFonts w:ascii="Times New Roman" w:hAnsi="Times New Roman" w:cs="Times New Roman"/>
          <w:color w:val="252B33"/>
          <w:sz w:val="28"/>
          <w:szCs w:val="28"/>
        </w:rPr>
        <w:t> Обмін досвідом та інформацією з іншими місцевими фінансовими органами України з питань складання та виконання бюджету.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w:t>
      </w:r>
      <w:r w:rsidRPr="00367505">
        <w:rPr>
          <w:rFonts w:ascii="Times New Roman" w:hAnsi="Times New Roman" w:cs="Times New Roman"/>
          <w:b/>
          <w:bCs/>
          <w:color w:val="252B33"/>
          <w:sz w:val="28"/>
          <w:szCs w:val="28"/>
          <w:lang w:val="ru-RU"/>
        </w:rPr>
        <w:t>31</w:t>
      </w:r>
      <w:r w:rsidRPr="00367505">
        <w:rPr>
          <w:rFonts w:ascii="Times New Roman" w:hAnsi="Times New Roman" w:cs="Times New Roman"/>
          <w:b/>
          <w:bCs/>
          <w:color w:val="252B33"/>
          <w:sz w:val="28"/>
          <w:szCs w:val="28"/>
        </w:rPr>
        <w:t>. </w:t>
      </w:r>
      <w:r w:rsidRPr="00367505">
        <w:rPr>
          <w:rFonts w:ascii="Times New Roman" w:hAnsi="Times New Roman" w:cs="Times New Roman"/>
          <w:color w:val="252B33"/>
          <w:sz w:val="28"/>
          <w:szCs w:val="28"/>
        </w:rPr>
        <w:t>Застосування у роботі відповідних інформаційно-програмних комплексів, задіяних в управлінні місцевим бюджетом.</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3.1.32. </w:t>
      </w:r>
      <w:r w:rsidRPr="00367505">
        <w:rPr>
          <w:rFonts w:ascii="Times New Roman" w:hAnsi="Times New Roman" w:cs="Times New Roman"/>
          <w:color w:val="252B33"/>
          <w:sz w:val="28"/>
          <w:szCs w:val="28"/>
        </w:rPr>
        <w:t>Ведення діловодства та організація контролю за виконанням документів у Управлінні.</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lastRenderedPageBreak/>
        <w:t>3.1.33. </w:t>
      </w:r>
      <w:r w:rsidRPr="00367505">
        <w:rPr>
          <w:rFonts w:ascii="Times New Roman" w:hAnsi="Times New Roman" w:cs="Times New Roman"/>
          <w:color w:val="252B33"/>
          <w:sz w:val="28"/>
          <w:szCs w:val="28"/>
        </w:rPr>
        <w:t>Забезпечення доступу до публічної інформації та системного і оперативного оприлюднення інформації з питань, що належать до компетенції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3.1.34.</w:t>
      </w:r>
      <w:r w:rsidRPr="00367505">
        <w:rPr>
          <w:rFonts w:ascii="Times New Roman" w:hAnsi="Times New Roman" w:cs="Times New Roman"/>
          <w:color w:val="252B33"/>
          <w:sz w:val="28"/>
          <w:szCs w:val="28"/>
        </w:rPr>
        <w:t> Організація  електронного  документообігу  та функціонування оргтехніки у  Управлінні.</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3.1.35.</w:t>
      </w:r>
      <w:r w:rsidRPr="00367505">
        <w:rPr>
          <w:rFonts w:ascii="Times New Roman" w:hAnsi="Times New Roman" w:cs="Times New Roman"/>
          <w:color w:val="252B33"/>
          <w:sz w:val="28"/>
          <w:szCs w:val="28"/>
        </w:rPr>
        <w:t> Організація роботи із збереження поточного та довгострокового архіву, підготовка та передача матеріалів на зберігання архіву.</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3.1.36</w:t>
      </w:r>
      <w:r w:rsidRPr="00367505">
        <w:rPr>
          <w:rFonts w:ascii="Times New Roman" w:hAnsi="Times New Roman" w:cs="Times New Roman"/>
          <w:color w:val="252B33"/>
          <w:sz w:val="28"/>
          <w:szCs w:val="28"/>
        </w:rPr>
        <w:t>. Розгляд заяв, пропозицій та скарг громадян, листів підприємств, установ та організацій, які надходять до  Управління з питань, що входять до його компетенції, та вжиття по них необхідних заходів.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3.1.37.</w:t>
      </w:r>
      <w:r w:rsidRPr="00367505">
        <w:rPr>
          <w:rFonts w:ascii="Times New Roman" w:hAnsi="Times New Roman" w:cs="Times New Roman"/>
          <w:color w:val="252B33"/>
          <w:sz w:val="28"/>
          <w:szCs w:val="28"/>
        </w:rPr>
        <w:t> Участь в межах своєї компетенції у формуванні та реалізації інвестиційних програм.</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3.1.38.</w:t>
      </w:r>
      <w:r w:rsidRPr="00367505">
        <w:rPr>
          <w:rFonts w:ascii="Times New Roman" w:hAnsi="Times New Roman" w:cs="Times New Roman"/>
          <w:color w:val="252B33"/>
          <w:sz w:val="28"/>
          <w:szCs w:val="28"/>
        </w:rPr>
        <w:t> Здійснення інших, передбачених чинним законодавством повноважень.</w:t>
      </w:r>
    </w:p>
    <w:p w:rsidR="001600D2" w:rsidRPr="00367505" w:rsidRDefault="001600D2" w:rsidP="001600D2">
      <w:pPr>
        <w:shd w:val="clear" w:color="auto" w:fill="FDFDFD"/>
        <w:spacing w:after="150"/>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 </w:t>
      </w:r>
    </w:p>
    <w:p w:rsidR="001600D2" w:rsidRPr="00367505" w:rsidRDefault="001600D2" w:rsidP="001600D2">
      <w:pPr>
        <w:shd w:val="clear" w:color="auto" w:fill="FDFDFD"/>
        <w:jc w:val="center"/>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4. Права та обов’язки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4.1. </w:t>
      </w:r>
      <w:r w:rsidRPr="00367505">
        <w:rPr>
          <w:rFonts w:ascii="Times New Roman" w:hAnsi="Times New Roman" w:cs="Times New Roman"/>
          <w:color w:val="252B33"/>
          <w:sz w:val="28"/>
          <w:szCs w:val="28"/>
        </w:rPr>
        <w:t>Одержання в установленому законодавством порядку від органів виконавчої влади, виконавчих органів міської ради, територіальних органів Державної казначейської служби України, органів, що контролюють справляння надходжень бюджету, підприємств, установ та організацій, банків та інших фінансових установ усіх форм власності пояснень, матеріалів та інформації з питань, що виникають під час складання, розгляду, затвердження і виконання міського бюджету та звітування про його виконання.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4.3. </w:t>
      </w:r>
      <w:r w:rsidRPr="00367505">
        <w:rPr>
          <w:rFonts w:ascii="Times New Roman" w:hAnsi="Times New Roman" w:cs="Times New Roman"/>
          <w:color w:val="252B33"/>
          <w:sz w:val="28"/>
          <w:szCs w:val="28"/>
        </w:rPr>
        <w:t>Доступ в установленому порядку до інформаційних баз органів виконавчої влади, органів місцевого самоврядування, систем зв’язку і комунікацій та інших технічних засобів.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4.4.</w:t>
      </w:r>
      <w:r w:rsidRPr="00367505">
        <w:rPr>
          <w:rFonts w:ascii="Times New Roman" w:hAnsi="Times New Roman" w:cs="Times New Roman"/>
          <w:color w:val="252B33"/>
          <w:sz w:val="28"/>
          <w:szCs w:val="28"/>
        </w:rPr>
        <w:t> Проведення нарад, семінарів та конференцій з питань, що належать до компетенції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4.5.</w:t>
      </w:r>
      <w:r w:rsidRPr="00367505">
        <w:rPr>
          <w:rFonts w:ascii="Times New Roman" w:hAnsi="Times New Roman" w:cs="Times New Roman"/>
          <w:color w:val="252B33"/>
          <w:sz w:val="28"/>
          <w:szCs w:val="28"/>
        </w:rPr>
        <w:t> Управління має також інші права, визначені чинним законодавством.</w:t>
      </w:r>
    </w:p>
    <w:p w:rsidR="001600D2" w:rsidRPr="00367505" w:rsidRDefault="001600D2" w:rsidP="001600D2">
      <w:pPr>
        <w:shd w:val="clear" w:color="auto" w:fill="FDFDFD"/>
        <w:spacing w:after="150"/>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 </w:t>
      </w:r>
    </w:p>
    <w:p w:rsidR="001600D2" w:rsidRPr="00367505" w:rsidRDefault="001600D2" w:rsidP="001600D2">
      <w:pPr>
        <w:shd w:val="clear" w:color="auto" w:fill="FDFDFD"/>
        <w:jc w:val="center"/>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 Керівництво та структура</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5.1.</w:t>
      </w:r>
      <w:r w:rsidRPr="00367505">
        <w:rPr>
          <w:rFonts w:ascii="Times New Roman" w:hAnsi="Times New Roman" w:cs="Times New Roman"/>
          <w:color w:val="252B33"/>
          <w:sz w:val="28"/>
          <w:szCs w:val="28"/>
        </w:rPr>
        <w:t xml:space="preserve"> Управління очолює начальник, який призначається на посаду і звільняється з посади міським головою згідно </w:t>
      </w:r>
      <w:r w:rsidR="00A01527" w:rsidRPr="00367505">
        <w:rPr>
          <w:rFonts w:ascii="Times New Roman" w:hAnsi="Times New Roman" w:cs="Times New Roman"/>
          <w:color w:val="252B33"/>
          <w:sz w:val="28"/>
          <w:szCs w:val="28"/>
        </w:rPr>
        <w:t>чинного законодавства</w:t>
      </w:r>
      <w:r w:rsidRPr="00367505">
        <w:rPr>
          <w:rFonts w:ascii="Times New Roman" w:hAnsi="Times New Roman" w:cs="Times New Roman"/>
          <w:color w:val="252B33"/>
          <w:sz w:val="28"/>
          <w:szCs w:val="28"/>
        </w:rPr>
        <w:t xml:space="preserve"> за погодженням з Департаментом фінансів Черкаської обласної державної адміністрації.</w:t>
      </w:r>
    </w:p>
    <w:p w:rsidR="002A4FC0" w:rsidRPr="00367505" w:rsidRDefault="002A4FC0"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 xml:space="preserve">5.2. Структуру фінансового управління затверджує </w:t>
      </w:r>
      <w:proofErr w:type="spellStart"/>
      <w:r w:rsidRPr="00367505">
        <w:rPr>
          <w:rFonts w:ascii="Times New Roman" w:hAnsi="Times New Roman" w:cs="Times New Roman"/>
          <w:color w:val="252B33"/>
          <w:sz w:val="28"/>
          <w:szCs w:val="28"/>
        </w:rPr>
        <w:t>Звенигордська</w:t>
      </w:r>
      <w:proofErr w:type="spellEnd"/>
      <w:r w:rsidRPr="00367505">
        <w:rPr>
          <w:rFonts w:ascii="Times New Roman" w:hAnsi="Times New Roman" w:cs="Times New Roman"/>
          <w:color w:val="252B33"/>
          <w:sz w:val="28"/>
          <w:szCs w:val="28"/>
        </w:rPr>
        <w:t xml:space="preserve"> міська рада.</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5.3.</w:t>
      </w:r>
      <w:r w:rsidRPr="00367505">
        <w:rPr>
          <w:rFonts w:ascii="Times New Roman" w:hAnsi="Times New Roman" w:cs="Times New Roman"/>
          <w:color w:val="252B33"/>
          <w:sz w:val="28"/>
          <w:szCs w:val="28"/>
        </w:rPr>
        <w:t> Начальник управління підпорядкований міському голові.</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w:t>
      </w:r>
      <w:r w:rsidRPr="00367505">
        <w:rPr>
          <w:rFonts w:ascii="Times New Roman" w:hAnsi="Times New Roman" w:cs="Times New Roman"/>
          <w:color w:val="252B33"/>
          <w:sz w:val="28"/>
          <w:szCs w:val="28"/>
        </w:rPr>
        <w:t> Начальник  управління відповідно до покладених на нього обов’язків: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5.4.1. </w:t>
      </w:r>
      <w:r w:rsidRPr="00367505">
        <w:rPr>
          <w:rFonts w:ascii="Times New Roman" w:hAnsi="Times New Roman" w:cs="Times New Roman"/>
          <w:color w:val="252B33"/>
          <w:sz w:val="28"/>
          <w:szCs w:val="28"/>
        </w:rPr>
        <w:t>Здійснює загальне керівництво роботою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5.4.2.</w:t>
      </w:r>
      <w:r w:rsidRPr="00367505">
        <w:rPr>
          <w:rFonts w:ascii="Times New Roman" w:hAnsi="Times New Roman" w:cs="Times New Roman"/>
          <w:color w:val="252B33"/>
          <w:sz w:val="28"/>
          <w:szCs w:val="28"/>
        </w:rPr>
        <w:t> Забезпечує якісне та своєчасне виконання покладених на Управління завдань і доручень керівництва міської ради.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5.4.3.</w:t>
      </w:r>
      <w:r w:rsidRPr="00367505">
        <w:rPr>
          <w:rFonts w:ascii="Times New Roman" w:hAnsi="Times New Roman" w:cs="Times New Roman"/>
          <w:color w:val="252B33"/>
          <w:sz w:val="28"/>
          <w:szCs w:val="28"/>
        </w:rPr>
        <w:t> Затверджує Положення про структурні підрозділи Управління та посадові інструкції працівників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5.4.4.</w:t>
      </w:r>
      <w:r w:rsidRPr="00367505">
        <w:rPr>
          <w:rFonts w:ascii="Times New Roman" w:hAnsi="Times New Roman" w:cs="Times New Roman"/>
          <w:color w:val="252B33"/>
          <w:sz w:val="28"/>
          <w:szCs w:val="28"/>
        </w:rPr>
        <w:t> Забезпечує взаємодію Управління з іншими виконавчими органами міської ради.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5.4.5. </w:t>
      </w:r>
      <w:r w:rsidRPr="00367505">
        <w:rPr>
          <w:rFonts w:ascii="Times New Roman" w:hAnsi="Times New Roman" w:cs="Times New Roman"/>
          <w:color w:val="252B33"/>
          <w:sz w:val="28"/>
          <w:szCs w:val="28"/>
        </w:rPr>
        <w:t>Розпоряджається коштами в межах кошторису на утримання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lastRenderedPageBreak/>
        <w:t>5.4.7.</w:t>
      </w:r>
      <w:r w:rsidRPr="00367505">
        <w:rPr>
          <w:rFonts w:ascii="Times New Roman" w:hAnsi="Times New Roman" w:cs="Times New Roman"/>
          <w:color w:val="252B33"/>
          <w:sz w:val="28"/>
          <w:szCs w:val="28"/>
        </w:rPr>
        <w:t> Відповідає на звернення, скарги, запити й пропозиції громадян та юридичних осіб, що надходять до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5.4.8.</w:t>
      </w:r>
      <w:r w:rsidRPr="00367505">
        <w:rPr>
          <w:rFonts w:ascii="Times New Roman" w:hAnsi="Times New Roman" w:cs="Times New Roman"/>
          <w:color w:val="252B33"/>
          <w:sz w:val="28"/>
          <w:szCs w:val="28"/>
        </w:rPr>
        <w:t> Контролює дотримання працівниками Управління вимог Законів України «Про службу в органах місцевого самоврядування», «Про доступ до публічної інформації», антикорупційного законодавства та інших нормативно-правових актів України.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5.4.9.</w:t>
      </w:r>
      <w:r w:rsidRPr="00367505">
        <w:rPr>
          <w:rFonts w:ascii="Times New Roman" w:hAnsi="Times New Roman" w:cs="Times New Roman"/>
          <w:color w:val="252B33"/>
          <w:sz w:val="28"/>
          <w:szCs w:val="28"/>
        </w:rPr>
        <w:t> Забезпечує дотримання працівниками правил внутрішнього трудового розпорядку та виконавської дисципліни, раціональний розподіл обов’язків між ними, вживає заходів щодо підвищення фахової кваліфікації працівників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5.4.10.</w:t>
      </w:r>
      <w:r w:rsidRPr="00367505">
        <w:rPr>
          <w:rFonts w:ascii="Times New Roman" w:hAnsi="Times New Roman" w:cs="Times New Roman"/>
          <w:color w:val="252B33"/>
          <w:sz w:val="28"/>
          <w:szCs w:val="28"/>
        </w:rPr>
        <w:t> Забезпечує дотримання дисципліни та законності в діяльності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5.4.11.</w:t>
      </w:r>
      <w:r w:rsidRPr="00367505">
        <w:rPr>
          <w:rFonts w:ascii="Times New Roman" w:hAnsi="Times New Roman" w:cs="Times New Roman"/>
          <w:color w:val="252B33"/>
          <w:sz w:val="28"/>
          <w:szCs w:val="28"/>
        </w:rPr>
        <w:t> Координує організаційне, інформаційне та матеріально-технічне забезпечення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5.4.12.</w:t>
      </w:r>
      <w:r w:rsidRPr="00367505">
        <w:rPr>
          <w:rFonts w:ascii="Times New Roman" w:hAnsi="Times New Roman" w:cs="Times New Roman"/>
          <w:color w:val="252B33"/>
          <w:sz w:val="28"/>
          <w:szCs w:val="28"/>
        </w:rPr>
        <w:t> Видає у межах своєї компетенції накази організаційно-розпорядчого характеру, організовує та контролює їх виконання працівниками Управління.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5.4.13.</w:t>
      </w:r>
      <w:r w:rsidRPr="00367505">
        <w:rPr>
          <w:rFonts w:ascii="Times New Roman" w:hAnsi="Times New Roman" w:cs="Times New Roman"/>
          <w:color w:val="252B33"/>
          <w:sz w:val="28"/>
          <w:szCs w:val="28"/>
        </w:rPr>
        <w:t> Подає на затвердження міському голові проекти кошторису та штатного розпису Управління в межах затвердженої чисельності.</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5.4.14.</w:t>
      </w:r>
      <w:r w:rsidRPr="00367505">
        <w:rPr>
          <w:rFonts w:ascii="Times New Roman" w:hAnsi="Times New Roman" w:cs="Times New Roman"/>
          <w:color w:val="252B33"/>
          <w:sz w:val="28"/>
          <w:szCs w:val="28"/>
        </w:rPr>
        <w:t> Здійснює керівництво та відповідає за організацію роботи щодо забезпечення та дотримання чинного законодавства про охорону праці.</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5.4.15. </w:t>
      </w:r>
      <w:r w:rsidRPr="00367505">
        <w:rPr>
          <w:rFonts w:ascii="Times New Roman" w:hAnsi="Times New Roman" w:cs="Times New Roman"/>
          <w:color w:val="252B33"/>
          <w:sz w:val="28"/>
          <w:szCs w:val="28"/>
        </w:rPr>
        <w:t>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5.4.16.</w:t>
      </w:r>
      <w:r w:rsidRPr="00367505">
        <w:rPr>
          <w:rFonts w:ascii="Times New Roman" w:hAnsi="Times New Roman" w:cs="Times New Roman"/>
          <w:color w:val="252B33"/>
          <w:sz w:val="28"/>
          <w:szCs w:val="28"/>
        </w:rPr>
        <w:t> Забезпечує системне та оперативне оприлюднення  інформації, що входить до компетенції Управління, дотримання законодавства про доступ до публічної інформації.</w:t>
      </w:r>
    </w:p>
    <w:p w:rsidR="001600D2" w:rsidRPr="00367505" w:rsidRDefault="001600D2" w:rsidP="001600D2">
      <w:pPr>
        <w:shd w:val="clear" w:color="auto" w:fill="FDFDFD"/>
        <w:jc w:val="both"/>
        <w:rPr>
          <w:rFonts w:ascii="Times New Roman" w:hAnsi="Times New Roman" w:cs="Times New Roman"/>
          <w:b/>
          <w:bCs/>
          <w:color w:val="252B33"/>
          <w:sz w:val="28"/>
          <w:szCs w:val="28"/>
        </w:rPr>
      </w:pPr>
      <w:r w:rsidRPr="00367505">
        <w:rPr>
          <w:rFonts w:ascii="Times New Roman" w:hAnsi="Times New Roman" w:cs="Times New Roman"/>
          <w:b/>
          <w:bCs/>
          <w:color w:val="252B33"/>
          <w:sz w:val="28"/>
          <w:szCs w:val="28"/>
        </w:rPr>
        <w:t>5.4.17. </w:t>
      </w:r>
      <w:r w:rsidRPr="00367505">
        <w:rPr>
          <w:rFonts w:ascii="Times New Roman" w:hAnsi="Times New Roman" w:cs="Times New Roman"/>
          <w:color w:val="252B33"/>
          <w:sz w:val="28"/>
          <w:szCs w:val="28"/>
        </w:rPr>
        <w:t>Начальник Управління здійснює інші повноваження відповідно до Положення про Управління, а також покладених на нього завдань окремими рішеннями міської ради, її виконавчого комітету, дорученнями, розпорядженнями міського голови, Департаменту фінансів Черкаської обласної державної адміністрації.</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5.7. </w:t>
      </w:r>
      <w:r w:rsidRPr="00367505">
        <w:rPr>
          <w:rFonts w:ascii="Times New Roman" w:hAnsi="Times New Roman" w:cs="Times New Roman"/>
          <w:color w:val="252B33"/>
          <w:sz w:val="28"/>
          <w:szCs w:val="28"/>
        </w:rPr>
        <w:t>Посадові особи, що</w:t>
      </w:r>
      <w:r w:rsidRPr="00367505">
        <w:rPr>
          <w:rFonts w:ascii="Times New Roman" w:hAnsi="Times New Roman" w:cs="Times New Roman"/>
          <w:b/>
          <w:bCs/>
          <w:color w:val="252B33"/>
          <w:sz w:val="28"/>
          <w:szCs w:val="28"/>
        </w:rPr>
        <w:t> </w:t>
      </w:r>
      <w:r w:rsidRPr="00367505">
        <w:rPr>
          <w:rFonts w:ascii="Times New Roman" w:hAnsi="Times New Roman" w:cs="Times New Roman"/>
          <w:color w:val="252B33"/>
          <w:sz w:val="28"/>
          <w:szCs w:val="28"/>
        </w:rPr>
        <w:t>працюють у Управління, є посадовими особами місцевого самоврядування, відповідно до  цього Положення  наділені повноваженнями щодо здійснення організаційно-розпорядчих та консультативно-дорадчих функцій.</w:t>
      </w:r>
    </w:p>
    <w:p w:rsidR="00A135AF" w:rsidRPr="00367505" w:rsidRDefault="00A135AF"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color w:val="252B33"/>
          <w:sz w:val="28"/>
          <w:szCs w:val="28"/>
        </w:rPr>
        <w:t>5.8.</w:t>
      </w:r>
      <w:r w:rsidRPr="00367505">
        <w:rPr>
          <w:rFonts w:ascii="Times New Roman" w:hAnsi="Times New Roman" w:cs="Times New Roman"/>
          <w:color w:val="252B33"/>
          <w:sz w:val="28"/>
          <w:szCs w:val="28"/>
        </w:rPr>
        <w:t xml:space="preserve"> </w:t>
      </w:r>
      <w:r w:rsidR="00477424">
        <w:rPr>
          <w:rFonts w:ascii="Times New Roman" w:hAnsi="Times New Roman" w:cs="Times New Roman"/>
          <w:color w:val="252B33"/>
          <w:sz w:val="28"/>
          <w:szCs w:val="28"/>
        </w:rPr>
        <w:t>Н</w:t>
      </w:r>
      <w:bookmarkStart w:id="0" w:name="_GoBack"/>
      <w:bookmarkEnd w:id="0"/>
      <w:r w:rsidRPr="00367505">
        <w:rPr>
          <w:rFonts w:ascii="Times New Roman" w:hAnsi="Times New Roman" w:cs="Times New Roman"/>
          <w:color w:val="252B33"/>
          <w:sz w:val="28"/>
          <w:szCs w:val="28"/>
        </w:rPr>
        <w:t>ачальник діє від імені управління без довіреності, представляє його інтереси з органами державної влади місцевого самоврядування та іншими юридичними особами, укладає договори.</w:t>
      </w:r>
    </w:p>
    <w:p w:rsidR="001600D2" w:rsidRPr="00367505" w:rsidRDefault="001600D2" w:rsidP="001600D2">
      <w:pPr>
        <w:shd w:val="clear" w:color="auto" w:fill="FDFDFD"/>
        <w:spacing w:after="150"/>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 </w:t>
      </w:r>
    </w:p>
    <w:p w:rsidR="001600D2" w:rsidRPr="00367505" w:rsidRDefault="001600D2" w:rsidP="001600D2">
      <w:pPr>
        <w:shd w:val="clear" w:color="auto" w:fill="FDFDFD"/>
        <w:jc w:val="center"/>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6. Взаємовідносини, зв’язок</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6.1.</w:t>
      </w:r>
      <w:r w:rsidRPr="00367505">
        <w:rPr>
          <w:rFonts w:ascii="Times New Roman" w:hAnsi="Times New Roman" w:cs="Times New Roman"/>
          <w:color w:val="252B33"/>
          <w:sz w:val="28"/>
          <w:szCs w:val="28"/>
        </w:rPr>
        <w:t xml:space="preserve"> Управління під час виконання покладених на нього завдань у встановленому законодавством порядку та в межах компетенції взаємодіє з виконавчими органами міської ради, іншими підприємствами, установами та </w:t>
      </w:r>
      <w:r w:rsidRPr="00367505">
        <w:rPr>
          <w:rFonts w:ascii="Times New Roman" w:hAnsi="Times New Roman" w:cs="Times New Roman"/>
          <w:color w:val="252B33"/>
          <w:sz w:val="28"/>
          <w:szCs w:val="28"/>
        </w:rPr>
        <w:lastRenderedPageBreak/>
        <w:t>організаціями,  органами, що контролюють справляння надходжень бюджету, та  територіальними органами Державної казначейської служби України.</w:t>
      </w:r>
    </w:p>
    <w:p w:rsidR="001600D2" w:rsidRPr="00367505" w:rsidRDefault="001600D2" w:rsidP="001600D2">
      <w:pPr>
        <w:shd w:val="clear" w:color="auto" w:fill="FDFDFD"/>
        <w:spacing w:after="150"/>
        <w:jc w:val="both"/>
        <w:rPr>
          <w:rFonts w:ascii="Times New Roman" w:hAnsi="Times New Roman" w:cs="Times New Roman"/>
          <w:color w:val="252B33"/>
          <w:sz w:val="28"/>
          <w:szCs w:val="28"/>
        </w:rPr>
      </w:pPr>
      <w:r w:rsidRPr="00367505">
        <w:rPr>
          <w:rFonts w:ascii="Times New Roman" w:hAnsi="Times New Roman" w:cs="Times New Roman"/>
          <w:color w:val="252B33"/>
          <w:sz w:val="28"/>
          <w:szCs w:val="28"/>
        </w:rPr>
        <w:t> </w:t>
      </w:r>
    </w:p>
    <w:p w:rsidR="001600D2" w:rsidRPr="00367505" w:rsidRDefault="001600D2" w:rsidP="001600D2">
      <w:pPr>
        <w:shd w:val="clear" w:color="auto" w:fill="FDFDFD"/>
        <w:jc w:val="center"/>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7. Майно і кошти</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7.1.</w:t>
      </w:r>
      <w:r w:rsidRPr="00367505">
        <w:rPr>
          <w:rFonts w:ascii="Times New Roman" w:hAnsi="Times New Roman" w:cs="Times New Roman"/>
          <w:color w:val="252B33"/>
          <w:sz w:val="28"/>
          <w:szCs w:val="28"/>
        </w:rPr>
        <w:t> Управління утримується за рахунок коштів міського бюджету та інших джерел, не заборонених чинним законодавством.</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7.2.</w:t>
      </w:r>
      <w:r w:rsidRPr="00367505">
        <w:rPr>
          <w:rFonts w:ascii="Times New Roman" w:hAnsi="Times New Roman" w:cs="Times New Roman"/>
          <w:color w:val="252B33"/>
          <w:sz w:val="28"/>
          <w:szCs w:val="28"/>
        </w:rPr>
        <w:t xml:space="preserve"> Кошторис </w:t>
      </w:r>
      <w:r w:rsidR="007608FC" w:rsidRPr="00367505">
        <w:rPr>
          <w:rFonts w:ascii="Times New Roman" w:hAnsi="Times New Roman" w:cs="Times New Roman"/>
          <w:color w:val="252B33"/>
          <w:sz w:val="28"/>
          <w:szCs w:val="28"/>
        </w:rPr>
        <w:t>у</w:t>
      </w:r>
      <w:r w:rsidRPr="00367505">
        <w:rPr>
          <w:rFonts w:ascii="Times New Roman" w:hAnsi="Times New Roman" w:cs="Times New Roman"/>
          <w:color w:val="252B33"/>
          <w:sz w:val="28"/>
          <w:szCs w:val="28"/>
        </w:rPr>
        <w:t>правління затверджується міським головою.</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7.3. </w:t>
      </w:r>
      <w:r w:rsidRPr="00367505">
        <w:rPr>
          <w:rFonts w:ascii="Times New Roman" w:hAnsi="Times New Roman" w:cs="Times New Roman"/>
          <w:color w:val="252B33"/>
          <w:sz w:val="28"/>
          <w:szCs w:val="28"/>
        </w:rPr>
        <w:t xml:space="preserve">Оплата праці працівників </w:t>
      </w:r>
      <w:r w:rsidR="007608FC" w:rsidRPr="00367505">
        <w:rPr>
          <w:rFonts w:ascii="Times New Roman" w:hAnsi="Times New Roman" w:cs="Times New Roman"/>
          <w:color w:val="252B33"/>
          <w:sz w:val="28"/>
          <w:szCs w:val="28"/>
        </w:rPr>
        <w:t>у</w:t>
      </w:r>
      <w:r w:rsidRPr="00367505">
        <w:rPr>
          <w:rFonts w:ascii="Times New Roman" w:hAnsi="Times New Roman" w:cs="Times New Roman"/>
          <w:color w:val="252B33"/>
          <w:sz w:val="28"/>
          <w:szCs w:val="28"/>
        </w:rPr>
        <w:t>правління здійснюється згідно з чинним законодавством.</w:t>
      </w:r>
    </w:p>
    <w:p w:rsidR="002A4FC0" w:rsidRPr="00367505" w:rsidRDefault="002A4FC0" w:rsidP="001600D2">
      <w:pPr>
        <w:shd w:val="clear" w:color="auto" w:fill="FDFDFD"/>
        <w:jc w:val="center"/>
        <w:rPr>
          <w:rFonts w:ascii="Times New Roman" w:hAnsi="Times New Roman" w:cs="Times New Roman"/>
          <w:b/>
          <w:bCs/>
          <w:color w:val="252B33"/>
          <w:sz w:val="28"/>
          <w:szCs w:val="28"/>
        </w:rPr>
      </w:pPr>
    </w:p>
    <w:p w:rsidR="001600D2" w:rsidRPr="00367505" w:rsidRDefault="001600D2" w:rsidP="001600D2">
      <w:pPr>
        <w:shd w:val="clear" w:color="auto" w:fill="FDFDFD"/>
        <w:jc w:val="center"/>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8. Заключні положення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8.1. </w:t>
      </w:r>
      <w:r w:rsidRPr="00367505">
        <w:rPr>
          <w:rFonts w:ascii="Times New Roman" w:hAnsi="Times New Roman" w:cs="Times New Roman"/>
          <w:color w:val="252B33"/>
          <w:sz w:val="28"/>
          <w:szCs w:val="28"/>
        </w:rPr>
        <w:t xml:space="preserve">Припинення </w:t>
      </w:r>
      <w:r w:rsidR="007608FC" w:rsidRPr="00367505">
        <w:rPr>
          <w:rFonts w:ascii="Times New Roman" w:hAnsi="Times New Roman" w:cs="Times New Roman"/>
          <w:color w:val="252B33"/>
          <w:sz w:val="28"/>
          <w:szCs w:val="28"/>
        </w:rPr>
        <w:t>у</w:t>
      </w:r>
      <w:r w:rsidRPr="00367505">
        <w:rPr>
          <w:rFonts w:ascii="Times New Roman" w:hAnsi="Times New Roman" w:cs="Times New Roman"/>
          <w:color w:val="252B33"/>
          <w:sz w:val="28"/>
          <w:szCs w:val="28"/>
        </w:rPr>
        <w:t xml:space="preserve">правління шляхом ліквідації чи реорганізації здійснюється на підставі рішення міської ради, яка відповідно до законодавства визначає правонаступника </w:t>
      </w:r>
      <w:r w:rsidR="007608FC" w:rsidRPr="00367505">
        <w:rPr>
          <w:rFonts w:ascii="Times New Roman" w:hAnsi="Times New Roman" w:cs="Times New Roman"/>
          <w:color w:val="252B33"/>
          <w:sz w:val="28"/>
          <w:szCs w:val="28"/>
        </w:rPr>
        <w:t>у</w:t>
      </w:r>
      <w:r w:rsidRPr="00367505">
        <w:rPr>
          <w:rFonts w:ascii="Times New Roman" w:hAnsi="Times New Roman" w:cs="Times New Roman"/>
          <w:color w:val="252B33"/>
          <w:sz w:val="28"/>
          <w:szCs w:val="28"/>
        </w:rPr>
        <w:t>правління.</w:t>
      </w:r>
    </w:p>
    <w:p w:rsidR="001600D2" w:rsidRPr="00367505" w:rsidRDefault="001600D2" w:rsidP="001600D2">
      <w:pPr>
        <w:shd w:val="clear" w:color="auto" w:fill="FDFDFD"/>
        <w:jc w:val="both"/>
        <w:rPr>
          <w:rFonts w:ascii="Times New Roman" w:hAnsi="Times New Roman" w:cs="Times New Roman"/>
          <w:color w:val="252B33"/>
          <w:sz w:val="28"/>
          <w:szCs w:val="28"/>
        </w:rPr>
      </w:pPr>
      <w:r w:rsidRPr="00367505">
        <w:rPr>
          <w:rFonts w:ascii="Times New Roman" w:hAnsi="Times New Roman" w:cs="Times New Roman"/>
          <w:b/>
          <w:bCs/>
          <w:color w:val="252B33"/>
          <w:sz w:val="28"/>
          <w:szCs w:val="28"/>
        </w:rPr>
        <w:t>8.2</w:t>
      </w:r>
      <w:r w:rsidRPr="00367505">
        <w:rPr>
          <w:rFonts w:ascii="Times New Roman" w:hAnsi="Times New Roman" w:cs="Times New Roman"/>
          <w:color w:val="252B33"/>
          <w:sz w:val="28"/>
          <w:szCs w:val="28"/>
        </w:rPr>
        <w:t xml:space="preserve">. Зміни до Положення про </w:t>
      </w:r>
      <w:r w:rsidR="007608FC" w:rsidRPr="00367505">
        <w:rPr>
          <w:rFonts w:ascii="Times New Roman" w:hAnsi="Times New Roman" w:cs="Times New Roman"/>
          <w:color w:val="252B33"/>
          <w:sz w:val="28"/>
          <w:szCs w:val="28"/>
        </w:rPr>
        <w:t>у</w:t>
      </w:r>
      <w:r w:rsidRPr="00367505">
        <w:rPr>
          <w:rFonts w:ascii="Times New Roman" w:hAnsi="Times New Roman" w:cs="Times New Roman"/>
          <w:color w:val="252B33"/>
          <w:sz w:val="28"/>
          <w:szCs w:val="28"/>
        </w:rPr>
        <w:t>правління вносяться у тому ж порядку, в якому затверджується Положення відповідно до діючого законодавства</w:t>
      </w:r>
      <w:r w:rsidR="007608FC" w:rsidRPr="00367505">
        <w:rPr>
          <w:rFonts w:ascii="Times New Roman" w:hAnsi="Times New Roman" w:cs="Times New Roman"/>
          <w:color w:val="252B33"/>
          <w:sz w:val="28"/>
          <w:szCs w:val="28"/>
        </w:rPr>
        <w:t xml:space="preserve"> та підлягають державній реєстрації</w:t>
      </w:r>
      <w:r w:rsidRPr="00367505">
        <w:rPr>
          <w:rFonts w:ascii="Times New Roman" w:hAnsi="Times New Roman" w:cs="Times New Roman"/>
          <w:color w:val="252B33"/>
          <w:sz w:val="28"/>
          <w:szCs w:val="28"/>
        </w:rPr>
        <w:t>.</w:t>
      </w:r>
    </w:p>
    <w:p w:rsidR="001600D2" w:rsidRPr="00367505" w:rsidRDefault="001600D2" w:rsidP="001600D2">
      <w:pPr>
        <w:shd w:val="clear" w:color="auto" w:fill="FDFDFD"/>
        <w:spacing w:after="150"/>
        <w:rPr>
          <w:rFonts w:ascii="Times New Roman" w:hAnsi="Times New Roman" w:cs="Times New Roman"/>
          <w:color w:val="252B33"/>
          <w:sz w:val="28"/>
          <w:szCs w:val="28"/>
        </w:rPr>
      </w:pPr>
      <w:r w:rsidRPr="00367505">
        <w:rPr>
          <w:rFonts w:ascii="Times New Roman" w:hAnsi="Times New Roman" w:cs="Times New Roman"/>
          <w:color w:val="252B33"/>
          <w:sz w:val="28"/>
          <w:szCs w:val="28"/>
        </w:rPr>
        <w:t> </w:t>
      </w:r>
    </w:p>
    <w:p w:rsidR="001600D2" w:rsidRPr="00367505" w:rsidRDefault="001600D2" w:rsidP="001600D2">
      <w:pPr>
        <w:shd w:val="clear" w:color="auto" w:fill="FDFDFD"/>
        <w:spacing w:after="150"/>
        <w:rPr>
          <w:rFonts w:ascii="Times New Roman" w:hAnsi="Times New Roman" w:cs="Times New Roman"/>
          <w:color w:val="252B33"/>
          <w:sz w:val="28"/>
          <w:szCs w:val="28"/>
        </w:rPr>
      </w:pPr>
    </w:p>
    <w:p w:rsidR="001600D2" w:rsidRPr="001960CF" w:rsidRDefault="001600D2" w:rsidP="00642373">
      <w:pPr>
        <w:shd w:val="clear" w:color="auto" w:fill="FDFDFD"/>
        <w:spacing w:after="150"/>
        <w:rPr>
          <w:rFonts w:ascii="Times New Roman" w:hAnsi="Times New Roman" w:cs="Times New Roman"/>
          <w:color w:val="FF0000"/>
          <w:sz w:val="28"/>
          <w:szCs w:val="28"/>
        </w:rPr>
      </w:pPr>
      <w:r w:rsidRPr="00367505">
        <w:rPr>
          <w:rFonts w:ascii="Times New Roman" w:hAnsi="Times New Roman" w:cs="Times New Roman"/>
          <w:color w:val="252B33"/>
          <w:sz w:val="28"/>
          <w:szCs w:val="28"/>
        </w:rPr>
        <w:t>Секретар міської ради                                                    В.Б.</w:t>
      </w:r>
      <w:r w:rsidR="007608FC" w:rsidRPr="00367505">
        <w:rPr>
          <w:rFonts w:ascii="Times New Roman" w:hAnsi="Times New Roman" w:cs="Times New Roman"/>
          <w:color w:val="252B33"/>
          <w:sz w:val="28"/>
          <w:szCs w:val="28"/>
        </w:rPr>
        <w:t xml:space="preserve"> </w:t>
      </w:r>
      <w:proofErr w:type="spellStart"/>
      <w:r w:rsidRPr="00367505">
        <w:rPr>
          <w:rFonts w:ascii="Times New Roman" w:hAnsi="Times New Roman" w:cs="Times New Roman"/>
          <w:color w:val="252B33"/>
          <w:sz w:val="28"/>
          <w:szCs w:val="28"/>
        </w:rPr>
        <w:t>Низенко</w:t>
      </w:r>
      <w:proofErr w:type="spellEnd"/>
    </w:p>
    <w:p w:rsidR="001D3375" w:rsidRPr="001960CF" w:rsidRDefault="001D3375" w:rsidP="009401E9">
      <w:pPr>
        <w:jc w:val="both"/>
        <w:rPr>
          <w:rFonts w:ascii="Times New Roman" w:hAnsi="Times New Roman" w:cs="Times New Roman"/>
          <w:color w:val="FF0000"/>
          <w:sz w:val="28"/>
          <w:szCs w:val="28"/>
        </w:rPr>
      </w:pPr>
    </w:p>
    <w:sectPr w:rsidR="001D3375" w:rsidRPr="001960CF" w:rsidSect="001955A8">
      <w:type w:val="continuous"/>
      <w:pgSz w:w="11905" w:h="16837"/>
      <w:pgMar w:top="1134" w:right="567" w:bottom="1134" w:left="1701"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lvl w:ilvl="1">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lvl w:ilvl="2">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lvl w:ilvl="3">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lvl w:ilvl="4">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lvl w:ilvl="5">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lvl w:ilvl="6">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lvl w:ilvl="7">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lvl w:ilvl="8">
      <w:start w:val="1"/>
      <w:numFmt w:val="decimal"/>
      <w:lvlText w:val="1.%1."/>
      <w:lvlJc w:val="left"/>
      <w:rPr>
        <w:rFonts w:ascii="Tahoma" w:hAnsi="Tahoma" w:cs="Tahoma"/>
        <w:b w:val="0"/>
        <w:bCs w:val="0"/>
        <w:i w:val="0"/>
        <w:iCs w:val="0"/>
        <w:smallCaps w:val="0"/>
        <w:strike w:val="0"/>
        <w:color w:val="000000"/>
        <w:spacing w:val="0"/>
        <w:w w:val="100"/>
        <w:position w:val="0"/>
        <w:sz w:val="16"/>
        <w:szCs w:val="16"/>
        <w:u w:val="none"/>
      </w:rPr>
    </w:lvl>
  </w:abstractNum>
  <w:abstractNum w:abstractNumId="1">
    <w:nsid w:val="00000003"/>
    <w:multiLevelType w:val="multilevel"/>
    <w:tmpl w:val="00000002"/>
    <w:lvl w:ilvl="0">
      <w:start w:val="1"/>
      <w:numFmt w:val="decimal"/>
      <w:lvlText w:val="2.%1."/>
      <w:lvlJc w:val="left"/>
      <w:rPr>
        <w:rFonts w:ascii="Tahoma" w:hAnsi="Tahoma" w:cs="Tahoma"/>
        <w:b w:val="0"/>
        <w:bCs w:val="0"/>
        <w:i w:val="0"/>
        <w:iCs w:val="0"/>
        <w:smallCaps w:val="0"/>
        <w:strike w:val="0"/>
        <w:color w:val="000000"/>
        <w:spacing w:val="0"/>
        <w:w w:val="100"/>
        <w:position w:val="0"/>
        <w:sz w:val="16"/>
        <w:szCs w:val="16"/>
        <w:u w:val="none"/>
      </w:rPr>
    </w:lvl>
    <w:lvl w:ilvl="1">
      <w:start w:val="4"/>
      <w:numFmt w:val="decimal"/>
      <w:lvlText w:val="%1.%2."/>
      <w:lvlJc w:val="left"/>
      <w:rPr>
        <w:rFonts w:ascii="Tahoma" w:hAnsi="Tahoma" w:cs="Tahoma"/>
        <w:b w:val="0"/>
        <w:bCs w:val="0"/>
        <w:i w:val="0"/>
        <w:iCs w:val="0"/>
        <w:smallCaps w:val="0"/>
        <w:strike w:val="0"/>
        <w:color w:val="000000"/>
        <w:spacing w:val="0"/>
        <w:w w:val="100"/>
        <w:position w:val="0"/>
        <w:sz w:val="16"/>
        <w:szCs w:val="16"/>
        <w:u w:val="none"/>
      </w:rPr>
    </w:lvl>
    <w:lvl w:ilvl="2">
      <w:start w:val="7"/>
      <w:numFmt w:val="decimal"/>
      <w:lvlText w:val="%1.%3."/>
      <w:lvlJc w:val="left"/>
      <w:rPr>
        <w:rFonts w:ascii="Tahoma" w:hAnsi="Tahoma" w:cs="Tahoma"/>
        <w:b w:val="0"/>
        <w:bCs w:val="0"/>
        <w:i w:val="0"/>
        <w:iCs w:val="0"/>
        <w:smallCaps w:val="0"/>
        <w:strike w:val="0"/>
        <w:color w:val="000000"/>
        <w:spacing w:val="0"/>
        <w:w w:val="100"/>
        <w:position w:val="0"/>
        <w:sz w:val="16"/>
        <w:szCs w:val="16"/>
        <w:u w:val="none"/>
      </w:rPr>
    </w:lvl>
    <w:lvl w:ilvl="3">
      <w:start w:val="7"/>
      <w:numFmt w:val="decimal"/>
      <w:lvlText w:val="%1.%3."/>
      <w:lvlJc w:val="left"/>
      <w:rPr>
        <w:rFonts w:ascii="Tahoma" w:hAnsi="Tahoma" w:cs="Tahoma"/>
        <w:b w:val="0"/>
        <w:bCs w:val="0"/>
        <w:i w:val="0"/>
        <w:iCs w:val="0"/>
        <w:smallCaps w:val="0"/>
        <w:strike w:val="0"/>
        <w:color w:val="000000"/>
        <w:spacing w:val="0"/>
        <w:w w:val="100"/>
        <w:position w:val="0"/>
        <w:sz w:val="16"/>
        <w:szCs w:val="16"/>
        <w:u w:val="none"/>
      </w:rPr>
    </w:lvl>
    <w:lvl w:ilvl="4">
      <w:start w:val="7"/>
      <w:numFmt w:val="decimal"/>
      <w:lvlText w:val="%1.%3."/>
      <w:lvlJc w:val="left"/>
      <w:rPr>
        <w:rFonts w:ascii="Tahoma" w:hAnsi="Tahoma" w:cs="Tahoma"/>
        <w:b w:val="0"/>
        <w:bCs w:val="0"/>
        <w:i w:val="0"/>
        <w:iCs w:val="0"/>
        <w:smallCaps w:val="0"/>
        <w:strike w:val="0"/>
        <w:color w:val="000000"/>
        <w:spacing w:val="0"/>
        <w:w w:val="100"/>
        <w:position w:val="0"/>
        <w:sz w:val="16"/>
        <w:szCs w:val="16"/>
        <w:u w:val="none"/>
      </w:rPr>
    </w:lvl>
    <w:lvl w:ilvl="5">
      <w:start w:val="7"/>
      <w:numFmt w:val="decimal"/>
      <w:lvlText w:val="%1.%3."/>
      <w:lvlJc w:val="left"/>
      <w:rPr>
        <w:rFonts w:ascii="Tahoma" w:hAnsi="Tahoma" w:cs="Tahoma"/>
        <w:b w:val="0"/>
        <w:bCs w:val="0"/>
        <w:i w:val="0"/>
        <w:iCs w:val="0"/>
        <w:smallCaps w:val="0"/>
        <w:strike w:val="0"/>
        <w:color w:val="000000"/>
        <w:spacing w:val="0"/>
        <w:w w:val="100"/>
        <w:position w:val="0"/>
        <w:sz w:val="16"/>
        <w:szCs w:val="16"/>
        <w:u w:val="none"/>
      </w:rPr>
    </w:lvl>
    <w:lvl w:ilvl="6">
      <w:start w:val="7"/>
      <w:numFmt w:val="decimal"/>
      <w:lvlText w:val="%1.%3."/>
      <w:lvlJc w:val="left"/>
      <w:rPr>
        <w:rFonts w:ascii="Tahoma" w:hAnsi="Tahoma" w:cs="Tahoma"/>
        <w:b w:val="0"/>
        <w:bCs w:val="0"/>
        <w:i w:val="0"/>
        <w:iCs w:val="0"/>
        <w:smallCaps w:val="0"/>
        <w:strike w:val="0"/>
        <w:color w:val="000000"/>
        <w:spacing w:val="0"/>
        <w:w w:val="100"/>
        <w:position w:val="0"/>
        <w:sz w:val="16"/>
        <w:szCs w:val="16"/>
        <w:u w:val="none"/>
      </w:rPr>
    </w:lvl>
    <w:lvl w:ilvl="7">
      <w:start w:val="7"/>
      <w:numFmt w:val="decimal"/>
      <w:lvlText w:val="%1.%3."/>
      <w:lvlJc w:val="left"/>
      <w:rPr>
        <w:rFonts w:ascii="Tahoma" w:hAnsi="Tahoma" w:cs="Tahoma"/>
        <w:b w:val="0"/>
        <w:bCs w:val="0"/>
        <w:i w:val="0"/>
        <w:iCs w:val="0"/>
        <w:smallCaps w:val="0"/>
        <w:strike w:val="0"/>
        <w:color w:val="000000"/>
        <w:spacing w:val="0"/>
        <w:w w:val="100"/>
        <w:position w:val="0"/>
        <w:sz w:val="16"/>
        <w:szCs w:val="16"/>
        <w:u w:val="none"/>
      </w:rPr>
    </w:lvl>
    <w:lvl w:ilvl="8">
      <w:start w:val="7"/>
      <w:numFmt w:val="decimal"/>
      <w:lvlText w:val="%1.%3."/>
      <w:lvlJc w:val="left"/>
      <w:rPr>
        <w:rFonts w:ascii="Tahoma" w:hAnsi="Tahoma" w:cs="Tahoma"/>
        <w:b w:val="0"/>
        <w:bCs w:val="0"/>
        <w:i w:val="0"/>
        <w:iCs w:val="0"/>
        <w:smallCaps w:val="0"/>
        <w:strike w:val="0"/>
        <w:color w:val="000000"/>
        <w:spacing w:val="0"/>
        <w:w w:val="100"/>
        <w:position w:val="0"/>
        <w:sz w:val="16"/>
        <w:szCs w:val="16"/>
        <w:u w:val="none"/>
      </w:rPr>
    </w:lvl>
  </w:abstractNum>
  <w:abstractNum w:abstractNumId="2">
    <w:nsid w:val="00000005"/>
    <w:multiLevelType w:val="multilevel"/>
    <w:tmpl w:val="00000004"/>
    <w:lvl w:ilvl="0">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1">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2">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3">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4">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5">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6">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7">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8">
      <w:start w:val="1"/>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abstractNum>
  <w:abstractNum w:abstractNumId="3">
    <w:nsid w:val="00000007"/>
    <w:multiLevelType w:val="multilevel"/>
    <w:tmpl w:val="00000006"/>
    <w:lvl w:ilvl="0">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1">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2">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3">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4">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5">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6">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7">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8">
      <w:start w:val="5"/>
      <w:numFmt w:val="decimal"/>
      <w:lvlText w:val="3.2.%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abstractNum>
  <w:abstractNum w:abstractNumId="4">
    <w:nsid w:val="00000009"/>
    <w:multiLevelType w:val="multilevel"/>
    <w:tmpl w:val="00000008"/>
    <w:lvl w:ilvl="0">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1">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2">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3">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4">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5">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6">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7">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8">
      <w:start w:val="1"/>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abstractNum>
  <w:abstractNum w:abstractNumId="5">
    <w:nsid w:val="0000000B"/>
    <w:multiLevelType w:val="multilevel"/>
    <w:tmpl w:val="0000000A"/>
    <w:lvl w:ilvl="0">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1">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2">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3">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4">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5">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6">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7">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8">
      <w:start w:val="4"/>
      <w:numFmt w:val="decimal"/>
      <w:lvlText w:val="3.3.%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abstractNum>
  <w:abstractNum w:abstractNumId="6">
    <w:nsid w:val="0000000D"/>
    <w:multiLevelType w:val="multilevel"/>
    <w:tmpl w:val="0000000C"/>
    <w:lvl w:ilvl="0">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1">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2">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3">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4">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5">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6">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7">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lvl w:ilvl="8">
      <w:start w:val="1"/>
      <w:numFmt w:val="decimal"/>
      <w:lvlText w:val="3.4.%1."/>
      <w:lvlJc w:val="left"/>
      <w:pPr>
        <w:ind w:left="0" w:firstLine="0"/>
      </w:pPr>
      <w:rPr>
        <w:rFonts w:ascii="Tahoma" w:hAnsi="Tahoma" w:cs="Tahoma"/>
        <w:b w:val="0"/>
        <w:bCs w:val="0"/>
        <w:i w:val="0"/>
        <w:iCs w:val="0"/>
        <w:smallCaps w:val="0"/>
        <w:strike w:val="0"/>
        <w:dstrike w:val="0"/>
        <w:color w:val="000000"/>
        <w:spacing w:val="0"/>
        <w:w w:val="100"/>
        <w:position w:val="0"/>
        <w:sz w:val="16"/>
        <w:szCs w:val="16"/>
        <w:u w:val="none"/>
        <w:effect w:val="none"/>
      </w:rPr>
    </w:lvl>
  </w:abstractNum>
  <w:abstractNum w:abstractNumId="7">
    <w:nsid w:val="20DC5EE5"/>
    <w:multiLevelType w:val="multilevel"/>
    <w:tmpl w:val="9468033E"/>
    <w:lvl w:ilvl="0">
      <w:start w:val="1"/>
      <w:numFmt w:val="decimal"/>
      <w:lvlText w:val="%1."/>
      <w:lvlJc w:val="left"/>
      <w:pPr>
        <w:tabs>
          <w:tab w:val="num" w:pos="903"/>
        </w:tabs>
        <w:ind w:left="903" w:hanging="360"/>
      </w:pPr>
    </w:lvl>
    <w:lvl w:ilvl="1" w:tentative="1">
      <w:start w:val="1"/>
      <w:numFmt w:val="decimal"/>
      <w:lvlText w:val="%2."/>
      <w:lvlJc w:val="left"/>
      <w:pPr>
        <w:tabs>
          <w:tab w:val="num" w:pos="1623"/>
        </w:tabs>
        <w:ind w:left="1623" w:hanging="360"/>
      </w:pPr>
    </w:lvl>
    <w:lvl w:ilvl="2" w:tentative="1">
      <w:start w:val="1"/>
      <w:numFmt w:val="decimal"/>
      <w:lvlText w:val="%3."/>
      <w:lvlJc w:val="left"/>
      <w:pPr>
        <w:tabs>
          <w:tab w:val="num" w:pos="2343"/>
        </w:tabs>
        <w:ind w:left="2343" w:hanging="360"/>
      </w:pPr>
    </w:lvl>
    <w:lvl w:ilvl="3" w:tentative="1">
      <w:start w:val="1"/>
      <w:numFmt w:val="decimal"/>
      <w:lvlText w:val="%4."/>
      <w:lvlJc w:val="left"/>
      <w:pPr>
        <w:tabs>
          <w:tab w:val="num" w:pos="3063"/>
        </w:tabs>
        <w:ind w:left="3063" w:hanging="360"/>
      </w:pPr>
    </w:lvl>
    <w:lvl w:ilvl="4" w:tentative="1">
      <w:start w:val="1"/>
      <w:numFmt w:val="decimal"/>
      <w:lvlText w:val="%5."/>
      <w:lvlJc w:val="left"/>
      <w:pPr>
        <w:tabs>
          <w:tab w:val="num" w:pos="3783"/>
        </w:tabs>
        <w:ind w:left="3783" w:hanging="360"/>
      </w:pPr>
    </w:lvl>
    <w:lvl w:ilvl="5" w:tentative="1">
      <w:start w:val="1"/>
      <w:numFmt w:val="decimal"/>
      <w:lvlText w:val="%6."/>
      <w:lvlJc w:val="left"/>
      <w:pPr>
        <w:tabs>
          <w:tab w:val="num" w:pos="4503"/>
        </w:tabs>
        <w:ind w:left="4503" w:hanging="360"/>
      </w:pPr>
    </w:lvl>
    <w:lvl w:ilvl="6" w:tentative="1">
      <w:start w:val="1"/>
      <w:numFmt w:val="decimal"/>
      <w:lvlText w:val="%7."/>
      <w:lvlJc w:val="left"/>
      <w:pPr>
        <w:tabs>
          <w:tab w:val="num" w:pos="5223"/>
        </w:tabs>
        <w:ind w:left="5223" w:hanging="360"/>
      </w:pPr>
    </w:lvl>
    <w:lvl w:ilvl="7" w:tentative="1">
      <w:start w:val="1"/>
      <w:numFmt w:val="decimal"/>
      <w:lvlText w:val="%8."/>
      <w:lvlJc w:val="left"/>
      <w:pPr>
        <w:tabs>
          <w:tab w:val="num" w:pos="5943"/>
        </w:tabs>
        <w:ind w:left="5943" w:hanging="360"/>
      </w:pPr>
    </w:lvl>
    <w:lvl w:ilvl="8" w:tentative="1">
      <w:start w:val="1"/>
      <w:numFmt w:val="decimal"/>
      <w:lvlText w:val="%9."/>
      <w:lvlJc w:val="left"/>
      <w:pPr>
        <w:tabs>
          <w:tab w:val="num" w:pos="6663"/>
        </w:tabs>
        <w:ind w:left="6663" w:hanging="360"/>
      </w:pPr>
    </w:lvl>
  </w:abstractNum>
  <w:abstractNum w:abstractNumId="8">
    <w:nsid w:val="2BB02B09"/>
    <w:multiLevelType w:val="multilevel"/>
    <w:tmpl w:val="5692B82E"/>
    <w:lvl w:ilvl="0">
      <w:start w:val="1"/>
      <w:numFmt w:val="decimal"/>
      <w:lvlText w:val="%1."/>
      <w:lvlJc w:val="left"/>
      <w:pPr>
        <w:tabs>
          <w:tab w:val="num" w:pos="1084"/>
        </w:tabs>
        <w:ind w:left="1084" w:hanging="360"/>
      </w:pPr>
    </w:lvl>
    <w:lvl w:ilvl="1" w:tentative="1">
      <w:start w:val="1"/>
      <w:numFmt w:val="decimal"/>
      <w:lvlText w:val="%2."/>
      <w:lvlJc w:val="left"/>
      <w:pPr>
        <w:tabs>
          <w:tab w:val="num" w:pos="1984"/>
        </w:tabs>
        <w:ind w:left="1984" w:hanging="360"/>
      </w:pPr>
    </w:lvl>
    <w:lvl w:ilvl="2" w:tentative="1">
      <w:start w:val="1"/>
      <w:numFmt w:val="decimal"/>
      <w:lvlText w:val="%3."/>
      <w:lvlJc w:val="left"/>
      <w:pPr>
        <w:tabs>
          <w:tab w:val="num" w:pos="2704"/>
        </w:tabs>
        <w:ind w:left="2704" w:hanging="360"/>
      </w:pPr>
    </w:lvl>
    <w:lvl w:ilvl="3" w:tentative="1">
      <w:start w:val="1"/>
      <w:numFmt w:val="decimal"/>
      <w:lvlText w:val="%4."/>
      <w:lvlJc w:val="left"/>
      <w:pPr>
        <w:tabs>
          <w:tab w:val="num" w:pos="3424"/>
        </w:tabs>
        <w:ind w:left="3424" w:hanging="360"/>
      </w:pPr>
    </w:lvl>
    <w:lvl w:ilvl="4" w:tentative="1">
      <w:start w:val="1"/>
      <w:numFmt w:val="decimal"/>
      <w:lvlText w:val="%5."/>
      <w:lvlJc w:val="left"/>
      <w:pPr>
        <w:tabs>
          <w:tab w:val="num" w:pos="4144"/>
        </w:tabs>
        <w:ind w:left="4144" w:hanging="360"/>
      </w:pPr>
    </w:lvl>
    <w:lvl w:ilvl="5" w:tentative="1">
      <w:start w:val="1"/>
      <w:numFmt w:val="decimal"/>
      <w:lvlText w:val="%6."/>
      <w:lvlJc w:val="left"/>
      <w:pPr>
        <w:tabs>
          <w:tab w:val="num" w:pos="4864"/>
        </w:tabs>
        <w:ind w:left="4864" w:hanging="360"/>
      </w:pPr>
    </w:lvl>
    <w:lvl w:ilvl="6" w:tentative="1">
      <w:start w:val="1"/>
      <w:numFmt w:val="decimal"/>
      <w:lvlText w:val="%7."/>
      <w:lvlJc w:val="left"/>
      <w:pPr>
        <w:tabs>
          <w:tab w:val="num" w:pos="5584"/>
        </w:tabs>
        <w:ind w:left="5584" w:hanging="360"/>
      </w:pPr>
    </w:lvl>
    <w:lvl w:ilvl="7" w:tentative="1">
      <w:start w:val="1"/>
      <w:numFmt w:val="decimal"/>
      <w:lvlText w:val="%8."/>
      <w:lvlJc w:val="left"/>
      <w:pPr>
        <w:tabs>
          <w:tab w:val="num" w:pos="6304"/>
        </w:tabs>
        <w:ind w:left="6304" w:hanging="360"/>
      </w:pPr>
    </w:lvl>
    <w:lvl w:ilvl="8" w:tentative="1">
      <w:start w:val="1"/>
      <w:numFmt w:val="decimal"/>
      <w:lvlText w:val="%9."/>
      <w:lvlJc w:val="left"/>
      <w:pPr>
        <w:tabs>
          <w:tab w:val="num" w:pos="7024"/>
        </w:tabs>
        <w:ind w:left="7024" w:hanging="360"/>
      </w:pPr>
    </w:lvl>
  </w:abstractNum>
  <w:abstractNum w:abstractNumId="9">
    <w:nsid w:val="46057F0C"/>
    <w:multiLevelType w:val="hybridMultilevel"/>
    <w:tmpl w:val="7BCCDDF0"/>
    <w:lvl w:ilvl="0" w:tplc="A7A638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A1E236F"/>
    <w:multiLevelType w:val="multilevel"/>
    <w:tmpl w:val="11CE6E52"/>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760"/>
        </w:tabs>
        <w:ind w:left="760" w:hanging="720"/>
      </w:pPr>
      <w:rPr>
        <w:rFonts w:hint="default"/>
      </w:rPr>
    </w:lvl>
    <w:lvl w:ilvl="2">
      <w:start w:val="1"/>
      <w:numFmt w:val="decimal"/>
      <w:lvlText w:val="%1.%2.%3."/>
      <w:lvlJc w:val="left"/>
      <w:pPr>
        <w:tabs>
          <w:tab w:val="num" w:pos="800"/>
        </w:tabs>
        <w:ind w:left="800" w:hanging="720"/>
      </w:pPr>
      <w:rPr>
        <w:rFonts w:hint="default"/>
      </w:rPr>
    </w:lvl>
    <w:lvl w:ilvl="3">
      <w:start w:val="1"/>
      <w:numFmt w:val="decimal"/>
      <w:lvlText w:val="%1.%2.%3.%4."/>
      <w:lvlJc w:val="left"/>
      <w:pPr>
        <w:tabs>
          <w:tab w:val="num" w:pos="1200"/>
        </w:tabs>
        <w:ind w:left="1200" w:hanging="1080"/>
      </w:pPr>
      <w:rPr>
        <w:rFonts w:hint="default"/>
      </w:rPr>
    </w:lvl>
    <w:lvl w:ilvl="4">
      <w:start w:val="1"/>
      <w:numFmt w:val="decimal"/>
      <w:lvlText w:val="%1.%2.%3.%4.%5."/>
      <w:lvlJc w:val="left"/>
      <w:pPr>
        <w:tabs>
          <w:tab w:val="num" w:pos="1240"/>
        </w:tabs>
        <w:ind w:left="1240" w:hanging="1080"/>
      </w:pPr>
      <w:rPr>
        <w:rFonts w:hint="default"/>
      </w:rPr>
    </w:lvl>
    <w:lvl w:ilvl="5">
      <w:start w:val="1"/>
      <w:numFmt w:val="decimal"/>
      <w:lvlText w:val="%1.%2.%3.%4.%5.%6."/>
      <w:lvlJc w:val="left"/>
      <w:pPr>
        <w:tabs>
          <w:tab w:val="num" w:pos="1640"/>
        </w:tabs>
        <w:ind w:left="1640" w:hanging="1440"/>
      </w:pPr>
      <w:rPr>
        <w:rFonts w:hint="default"/>
      </w:rPr>
    </w:lvl>
    <w:lvl w:ilvl="6">
      <w:start w:val="1"/>
      <w:numFmt w:val="decimal"/>
      <w:lvlText w:val="%1.%2.%3.%4.%5.%6.%7."/>
      <w:lvlJc w:val="left"/>
      <w:pPr>
        <w:tabs>
          <w:tab w:val="num" w:pos="2040"/>
        </w:tabs>
        <w:ind w:left="2040" w:hanging="1800"/>
      </w:pPr>
      <w:rPr>
        <w:rFonts w:hint="default"/>
      </w:rPr>
    </w:lvl>
    <w:lvl w:ilvl="7">
      <w:start w:val="1"/>
      <w:numFmt w:val="decimal"/>
      <w:lvlText w:val="%1.%2.%3.%4.%5.%6.%7.%8."/>
      <w:lvlJc w:val="left"/>
      <w:pPr>
        <w:tabs>
          <w:tab w:val="num" w:pos="2080"/>
        </w:tabs>
        <w:ind w:left="2080" w:hanging="1800"/>
      </w:pPr>
      <w:rPr>
        <w:rFonts w:hint="default"/>
      </w:rPr>
    </w:lvl>
    <w:lvl w:ilvl="8">
      <w:start w:val="1"/>
      <w:numFmt w:val="decimal"/>
      <w:lvlText w:val="%1.%2.%3.%4.%5.%6.%7.%8.%9."/>
      <w:lvlJc w:val="left"/>
      <w:pPr>
        <w:tabs>
          <w:tab w:val="num" w:pos="2480"/>
        </w:tabs>
        <w:ind w:left="2480" w:hanging="2160"/>
      </w:pPr>
      <w:rPr>
        <w:rFonts w:hint="default"/>
      </w:rPr>
    </w:lvl>
  </w:abstractNum>
  <w:abstractNum w:abstractNumId="11">
    <w:nsid w:val="70071E5F"/>
    <w:multiLevelType w:val="multilevel"/>
    <w:tmpl w:val="A1B8A0E8"/>
    <w:lvl w:ilvl="0">
      <w:start w:val="2"/>
      <w:numFmt w:val="decimal"/>
      <w:lvlText w:val="%1."/>
      <w:lvlJc w:val="left"/>
      <w:pPr>
        <w:tabs>
          <w:tab w:val="num" w:pos="555"/>
        </w:tabs>
        <w:ind w:left="555" w:hanging="555"/>
      </w:pPr>
      <w:rPr>
        <w:rFonts w:hint="default"/>
      </w:rPr>
    </w:lvl>
    <w:lvl w:ilvl="1">
      <w:start w:val="12"/>
      <w:numFmt w:val="decimal"/>
      <w:lvlText w:val="%1.%2."/>
      <w:lvlJc w:val="left"/>
      <w:pPr>
        <w:tabs>
          <w:tab w:val="num" w:pos="760"/>
        </w:tabs>
        <w:ind w:left="760" w:hanging="720"/>
      </w:pPr>
      <w:rPr>
        <w:rFonts w:hint="default"/>
      </w:rPr>
    </w:lvl>
    <w:lvl w:ilvl="2">
      <w:start w:val="1"/>
      <w:numFmt w:val="decimal"/>
      <w:lvlText w:val="%1.%2.%3."/>
      <w:lvlJc w:val="left"/>
      <w:pPr>
        <w:tabs>
          <w:tab w:val="num" w:pos="800"/>
        </w:tabs>
        <w:ind w:left="800" w:hanging="720"/>
      </w:pPr>
      <w:rPr>
        <w:rFonts w:hint="default"/>
      </w:rPr>
    </w:lvl>
    <w:lvl w:ilvl="3">
      <w:start w:val="1"/>
      <w:numFmt w:val="decimal"/>
      <w:lvlText w:val="%1.%2.%3.%4."/>
      <w:lvlJc w:val="left"/>
      <w:pPr>
        <w:tabs>
          <w:tab w:val="num" w:pos="1200"/>
        </w:tabs>
        <w:ind w:left="1200" w:hanging="1080"/>
      </w:pPr>
      <w:rPr>
        <w:rFonts w:hint="default"/>
      </w:rPr>
    </w:lvl>
    <w:lvl w:ilvl="4">
      <w:start w:val="1"/>
      <w:numFmt w:val="decimal"/>
      <w:lvlText w:val="%1.%2.%3.%4.%5."/>
      <w:lvlJc w:val="left"/>
      <w:pPr>
        <w:tabs>
          <w:tab w:val="num" w:pos="1240"/>
        </w:tabs>
        <w:ind w:left="1240" w:hanging="1080"/>
      </w:pPr>
      <w:rPr>
        <w:rFonts w:hint="default"/>
      </w:rPr>
    </w:lvl>
    <w:lvl w:ilvl="5">
      <w:start w:val="1"/>
      <w:numFmt w:val="decimal"/>
      <w:lvlText w:val="%1.%2.%3.%4.%5.%6."/>
      <w:lvlJc w:val="left"/>
      <w:pPr>
        <w:tabs>
          <w:tab w:val="num" w:pos="1640"/>
        </w:tabs>
        <w:ind w:left="1640" w:hanging="1440"/>
      </w:pPr>
      <w:rPr>
        <w:rFonts w:hint="default"/>
      </w:rPr>
    </w:lvl>
    <w:lvl w:ilvl="6">
      <w:start w:val="1"/>
      <w:numFmt w:val="decimal"/>
      <w:lvlText w:val="%1.%2.%3.%4.%5.%6.%7."/>
      <w:lvlJc w:val="left"/>
      <w:pPr>
        <w:tabs>
          <w:tab w:val="num" w:pos="2040"/>
        </w:tabs>
        <w:ind w:left="2040" w:hanging="1800"/>
      </w:pPr>
      <w:rPr>
        <w:rFonts w:hint="default"/>
      </w:rPr>
    </w:lvl>
    <w:lvl w:ilvl="7">
      <w:start w:val="1"/>
      <w:numFmt w:val="decimal"/>
      <w:lvlText w:val="%1.%2.%3.%4.%5.%6.%7.%8."/>
      <w:lvlJc w:val="left"/>
      <w:pPr>
        <w:tabs>
          <w:tab w:val="num" w:pos="2080"/>
        </w:tabs>
        <w:ind w:left="2080" w:hanging="1800"/>
      </w:pPr>
      <w:rPr>
        <w:rFonts w:hint="default"/>
      </w:rPr>
    </w:lvl>
    <w:lvl w:ilvl="8">
      <w:start w:val="1"/>
      <w:numFmt w:val="decimal"/>
      <w:lvlText w:val="%1.%2.%3.%4.%5.%6.%7.%8.%9."/>
      <w:lvlJc w:val="left"/>
      <w:pPr>
        <w:tabs>
          <w:tab w:val="num" w:pos="2480"/>
        </w:tabs>
        <w:ind w:left="2480" w:hanging="2160"/>
      </w:pPr>
      <w:rPr>
        <w:rFonts w:hint="default"/>
      </w:rPr>
    </w:lvl>
  </w:abstractNum>
  <w:num w:numId="1">
    <w:abstractNumId w:val="0"/>
  </w:num>
  <w:num w:numId="2">
    <w:abstractNumId w:val="1"/>
  </w:num>
  <w:num w:numId="3">
    <w:abstractNumId w:val="0"/>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
    <w:abstractNumId w:val="1"/>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2">
    <w:abstractNumId w:val="2"/>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13">
    <w:abstractNumId w:val="3"/>
    <w:lvlOverride w:ilvl="0">
      <w:startOverride w:val="19"/>
    </w:lvlOverride>
    <w:lvlOverride w:ilvl="1">
      <w:startOverride w:val="19"/>
    </w:lvlOverride>
    <w:lvlOverride w:ilvl="2">
      <w:startOverride w:val="19"/>
    </w:lvlOverride>
    <w:lvlOverride w:ilvl="3">
      <w:startOverride w:val="19"/>
    </w:lvlOverride>
    <w:lvlOverride w:ilvl="4">
      <w:startOverride w:val="19"/>
    </w:lvlOverride>
    <w:lvlOverride w:ilvl="5">
      <w:startOverride w:val="19"/>
    </w:lvlOverride>
    <w:lvlOverride w:ilvl="6">
      <w:startOverride w:val="19"/>
    </w:lvlOverride>
    <w:lvlOverride w:ilvl="7">
      <w:startOverride w:val="19"/>
    </w:lvlOverride>
    <w:lvlOverride w:ilvl="8">
      <w:startOverride w:val="19"/>
    </w:lvlOverride>
  </w:num>
  <w:num w:numId="14">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
    <w:abstractNumId w:val="0"/>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9">
    <w:abstractNumId w:val="4"/>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2">
    <w:abstractNumId w:val="10"/>
  </w:num>
  <w:num w:numId="23">
    <w:abstractNumId w:val="11"/>
  </w:num>
  <w:num w:numId="24">
    <w:abstractNumId w:val="8"/>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oNotShadeFormData/>
  <w:characterSpacingControl w:val="compressPunctuation"/>
  <w:doNotValidateAgainstSchema/>
  <w:doNotDemarcateInvalidXml/>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E1E"/>
    <w:rsid w:val="0001747A"/>
    <w:rsid w:val="00050283"/>
    <w:rsid w:val="00050DD6"/>
    <w:rsid w:val="000562EB"/>
    <w:rsid w:val="00056777"/>
    <w:rsid w:val="00081AE0"/>
    <w:rsid w:val="000B0367"/>
    <w:rsid w:val="000E5D9E"/>
    <w:rsid w:val="001600D2"/>
    <w:rsid w:val="00160891"/>
    <w:rsid w:val="00175BAB"/>
    <w:rsid w:val="0018027D"/>
    <w:rsid w:val="001955A8"/>
    <w:rsid w:val="001960CF"/>
    <w:rsid w:val="001B38F4"/>
    <w:rsid w:val="001D3375"/>
    <w:rsid w:val="00204BD4"/>
    <w:rsid w:val="00216C49"/>
    <w:rsid w:val="00232E1E"/>
    <w:rsid w:val="002664D4"/>
    <w:rsid w:val="002935E2"/>
    <w:rsid w:val="002A4FC0"/>
    <w:rsid w:val="002B1846"/>
    <w:rsid w:val="00317B85"/>
    <w:rsid w:val="003621A2"/>
    <w:rsid w:val="00367505"/>
    <w:rsid w:val="00387B50"/>
    <w:rsid w:val="003C3BE1"/>
    <w:rsid w:val="003E1C8D"/>
    <w:rsid w:val="003E255D"/>
    <w:rsid w:val="00401A1B"/>
    <w:rsid w:val="00423058"/>
    <w:rsid w:val="0044540E"/>
    <w:rsid w:val="004579D8"/>
    <w:rsid w:val="00477424"/>
    <w:rsid w:val="00491785"/>
    <w:rsid w:val="0049622F"/>
    <w:rsid w:val="004E07D3"/>
    <w:rsid w:val="004E5ACA"/>
    <w:rsid w:val="005152D4"/>
    <w:rsid w:val="0052048F"/>
    <w:rsid w:val="00520515"/>
    <w:rsid w:val="00574418"/>
    <w:rsid w:val="005A26A1"/>
    <w:rsid w:val="005B354C"/>
    <w:rsid w:val="005E558C"/>
    <w:rsid w:val="006268E4"/>
    <w:rsid w:val="006314DE"/>
    <w:rsid w:val="00636442"/>
    <w:rsid w:val="00637C25"/>
    <w:rsid w:val="00642373"/>
    <w:rsid w:val="00665573"/>
    <w:rsid w:val="006A0458"/>
    <w:rsid w:val="006B4026"/>
    <w:rsid w:val="006D5A34"/>
    <w:rsid w:val="006E1BD3"/>
    <w:rsid w:val="006E5835"/>
    <w:rsid w:val="006F330D"/>
    <w:rsid w:val="007068D3"/>
    <w:rsid w:val="00752EC1"/>
    <w:rsid w:val="007608FC"/>
    <w:rsid w:val="0078068B"/>
    <w:rsid w:val="00783502"/>
    <w:rsid w:val="007974E0"/>
    <w:rsid w:val="00803AE2"/>
    <w:rsid w:val="00851249"/>
    <w:rsid w:val="00852EC1"/>
    <w:rsid w:val="0086572F"/>
    <w:rsid w:val="00896E84"/>
    <w:rsid w:val="008A10B4"/>
    <w:rsid w:val="008D4CBD"/>
    <w:rsid w:val="009401E9"/>
    <w:rsid w:val="00983901"/>
    <w:rsid w:val="009C0141"/>
    <w:rsid w:val="00A01527"/>
    <w:rsid w:val="00A01AD7"/>
    <w:rsid w:val="00A07902"/>
    <w:rsid w:val="00A135AF"/>
    <w:rsid w:val="00A83E2B"/>
    <w:rsid w:val="00AA1A46"/>
    <w:rsid w:val="00AA7726"/>
    <w:rsid w:val="00B75C24"/>
    <w:rsid w:val="00BB46F7"/>
    <w:rsid w:val="00BD26AE"/>
    <w:rsid w:val="00C347F2"/>
    <w:rsid w:val="00C41E6E"/>
    <w:rsid w:val="00C43AE3"/>
    <w:rsid w:val="00CD34E3"/>
    <w:rsid w:val="00CD628F"/>
    <w:rsid w:val="00CE7E97"/>
    <w:rsid w:val="00D12E54"/>
    <w:rsid w:val="00D446DC"/>
    <w:rsid w:val="00D6302F"/>
    <w:rsid w:val="00D90548"/>
    <w:rsid w:val="00DB4CE2"/>
    <w:rsid w:val="00DC05E1"/>
    <w:rsid w:val="00E077FC"/>
    <w:rsid w:val="00E3041B"/>
    <w:rsid w:val="00E52B19"/>
    <w:rsid w:val="00EE7597"/>
    <w:rsid w:val="00EF66BB"/>
    <w:rsid w:val="00F11BC0"/>
    <w:rsid w:val="00F86317"/>
    <w:rsid w:val="00FA36A2"/>
    <w:rsid w:val="00FD1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1579D3-0878-43AE-90FE-B65B627AA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lang w:val="uk-UA" w:eastAsia="uk-UA"/>
    </w:rPr>
  </w:style>
  <w:style w:type="paragraph" w:styleId="4">
    <w:name w:val="heading 4"/>
    <w:basedOn w:val="a"/>
    <w:next w:val="a"/>
    <w:qFormat/>
    <w:rsid w:val="00852EC1"/>
    <w:pPr>
      <w:keepNext/>
      <w:spacing w:before="240" w:after="60"/>
      <w:outlineLvl w:val="3"/>
    </w:pPr>
    <w:rPr>
      <w:rFonts w:ascii="Times New Roman" w:eastAsia="Times New Roman" w:hAnsi="Times New Roman" w:cs="Times New Roman"/>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3E404F"/>
      <w:u w:val="single"/>
    </w:rPr>
  </w:style>
  <w:style w:type="character" w:customStyle="1" w:styleId="1">
    <w:name w:val="Заголовок №1_"/>
    <w:basedOn w:val="a0"/>
    <w:link w:val="10"/>
    <w:rPr>
      <w:rFonts w:ascii="Tahoma" w:hAnsi="Tahoma" w:cs="Tahoma"/>
      <w:b/>
      <w:bCs/>
      <w:spacing w:val="0"/>
      <w:sz w:val="16"/>
      <w:szCs w:val="16"/>
    </w:rPr>
  </w:style>
  <w:style w:type="character" w:customStyle="1" w:styleId="a4">
    <w:name w:val="Основной текст Знак"/>
    <w:basedOn w:val="a0"/>
    <w:link w:val="a5"/>
    <w:rPr>
      <w:rFonts w:ascii="Tahoma" w:hAnsi="Tahoma" w:cs="Tahoma"/>
      <w:spacing w:val="0"/>
      <w:sz w:val="16"/>
      <w:szCs w:val="16"/>
    </w:rPr>
  </w:style>
  <w:style w:type="paragraph" w:customStyle="1" w:styleId="10">
    <w:name w:val="Заголовок №1"/>
    <w:basedOn w:val="a"/>
    <w:link w:val="1"/>
    <w:pPr>
      <w:shd w:val="clear" w:color="auto" w:fill="FFFFFF"/>
      <w:spacing w:after="180" w:line="202" w:lineRule="exact"/>
      <w:outlineLvl w:val="0"/>
    </w:pPr>
    <w:rPr>
      <w:rFonts w:ascii="Tahoma" w:hAnsi="Tahoma" w:cs="Tahoma"/>
      <w:b/>
      <w:bCs/>
      <w:color w:val="auto"/>
      <w:sz w:val="16"/>
      <w:szCs w:val="16"/>
      <w:lang w:eastAsia="ru-RU"/>
    </w:rPr>
  </w:style>
  <w:style w:type="paragraph" w:styleId="a5">
    <w:name w:val="Body Text"/>
    <w:basedOn w:val="a"/>
    <w:link w:val="a4"/>
    <w:pPr>
      <w:shd w:val="clear" w:color="auto" w:fill="FFFFFF"/>
      <w:spacing w:line="202" w:lineRule="exact"/>
      <w:jc w:val="both"/>
    </w:pPr>
    <w:rPr>
      <w:rFonts w:ascii="Tahoma" w:hAnsi="Tahoma" w:cs="Tahoma"/>
      <w:color w:val="auto"/>
      <w:sz w:val="16"/>
      <w:szCs w:val="16"/>
      <w:lang w:eastAsia="ru-RU"/>
    </w:rPr>
  </w:style>
  <w:style w:type="character" w:customStyle="1" w:styleId="2">
    <w:name w:val="Основной текст (2)_"/>
    <w:basedOn w:val="a0"/>
    <w:link w:val="20"/>
    <w:locked/>
    <w:rsid w:val="004579D8"/>
    <w:rPr>
      <w:rFonts w:ascii="Tahoma" w:hAnsi="Tahoma" w:cs="Tahoma"/>
      <w:b/>
      <w:bCs/>
      <w:sz w:val="16"/>
      <w:szCs w:val="16"/>
      <w:lang w:bidi="ar-SA"/>
    </w:rPr>
  </w:style>
  <w:style w:type="paragraph" w:customStyle="1" w:styleId="20">
    <w:name w:val="Основной текст (2)"/>
    <w:basedOn w:val="a"/>
    <w:link w:val="2"/>
    <w:rsid w:val="004579D8"/>
    <w:pPr>
      <w:shd w:val="clear" w:color="auto" w:fill="FFFFFF"/>
      <w:spacing w:before="180" w:line="202" w:lineRule="exact"/>
    </w:pPr>
    <w:rPr>
      <w:rFonts w:ascii="Tahoma" w:eastAsia="Times New Roman" w:hAnsi="Tahoma" w:cs="Tahoma"/>
      <w:b/>
      <w:bCs/>
      <w:color w:val="auto"/>
      <w:sz w:val="16"/>
      <w:szCs w:val="16"/>
      <w:lang w:val="ru-RU" w:eastAsia="ru-RU"/>
    </w:rPr>
  </w:style>
  <w:style w:type="character" w:customStyle="1" w:styleId="21">
    <w:name w:val="Заголовок №2_"/>
    <w:basedOn w:val="a0"/>
    <w:link w:val="22"/>
    <w:locked/>
    <w:rsid w:val="00317B85"/>
    <w:rPr>
      <w:rFonts w:ascii="Tahoma" w:hAnsi="Tahoma" w:cs="Tahoma"/>
      <w:b/>
      <w:bCs/>
      <w:sz w:val="16"/>
      <w:szCs w:val="16"/>
      <w:lang w:bidi="ar-SA"/>
    </w:rPr>
  </w:style>
  <w:style w:type="paragraph" w:customStyle="1" w:styleId="22">
    <w:name w:val="Заголовок №2"/>
    <w:basedOn w:val="a"/>
    <w:link w:val="21"/>
    <w:rsid w:val="00317B85"/>
    <w:pPr>
      <w:shd w:val="clear" w:color="auto" w:fill="FFFFFF"/>
      <w:spacing w:before="180" w:line="240" w:lineRule="atLeast"/>
      <w:jc w:val="center"/>
      <w:outlineLvl w:val="1"/>
    </w:pPr>
    <w:rPr>
      <w:rFonts w:ascii="Tahoma" w:eastAsia="Times New Roman" w:hAnsi="Tahoma" w:cs="Tahoma"/>
      <w:b/>
      <w:bCs/>
      <w:color w:val="auto"/>
      <w:sz w:val="16"/>
      <w:szCs w:val="16"/>
      <w:lang w:val="ru-RU" w:eastAsia="ru-RU"/>
    </w:rPr>
  </w:style>
  <w:style w:type="paragraph" w:styleId="a6">
    <w:name w:val="Normal (Web)"/>
    <w:basedOn w:val="a"/>
    <w:rsid w:val="00752EC1"/>
    <w:rPr>
      <w:rFonts w:ascii="Times New Roman" w:eastAsia="Times New Roman" w:hAnsi="Times New Roman" w:cs="Times New Roman"/>
      <w:color w:val="auto"/>
      <w:lang w:eastAsia="ru-RU"/>
    </w:rPr>
  </w:style>
  <w:style w:type="paragraph" w:customStyle="1" w:styleId="11">
    <w:name w:val="Абзац списка1"/>
    <w:basedOn w:val="a"/>
    <w:rsid w:val="00752EC1"/>
    <w:pPr>
      <w:spacing w:after="200" w:line="276" w:lineRule="auto"/>
      <w:ind w:left="720"/>
      <w:contextualSpacing/>
    </w:pPr>
    <w:rPr>
      <w:rFonts w:ascii="Calibri" w:eastAsia="Calibri" w:hAnsi="Calibri" w:cs="Times New Roman"/>
      <w:color w:val="auto"/>
      <w:sz w:val="22"/>
      <w:szCs w:val="22"/>
      <w:lang w:val="ru-RU" w:eastAsia="ru-RU"/>
    </w:rPr>
  </w:style>
  <w:style w:type="paragraph" w:customStyle="1" w:styleId="rvps2">
    <w:name w:val="rvps2"/>
    <w:basedOn w:val="a"/>
    <w:rsid w:val="000E5D9E"/>
    <w:pPr>
      <w:spacing w:before="100" w:beforeAutospacing="1" w:after="100" w:afterAutospacing="1"/>
    </w:pPr>
    <w:rPr>
      <w:rFonts w:ascii="Times New Roman" w:eastAsia="Times New Roman" w:hAnsi="Times New Roman" w:cs="Times New Roman"/>
      <w:color w:val="auto"/>
    </w:rPr>
  </w:style>
  <w:style w:type="character" w:customStyle="1" w:styleId="rvts9">
    <w:name w:val="rvts9"/>
    <w:basedOn w:val="a0"/>
    <w:rsid w:val="000E5D9E"/>
  </w:style>
  <w:style w:type="character" w:customStyle="1" w:styleId="rvts46">
    <w:name w:val="rvts46"/>
    <w:basedOn w:val="a0"/>
    <w:rsid w:val="000E5D9E"/>
  </w:style>
  <w:style w:type="character" w:styleId="a7">
    <w:name w:val="Strong"/>
    <w:basedOn w:val="a0"/>
    <w:qFormat/>
    <w:rsid w:val="00852EC1"/>
    <w:rPr>
      <w:b/>
      <w:bCs/>
    </w:rPr>
  </w:style>
  <w:style w:type="character" w:styleId="a8">
    <w:name w:val="Emphasis"/>
    <w:basedOn w:val="a0"/>
    <w:qFormat/>
    <w:rsid w:val="00851249"/>
    <w:rPr>
      <w:i/>
      <w:iCs/>
    </w:rPr>
  </w:style>
  <w:style w:type="paragraph" w:customStyle="1" w:styleId="a9">
    <w:name w:val="Знак Знак Знак Знак Знак Знак Знак Знак Знак Знак"/>
    <w:basedOn w:val="a"/>
    <w:rsid w:val="00A07902"/>
    <w:rPr>
      <w:rFonts w:ascii="Verdana" w:eastAsia="MS Mincho" w:hAnsi="Verdana" w:cs="Times New Roman"/>
      <w:color w:val="auto"/>
      <w:lang w:val="en-US" w:eastAsia="en-US"/>
    </w:rPr>
  </w:style>
  <w:style w:type="character" w:customStyle="1" w:styleId="rvts11">
    <w:name w:val="rvts11"/>
    <w:basedOn w:val="a0"/>
    <w:rsid w:val="00C347F2"/>
  </w:style>
  <w:style w:type="table" w:styleId="aa">
    <w:name w:val="Table Grid"/>
    <w:basedOn w:val="a1"/>
    <w:uiPriority w:val="39"/>
    <w:rsid w:val="001955A8"/>
    <w:rPr>
      <w:rFonts w:ascii="Calibri" w:eastAsia="Calibri" w:hAnsi="Calibri" w:cs="Times New Roman"/>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Plain Text"/>
    <w:basedOn w:val="a"/>
    <w:link w:val="ac"/>
    <w:uiPriority w:val="99"/>
    <w:rsid w:val="000562EB"/>
    <w:rPr>
      <w:rFonts w:ascii="Courier New" w:eastAsia="Calibri" w:hAnsi="Courier New" w:cs="Courier New"/>
      <w:color w:val="auto"/>
      <w:sz w:val="20"/>
      <w:szCs w:val="20"/>
      <w:lang w:val="ru-RU" w:eastAsia="ru-RU"/>
    </w:rPr>
  </w:style>
  <w:style w:type="character" w:customStyle="1" w:styleId="ac">
    <w:name w:val="Текст Знак"/>
    <w:basedOn w:val="a0"/>
    <w:link w:val="ab"/>
    <w:uiPriority w:val="99"/>
    <w:rsid w:val="000562EB"/>
    <w:rPr>
      <w:rFonts w:ascii="Courier New" w:eastAsia="Calibri" w:hAnsi="Courier New" w:cs="Courier New"/>
    </w:rPr>
  </w:style>
  <w:style w:type="paragraph" w:styleId="ad">
    <w:name w:val="List Paragraph"/>
    <w:basedOn w:val="a"/>
    <w:uiPriority w:val="34"/>
    <w:qFormat/>
    <w:rsid w:val="00D6302F"/>
    <w:pPr>
      <w:ind w:left="720"/>
      <w:contextualSpacing/>
    </w:pPr>
  </w:style>
  <w:style w:type="paragraph" w:styleId="ae">
    <w:name w:val="Balloon Text"/>
    <w:basedOn w:val="a"/>
    <w:link w:val="af"/>
    <w:rsid w:val="00642373"/>
    <w:rPr>
      <w:rFonts w:ascii="Segoe UI" w:hAnsi="Segoe UI" w:cs="Segoe UI"/>
      <w:sz w:val="18"/>
      <w:szCs w:val="18"/>
    </w:rPr>
  </w:style>
  <w:style w:type="character" w:customStyle="1" w:styleId="af">
    <w:name w:val="Текст выноски Знак"/>
    <w:basedOn w:val="a0"/>
    <w:link w:val="ae"/>
    <w:rsid w:val="00642373"/>
    <w:rPr>
      <w:rFonts w:ascii="Segoe UI" w:hAnsi="Segoe UI" w:cs="Segoe UI"/>
      <w:color w:val="000000"/>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95955">
      <w:bodyDiv w:val="1"/>
      <w:marLeft w:val="0"/>
      <w:marRight w:val="0"/>
      <w:marTop w:val="0"/>
      <w:marBottom w:val="0"/>
      <w:divBdr>
        <w:top w:val="none" w:sz="0" w:space="0" w:color="auto"/>
        <w:left w:val="none" w:sz="0" w:space="0" w:color="auto"/>
        <w:bottom w:val="none" w:sz="0" w:space="0" w:color="auto"/>
        <w:right w:val="none" w:sz="0" w:space="0" w:color="auto"/>
      </w:divBdr>
    </w:div>
    <w:div w:id="111633424">
      <w:bodyDiv w:val="1"/>
      <w:marLeft w:val="0"/>
      <w:marRight w:val="0"/>
      <w:marTop w:val="0"/>
      <w:marBottom w:val="0"/>
      <w:divBdr>
        <w:top w:val="none" w:sz="0" w:space="0" w:color="auto"/>
        <w:left w:val="none" w:sz="0" w:space="0" w:color="auto"/>
        <w:bottom w:val="none" w:sz="0" w:space="0" w:color="auto"/>
        <w:right w:val="none" w:sz="0" w:space="0" w:color="auto"/>
      </w:divBdr>
    </w:div>
    <w:div w:id="197203323">
      <w:bodyDiv w:val="1"/>
      <w:marLeft w:val="0"/>
      <w:marRight w:val="0"/>
      <w:marTop w:val="0"/>
      <w:marBottom w:val="0"/>
      <w:divBdr>
        <w:top w:val="none" w:sz="0" w:space="0" w:color="auto"/>
        <w:left w:val="none" w:sz="0" w:space="0" w:color="auto"/>
        <w:bottom w:val="none" w:sz="0" w:space="0" w:color="auto"/>
        <w:right w:val="none" w:sz="0" w:space="0" w:color="auto"/>
      </w:divBdr>
    </w:div>
    <w:div w:id="320548505">
      <w:bodyDiv w:val="1"/>
      <w:marLeft w:val="0"/>
      <w:marRight w:val="0"/>
      <w:marTop w:val="0"/>
      <w:marBottom w:val="0"/>
      <w:divBdr>
        <w:top w:val="none" w:sz="0" w:space="0" w:color="auto"/>
        <w:left w:val="none" w:sz="0" w:space="0" w:color="auto"/>
        <w:bottom w:val="none" w:sz="0" w:space="0" w:color="auto"/>
        <w:right w:val="none" w:sz="0" w:space="0" w:color="auto"/>
      </w:divBdr>
    </w:div>
    <w:div w:id="678891334">
      <w:bodyDiv w:val="1"/>
      <w:marLeft w:val="0"/>
      <w:marRight w:val="0"/>
      <w:marTop w:val="0"/>
      <w:marBottom w:val="0"/>
      <w:divBdr>
        <w:top w:val="none" w:sz="0" w:space="0" w:color="auto"/>
        <w:left w:val="none" w:sz="0" w:space="0" w:color="auto"/>
        <w:bottom w:val="none" w:sz="0" w:space="0" w:color="auto"/>
        <w:right w:val="none" w:sz="0" w:space="0" w:color="auto"/>
      </w:divBdr>
    </w:div>
    <w:div w:id="796802664">
      <w:bodyDiv w:val="1"/>
      <w:marLeft w:val="0"/>
      <w:marRight w:val="0"/>
      <w:marTop w:val="0"/>
      <w:marBottom w:val="0"/>
      <w:divBdr>
        <w:top w:val="none" w:sz="0" w:space="0" w:color="auto"/>
        <w:left w:val="none" w:sz="0" w:space="0" w:color="auto"/>
        <w:bottom w:val="none" w:sz="0" w:space="0" w:color="auto"/>
        <w:right w:val="none" w:sz="0" w:space="0" w:color="auto"/>
      </w:divBdr>
    </w:div>
    <w:div w:id="1260258951">
      <w:bodyDiv w:val="1"/>
      <w:marLeft w:val="0"/>
      <w:marRight w:val="0"/>
      <w:marTop w:val="0"/>
      <w:marBottom w:val="0"/>
      <w:divBdr>
        <w:top w:val="none" w:sz="0" w:space="0" w:color="auto"/>
        <w:left w:val="none" w:sz="0" w:space="0" w:color="auto"/>
        <w:bottom w:val="none" w:sz="0" w:space="0" w:color="auto"/>
        <w:right w:val="none" w:sz="0" w:space="0" w:color="auto"/>
      </w:divBdr>
    </w:div>
    <w:div w:id="1711688367">
      <w:bodyDiv w:val="1"/>
      <w:marLeft w:val="0"/>
      <w:marRight w:val="0"/>
      <w:marTop w:val="0"/>
      <w:marBottom w:val="0"/>
      <w:divBdr>
        <w:top w:val="none" w:sz="0" w:space="0" w:color="auto"/>
        <w:left w:val="none" w:sz="0" w:space="0" w:color="auto"/>
        <w:bottom w:val="none" w:sz="0" w:space="0" w:color="auto"/>
        <w:right w:val="none" w:sz="0" w:space="0" w:color="auto"/>
      </w:divBdr>
    </w:div>
    <w:div w:id="1926304554">
      <w:bodyDiv w:val="1"/>
      <w:marLeft w:val="0"/>
      <w:marRight w:val="0"/>
      <w:marTop w:val="0"/>
      <w:marBottom w:val="0"/>
      <w:divBdr>
        <w:top w:val="none" w:sz="0" w:space="0" w:color="auto"/>
        <w:left w:val="none" w:sz="0" w:space="0" w:color="auto"/>
        <w:bottom w:val="none" w:sz="0" w:space="0" w:color="auto"/>
        <w:right w:val="none" w:sz="0" w:space="0" w:color="auto"/>
      </w:divBdr>
    </w:div>
    <w:div w:id="2020234735">
      <w:bodyDiv w:val="1"/>
      <w:marLeft w:val="0"/>
      <w:marRight w:val="0"/>
      <w:marTop w:val="0"/>
      <w:marBottom w:val="0"/>
      <w:divBdr>
        <w:top w:val="none" w:sz="0" w:space="0" w:color="auto"/>
        <w:left w:val="none" w:sz="0" w:space="0" w:color="auto"/>
        <w:bottom w:val="none" w:sz="0" w:space="0" w:color="auto"/>
        <w:right w:val="none" w:sz="0" w:space="0" w:color="auto"/>
      </w:divBdr>
    </w:div>
    <w:div w:id="209855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2559</Words>
  <Characters>14591</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РІШЕННЯ</vt:lpstr>
      <vt:lpstr>РІШЕННЯ</vt:lpstr>
    </vt:vector>
  </TitlesOfParts>
  <Company/>
  <LinksUpToDate>false</LinksUpToDate>
  <CharactersWithSpaces>17116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dc:title>
  <dc:subject/>
  <dc:creator>Admin</dc:creator>
  <cp:keywords/>
  <dc:description/>
  <cp:lastModifiedBy>NVB</cp:lastModifiedBy>
  <cp:revision>19</cp:revision>
  <cp:lastPrinted>2020-12-23T15:23:00Z</cp:lastPrinted>
  <dcterms:created xsi:type="dcterms:W3CDTF">2020-12-06T15:25:00Z</dcterms:created>
  <dcterms:modified xsi:type="dcterms:W3CDTF">2020-12-24T09:31:00Z</dcterms:modified>
</cp:coreProperties>
</file>