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39C" w:rsidRPr="00DE4BDC" w:rsidRDefault="00F8639C" w:rsidP="00F8639C">
      <w:pPr>
        <w:jc w:val="right"/>
        <w:rPr>
          <w:rFonts w:ascii="Times New Roman" w:eastAsia="MS Mincho" w:hAnsi="Times New Roman"/>
          <w:b/>
          <w:sz w:val="28"/>
          <w:szCs w:val="28"/>
          <w:lang w:eastAsia="ru-RU"/>
        </w:rPr>
      </w:pPr>
      <w:r w:rsidRPr="00DE4BDC">
        <w:rPr>
          <w:b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D8BDD97" wp14:editId="69C0C4AB">
            <wp:simplePos x="0" y="0"/>
            <wp:positionH relativeFrom="column">
              <wp:posOffset>2832735</wp:posOffset>
            </wp:positionH>
            <wp:positionV relativeFrom="paragraph">
              <wp:posOffset>31115</wp:posOffset>
            </wp:positionV>
            <wp:extent cx="542925" cy="847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639C" w:rsidRDefault="00F8639C" w:rsidP="00F8639C">
      <w:pPr>
        <w:jc w:val="center"/>
        <w:rPr>
          <w:rFonts w:ascii="Times New Roman" w:eastAsia="MS Mincho" w:hAnsi="Times New Roman"/>
          <w:sz w:val="28"/>
          <w:szCs w:val="28"/>
          <w:lang w:eastAsia="ru-RU"/>
        </w:rPr>
      </w:pPr>
    </w:p>
    <w:p w:rsidR="00F8639C" w:rsidRDefault="00F8639C" w:rsidP="00F8639C">
      <w:pPr>
        <w:jc w:val="center"/>
        <w:rPr>
          <w:rFonts w:ascii="Times New Roman" w:eastAsia="MS Mincho" w:hAnsi="Times New Roman"/>
          <w:sz w:val="28"/>
          <w:szCs w:val="28"/>
          <w:lang w:eastAsia="ru-RU"/>
        </w:rPr>
      </w:pPr>
    </w:p>
    <w:p w:rsidR="00F8639C" w:rsidRDefault="00F8639C" w:rsidP="00F8639C">
      <w:pPr>
        <w:jc w:val="center"/>
        <w:rPr>
          <w:rFonts w:ascii="Times New Roman" w:hAnsi="Times New Roman"/>
          <w:bCs/>
          <w:spacing w:val="36"/>
          <w:sz w:val="28"/>
          <w:szCs w:val="28"/>
          <w:shd w:val="clear" w:color="auto" w:fill="FFFFFF"/>
        </w:rPr>
      </w:pPr>
    </w:p>
    <w:p w:rsidR="00F8639C" w:rsidRDefault="00F8639C" w:rsidP="00F8639C">
      <w:pPr>
        <w:jc w:val="center"/>
        <w:rPr>
          <w:rFonts w:ascii="Times New Roman" w:hAnsi="Times New Roman"/>
          <w:bCs/>
          <w:spacing w:val="36"/>
          <w:sz w:val="28"/>
          <w:szCs w:val="28"/>
          <w:shd w:val="clear" w:color="auto" w:fill="FFFFFF"/>
        </w:rPr>
      </w:pPr>
    </w:p>
    <w:p w:rsidR="00F8639C" w:rsidRDefault="00F8639C" w:rsidP="00F8639C">
      <w:pPr>
        <w:jc w:val="center"/>
        <w:rPr>
          <w:rFonts w:ascii="Times New Roman" w:hAnsi="Times New Roman"/>
          <w:b/>
          <w:bCs/>
          <w:spacing w:val="36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pacing w:val="36"/>
          <w:sz w:val="28"/>
          <w:szCs w:val="28"/>
          <w:shd w:val="clear" w:color="auto" w:fill="FFFFFF"/>
        </w:rPr>
        <w:t>УКРАЇНА</w:t>
      </w:r>
    </w:p>
    <w:p w:rsidR="00F8639C" w:rsidRDefault="00F8639C" w:rsidP="00F8639C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ЗВЕНИГОРОДСЬКА МІСЬКА РАДА</w:t>
      </w:r>
    </w:p>
    <w:p w:rsidR="00F8639C" w:rsidRDefault="00F8639C" w:rsidP="00F8639C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ЧЕРКАСЬКОЇ ОБЛАСТІ</w:t>
      </w:r>
    </w:p>
    <w:p w:rsidR="00F8639C" w:rsidRDefault="00F8639C" w:rsidP="00F8639C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 СЕСІЯ 8 СКЛИКАННЯ</w:t>
      </w:r>
    </w:p>
    <w:p w:rsidR="00F8639C" w:rsidRDefault="00F8639C" w:rsidP="00F8639C">
      <w:pPr>
        <w:shd w:val="clear" w:color="auto" w:fill="FFFFFF"/>
        <w:jc w:val="center"/>
        <w:rPr>
          <w:rFonts w:ascii="Times New Roman" w:hAnsi="Times New Roman"/>
          <w:b/>
          <w:bCs/>
          <w:szCs w:val="28"/>
        </w:rPr>
      </w:pPr>
    </w:p>
    <w:p w:rsidR="00F8639C" w:rsidRDefault="00F8639C" w:rsidP="00F8639C">
      <w:pPr>
        <w:shd w:val="clear" w:color="auto" w:fill="FFFFFF"/>
        <w:jc w:val="center"/>
        <w:rPr>
          <w:rFonts w:ascii="Times New Roman" w:hAnsi="Times New Roman"/>
          <w:b/>
          <w:bCs/>
          <w:sz w:val="34"/>
          <w:szCs w:val="34"/>
        </w:rPr>
      </w:pPr>
      <w:r>
        <w:rPr>
          <w:rFonts w:ascii="Times New Roman" w:hAnsi="Times New Roman"/>
          <w:b/>
          <w:bCs/>
          <w:sz w:val="34"/>
          <w:szCs w:val="34"/>
        </w:rPr>
        <w:t>РІШЕННЯ</w:t>
      </w:r>
    </w:p>
    <w:p w:rsidR="00F8639C" w:rsidRDefault="00F8639C" w:rsidP="00F8639C">
      <w:pPr>
        <w:jc w:val="center"/>
        <w:rPr>
          <w:rFonts w:ascii="Times New Roman" w:hAnsi="Times New Roman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8"/>
        <w:gridCol w:w="4819"/>
      </w:tblGrid>
      <w:tr w:rsidR="00F8639C" w:rsidTr="00AE2CDF">
        <w:tc>
          <w:tcPr>
            <w:tcW w:w="4927" w:type="dxa"/>
            <w:hideMark/>
          </w:tcPr>
          <w:p w:rsidR="00F8639C" w:rsidRDefault="00F8639C" w:rsidP="00AE2CD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 грудня 2020 року</w:t>
            </w:r>
          </w:p>
        </w:tc>
        <w:tc>
          <w:tcPr>
            <w:tcW w:w="4927" w:type="dxa"/>
          </w:tcPr>
          <w:p w:rsidR="00F8639C" w:rsidRDefault="00F8639C" w:rsidP="00AE2CDF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№4-</w:t>
            </w:r>
            <w:r w:rsidR="00F32FB2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/VIII</w:t>
            </w:r>
          </w:p>
          <w:p w:rsidR="00F8639C" w:rsidRDefault="00F8639C" w:rsidP="00AE2CDF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55AF6" w:rsidRDefault="00F00361" w:rsidP="00E55463">
      <w:pPr>
        <w:pStyle w:val="a6"/>
        <w:shd w:val="clear" w:color="auto" w:fill="FFFFFF"/>
        <w:ind w:right="4250"/>
        <w:jc w:val="both"/>
        <w:rPr>
          <w:sz w:val="28"/>
          <w:szCs w:val="28"/>
        </w:rPr>
      </w:pPr>
      <w:r w:rsidRPr="00F82703">
        <w:rPr>
          <w:sz w:val="28"/>
          <w:szCs w:val="28"/>
        </w:rPr>
        <w:t xml:space="preserve">Про </w:t>
      </w:r>
      <w:r w:rsidR="00B55AF6">
        <w:rPr>
          <w:sz w:val="28"/>
          <w:szCs w:val="28"/>
        </w:rPr>
        <w:t>закріплення права оперативного управління об’єктами міської комунальної</w:t>
      </w:r>
      <w:r w:rsidR="00E55463">
        <w:rPr>
          <w:sz w:val="28"/>
          <w:szCs w:val="28"/>
        </w:rPr>
        <w:t xml:space="preserve"> </w:t>
      </w:r>
      <w:r w:rsidR="00B55AF6">
        <w:rPr>
          <w:sz w:val="28"/>
          <w:szCs w:val="28"/>
        </w:rPr>
        <w:t>власності за структурними підрозділами</w:t>
      </w:r>
      <w:r w:rsidR="00E55463">
        <w:rPr>
          <w:sz w:val="28"/>
          <w:szCs w:val="28"/>
        </w:rPr>
        <w:t xml:space="preserve"> </w:t>
      </w:r>
      <w:r w:rsidR="00B55AF6">
        <w:rPr>
          <w:sz w:val="28"/>
          <w:szCs w:val="28"/>
        </w:rPr>
        <w:t>та окремими юридичними особами</w:t>
      </w:r>
      <w:r w:rsidR="00E55463">
        <w:rPr>
          <w:sz w:val="28"/>
          <w:szCs w:val="28"/>
        </w:rPr>
        <w:t xml:space="preserve"> </w:t>
      </w:r>
      <w:r w:rsidR="00B55AF6">
        <w:rPr>
          <w:sz w:val="28"/>
          <w:szCs w:val="28"/>
        </w:rPr>
        <w:t>виконавчого комітету Звенигородської</w:t>
      </w:r>
      <w:r w:rsidR="00E55463">
        <w:rPr>
          <w:sz w:val="28"/>
          <w:szCs w:val="28"/>
        </w:rPr>
        <w:t xml:space="preserve"> </w:t>
      </w:r>
      <w:r w:rsidR="00B55AF6">
        <w:rPr>
          <w:sz w:val="28"/>
          <w:szCs w:val="28"/>
        </w:rPr>
        <w:t>міської ради</w:t>
      </w:r>
    </w:p>
    <w:p w:rsidR="00B55AF6" w:rsidRPr="00F82703" w:rsidRDefault="00B55AF6" w:rsidP="00B55AF6">
      <w:pPr>
        <w:pStyle w:val="a6"/>
        <w:shd w:val="clear" w:color="auto" w:fill="FFFFFF"/>
        <w:jc w:val="both"/>
        <w:rPr>
          <w:sz w:val="28"/>
          <w:szCs w:val="28"/>
        </w:rPr>
      </w:pPr>
    </w:p>
    <w:p w:rsidR="00F00361" w:rsidRPr="00F82703" w:rsidRDefault="00F00361" w:rsidP="00F00361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  <w:r w:rsidRPr="00F82703">
        <w:rPr>
          <w:sz w:val="28"/>
          <w:szCs w:val="28"/>
        </w:rPr>
        <w:t>Відповідно до статей 26, 59, 6</w:t>
      </w:r>
      <w:r w:rsidR="00B55AF6">
        <w:rPr>
          <w:sz w:val="28"/>
          <w:szCs w:val="28"/>
        </w:rPr>
        <w:t>0 Закону України «</w:t>
      </w:r>
      <w:r w:rsidRPr="00F82703">
        <w:rPr>
          <w:sz w:val="28"/>
          <w:szCs w:val="28"/>
        </w:rPr>
        <w:t>Про місцеве самоврядування в Україні</w:t>
      </w:r>
      <w:r w:rsidR="00B55AF6">
        <w:rPr>
          <w:sz w:val="28"/>
          <w:szCs w:val="28"/>
        </w:rPr>
        <w:t>»  з метою</w:t>
      </w:r>
      <w:r w:rsidRPr="00F82703">
        <w:rPr>
          <w:sz w:val="28"/>
          <w:szCs w:val="28"/>
        </w:rPr>
        <w:t xml:space="preserve"> </w:t>
      </w:r>
      <w:r w:rsidR="00B55AF6">
        <w:rPr>
          <w:sz w:val="28"/>
          <w:szCs w:val="28"/>
        </w:rPr>
        <w:t xml:space="preserve">ефективного управління, забезпечення діяльності об’єктів освіти, культури, медицини та інших об’єктів міської комунальної власності, </w:t>
      </w:r>
      <w:r w:rsidRPr="00F82703">
        <w:rPr>
          <w:sz w:val="28"/>
          <w:szCs w:val="28"/>
        </w:rPr>
        <w:t>міська рада</w:t>
      </w:r>
    </w:p>
    <w:p w:rsidR="00F00361" w:rsidRPr="00F82703" w:rsidRDefault="00F00361" w:rsidP="00F00361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</w:p>
    <w:p w:rsidR="00F00361" w:rsidRPr="00F82703" w:rsidRDefault="00F00361" w:rsidP="00F00361">
      <w:pPr>
        <w:pStyle w:val="a6"/>
        <w:shd w:val="clear" w:color="auto" w:fill="FFFFFF"/>
        <w:ind w:firstLine="567"/>
        <w:jc w:val="center"/>
        <w:rPr>
          <w:sz w:val="28"/>
          <w:szCs w:val="28"/>
        </w:rPr>
      </w:pPr>
      <w:r w:rsidRPr="00F82703">
        <w:rPr>
          <w:sz w:val="28"/>
          <w:szCs w:val="28"/>
        </w:rPr>
        <w:t>ВИРІШИЛА:</w:t>
      </w:r>
    </w:p>
    <w:p w:rsidR="00F00361" w:rsidRPr="00F82703" w:rsidRDefault="00F00361" w:rsidP="00F00361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</w:p>
    <w:p w:rsidR="00F00361" w:rsidRPr="00F82703" w:rsidRDefault="00F00361" w:rsidP="00F00361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  <w:r w:rsidRPr="00F82703">
        <w:rPr>
          <w:sz w:val="28"/>
          <w:szCs w:val="28"/>
        </w:rPr>
        <w:t xml:space="preserve">1. </w:t>
      </w:r>
      <w:r w:rsidR="00B55AF6">
        <w:rPr>
          <w:sz w:val="28"/>
          <w:szCs w:val="28"/>
        </w:rPr>
        <w:t>Закріпити право оперативного управління об’єктами міської комунальної власності за структурними підрозділами та окремими юридичними особами виконавчого комітету Звенигородської міської ради відповідно до переліку</w:t>
      </w:r>
      <w:r w:rsidR="00B532D7">
        <w:rPr>
          <w:sz w:val="28"/>
          <w:szCs w:val="28"/>
        </w:rPr>
        <w:t xml:space="preserve"> згідно з додатком 1.</w:t>
      </w:r>
    </w:p>
    <w:p w:rsidR="00423058" w:rsidRPr="00F82703" w:rsidRDefault="00B532D7" w:rsidP="00F003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23058" w:rsidRPr="00F82703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</w:t>
      </w:r>
      <w:r w:rsidR="001D2A2C" w:rsidRPr="001D2A2C">
        <w:rPr>
          <w:rFonts w:ascii="Times New Roman" w:hAnsi="Times New Roman" w:cs="Times New Roman"/>
          <w:sz w:val="28"/>
          <w:szCs w:val="28"/>
        </w:rPr>
        <w:t>з питань комунальної власності, житлово-комунального господарства, благоустрою, енергозбереження та транспорту</w:t>
      </w:r>
    </w:p>
    <w:p w:rsidR="00636442" w:rsidRPr="00F82703" w:rsidRDefault="00636442" w:rsidP="0042305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636442" w:rsidRPr="00F82703" w:rsidRDefault="00636442" w:rsidP="0042305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F00361" w:rsidRPr="00F82703" w:rsidRDefault="00F00361" w:rsidP="0042305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F32FB2" w:rsidRPr="00C95D4A" w:rsidRDefault="00F32FB2" w:rsidP="00F32FB2">
      <w:pPr>
        <w:jc w:val="both"/>
        <w:rPr>
          <w:rFonts w:ascii="Times New Roman" w:hAnsi="Times New Roman" w:cs="Times New Roman"/>
          <w:sz w:val="28"/>
          <w:szCs w:val="28"/>
        </w:rPr>
      </w:pPr>
      <w:r w:rsidRPr="00C95D4A">
        <w:rPr>
          <w:rFonts w:ascii="Times New Roman" w:hAnsi="Times New Roman" w:cs="Times New Roman"/>
          <w:sz w:val="28"/>
        </w:rPr>
        <w:t>Міський голова</w:t>
      </w:r>
      <w:r w:rsidRPr="00C95D4A">
        <w:rPr>
          <w:rFonts w:ascii="Times New Roman" w:hAnsi="Times New Roman" w:cs="Times New Roman"/>
          <w:sz w:val="28"/>
        </w:rPr>
        <w:tab/>
      </w:r>
      <w:r w:rsidRPr="00C95D4A">
        <w:rPr>
          <w:rFonts w:ascii="Times New Roman" w:hAnsi="Times New Roman" w:cs="Times New Roman"/>
          <w:sz w:val="28"/>
        </w:rPr>
        <w:tab/>
      </w:r>
      <w:r w:rsidRPr="00C95D4A">
        <w:rPr>
          <w:rFonts w:ascii="Times New Roman" w:hAnsi="Times New Roman" w:cs="Times New Roman"/>
          <w:sz w:val="28"/>
        </w:rPr>
        <w:tab/>
      </w:r>
      <w:r w:rsidRPr="00C95D4A">
        <w:rPr>
          <w:rFonts w:ascii="Times New Roman" w:hAnsi="Times New Roman" w:cs="Times New Roman"/>
          <w:sz w:val="28"/>
        </w:rPr>
        <w:tab/>
      </w:r>
      <w:r w:rsidRPr="00C95D4A">
        <w:rPr>
          <w:rFonts w:ascii="Times New Roman" w:hAnsi="Times New Roman" w:cs="Times New Roman"/>
          <w:sz w:val="28"/>
        </w:rPr>
        <w:tab/>
      </w:r>
      <w:r w:rsidRPr="00C95D4A">
        <w:rPr>
          <w:rFonts w:ascii="Times New Roman" w:hAnsi="Times New Roman" w:cs="Times New Roman"/>
          <w:sz w:val="28"/>
        </w:rPr>
        <w:tab/>
      </w:r>
      <w:r w:rsidRPr="00C95D4A">
        <w:rPr>
          <w:rFonts w:ascii="Times New Roman" w:hAnsi="Times New Roman" w:cs="Times New Roman"/>
          <w:sz w:val="28"/>
        </w:rPr>
        <w:tab/>
      </w:r>
      <w:r w:rsidRPr="00C95D4A">
        <w:rPr>
          <w:rFonts w:ascii="Times New Roman" w:hAnsi="Times New Roman" w:cs="Times New Roman"/>
          <w:sz w:val="28"/>
        </w:rPr>
        <w:tab/>
      </w:r>
      <w:r w:rsidRPr="00C95D4A">
        <w:rPr>
          <w:rFonts w:ascii="Times New Roman" w:hAnsi="Times New Roman" w:cs="Times New Roman"/>
          <w:sz w:val="28"/>
        </w:rPr>
        <w:tab/>
        <w:t>О.Я. </w:t>
      </w:r>
      <w:proofErr w:type="spellStart"/>
      <w:r w:rsidRPr="00C95D4A">
        <w:rPr>
          <w:rFonts w:ascii="Times New Roman" w:hAnsi="Times New Roman" w:cs="Times New Roman"/>
          <w:sz w:val="28"/>
        </w:rPr>
        <w:t>Саєнко</w:t>
      </w:r>
      <w:proofErr w:type="spellEnd"/>
    </w:p>
    <w:p w:rsidR="006D5A34" w:rsidRPr="00F82703" w:rsidRDefault="006D5A34" w:rsidP="006D5A34">
      <w:pPr>
        <w:ind w:firstLine="567"/>
        <w:jc w:val="both"/>
        <w:rPr>
          <w:b/>
          <w:color w:val="2F2F2F"/>
          <w:sz w:val="36"/>
          <w:szCs w:val="36"/>
          <w:u w:val="single"/>
        </w:rPr>
      </w:pPr>
    </w:p>
    <w:p w:rsidR="006D3175" w:rsidRPr="00F82703" w:rsidRDefault="00F82703" w:rsidP="006D3175">
      <w:pPr>
        <w:ind w:left="6237"/>
        <w:jc w:val="center"/>
        <w:rPr>
          <w:rFonts w:ascii="Times New Roman" w:hAnsi="Times New Roman"/>
          <w:sz w:val="28"/>
          <w:szCs w:val="28"/>
        </w:rPr>
      </w:pPr>
      <w:r w:rsidRPr="00F82703">
        <w:rPr>
          <w:b/>
          <w:color w:val="2F2F2F"/>
          <w:sz w:val="36"/>
          <w:szCs w:val="36"/>
          <w:u w:val="single"/>
        </w:rPr>
        <w:br w:type="page"/>
      </w:r>
      <w:r w:rsidR="006D3175" w:rsidRPr="00F82703">
        <w:rPr>
          <w:rFonts w:ascii="Times New Roman" w:hAnsi="Times New Roman"/>
          <w:sz w:val="28"/>
          <w:szCs w:val="28"/>
        </w:rPr>
        <w:lastRenderedPageBreak/>
        <w:t>Додаток</w:t>
      </w:r>
      <w:r w:rsidR="006D3175">
        <w:rPr>
          <w:rFonts w:ascii="Times New Roman" w:hAnsi="Times New Roman"/>
          <w:sz w:val="28"/>
          <w:szCs w:val="28"/>
        </w:rPr>
        <w:t xml:space="preserve"> 1</w:t>
      </w:r>
    </w:p>
    <w:p w:rsidR="006D3175" w:rsidRPr="00F82703" w:rsidRDefault="006D3175" w:rsidP="006D3175">
      <w:pPr>
        <w:tabs>
          <w:tab w:val="left" w:pos="7020"/>
        </w:tabs>
        <w:ind w:left="6237"/>
        <w:jc w:val="center"/>
        <w:rPr>
          <w:rFonts w:ascii="Times New Roman" w:hAnsi="Times New Roman"/>
          <w:sz w:val="28"/>
          <w:szCs w:val="28"/>
        </w:rPr>
      </w:pPr>
      <w:r w:rsidRPr="00F82703">
        <w:rPr>
          <w:rFonts w:ascii="Times New Roman" w:hAnsi="Times New Roman"/>
          <w:sz w:val="28"/>
          <w:szCs w:val="28"/>
        </w:rPr>
        <w:t>до рішення міської ради</w:t>
      </w:r>
    </w:p>
    <w:p w:rsidR="00F32FB2" w:rsidRDefault="006D3175" w:rsidP="00F32FB2">
      <w:pPr>
        <w:ind w:left="6237"/>
        <w:jc w:val="center"/>
        <w:rPr>
          <w:rFonts w:ascii="Times New Roman" w:hAnsi="Times New Roman"/>
          <w:sz w:val="28"/>
          <w:szCs w:val="28"/>
        </w:rPr>
      </w:pPr>
      <w:r w:rsidRPr="00F82703">
        <w:rPr>
          <w:rFonts w:ascii="Times New Roman" w:hAnsi="Times New Roman"/>
          <w:sz w:val="28"/>
          <w:szCs w:val="28"/>
        </w:rPr>
        <w:t xml:space="preserve">від </w:t>
      </w:r>
      <w:r w:rsidR="00F32FB2">
        <w:rPr>
          <w:rFonts w:ascii="Times New Roman" w:hAnsi="Times New Roman"/>
          <w:sz w:val="28"/>
          <w:szCs w:val="28"/>
        </w:rPr>
        <w:t>24.12.2020 №</w:t>
      </w:r>
      <w:r w:rsidR="00F32FB2" w:rsidRPr="00F32FB2">
        <w:rPr>
          <w:rFonts w:ascii="Times New Roman" w:hAnsi="Times New Roman"/>
          <w:sz w:val="28"/>
          <w:szCs w:val="28"/>
        </w:rPr>
        <w:t>4-39/VIII</w:t>
      </w:r>
    </w:p>
    <w:p w:rsidR="006D3175" w:rsidRPr="00F82703" w:rsidRDefault="006D3175" w:rsidP="00F32FB2">
      <w:pPr>
        <w:ind w:left="6237"/>
        <w:jc w:val="center"/>
      </w:pPr>
      <w:r w:rsidRPr="00F82703">
        <w:t> </w:t>
      </w:r>
    </w:p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Перелік об’єктів міської</w:t>
      </w: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комунальної власності, що перебувають у сфері управління відділу освіти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виконавчого комітету Звенигородської міської ради</w:t>
      </w:r>
    </w:p>
    <w:p w:rsidR="000B6FE6" w:rsidRPr="00F82703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6164"/>
        <w:gridCol w:w="567"/>
        <w:gridCol w:w="2410"/>
      </w:tblGrid>
      <w:tr w:rsidR="000B6FE6" w:rsidRPr="00F82703" w:rsidTr="00E13753">
        <w:trPr>
          <w:cantSplit/>
          <w:trHeight w:val="1498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№ п/п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Назва об’єкта </w:t>
            </w:r>
          </w:p>
        </w:tc>
        <w:tc>
          <w:tcPr>
            <w:tcW w:w="567" w:type="dxa"/>
            <w:textDirection w:val="btLr"/>
          </w:tcPr>
          <w:p w:rsidR="000B6FE6" w:rsidRPr="00F82703" w:rsidRDefault="000B6FE6" w:rsidP="00E1375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Кількість</w:t>
            </w:r>
          </w:p>
        </w:tc>
        <w:tc>
          <w:tcPr>
            <w:tcW w:w="2410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Адреса </w:t>
            </w:r>
          </w:p>
        </w:tc>
      </w:tr>
      <w:tr w:rsidR="000B6FE6" w:rsidRPr="00F82703" w:rsidTr="00E13753">
        <w:trPr>
          <w:cantSplit/>
          <w:trHeight w:val="1142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1.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Звенигородська загальноосвітня школа-інтернат І-ІІІ ступенів-спортивний ліцей Звенигородської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ради Черкаської області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 відсутнє, державний акт на право постійного користування земельною ділянкою за Звенигородською загальноосвітньою школою-інтернат І-ІІІ ступенів від 30.08.2002 І-ЧР № 001927,  29,33га)</w:t>
            </w:r>
          </w:p>
        </w:tc>
        <w:tc>
          <w:tcPr>
            <w:tcW w:w="567" w:type="dxa"/>
            <w:textDirection w:val="btLr"/>
          </w:tcPr>
          <w:p w:rsidR="000B6FE6" w:rsidRPr="00F82703" w:rsidRDefault="000B6FE6" w:rsidP="00E13753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вул. Дениса Давидова,17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Учбовий корпус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Гуртожиток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Їдальня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Майстерня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Гараж , пральня, котельня (підвал)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Овочесховище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Приміщення центру виховної роботи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Сарай (погріб) камінний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Водонапірна башта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Насосна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Конюшня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Хвіртка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для вигону коней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Загорода для коней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Резервуар для води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Погріб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7"/>
        </w:trPr>
        <w:tc>
          <w:tcPr>
            <w:tcW w:w="748" w:type="dxa"/>
            <w:vMerge w:val="restart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Гараж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300"/>
        </w:trPr>
        <w:tc>
          <w:tcPr>
            <w:tcW w:w="748" w:type="dxa"/>
            <w:vMerge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Футбольне поле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Звенигородська спеціалізована школа І-ІІІ ступенів імені Тараса Шевченка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Черкаської області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(свідоцтво на право власності за районною радою САС №272155, державний акт на право постійного користування земельною ділянкою за Звенигородською 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спеціалізованою школою І-ІІІ ступенів імені Тараса Шевченка від 24.02.2012 ЯЯ №340818, 3,1937га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проспект Шевченка, 121А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color w:val="00B050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Гараж (на 2 бокси)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Гараж ( на один бокс)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Футбольне поле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 маленька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ind w:right="-85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Звенигородська спеціалізована школа І-ІІІ ступенів №1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Звенигородської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(свідоцтво на право власності за районною радою САС №272017, державний акт на право постійного користування земельною ділянкою за Звенигородською 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спеціалізованою школою І-ІІІ ступенів №1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від 22.09.2010 № 340334, 0,4624 га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провулок Віктора Погорілого,11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Бібліотека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Звенигородська загальноосвітня     школа І-ІІІ ступенів №2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Звенигородської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(свідоцтво на право власності за районною радою САС 272094, державний акт на право постійного користування земельною ділянкою за Звенигородською 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загальноосвітньою     школою І-ІІІ ступенів №2 від 15.06.2010 № 340375, 0,0854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)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 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Шевченка,49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Їдальня (підвал)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Майстерня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Сарай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Ворота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Хвіртка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вул.Шевченка,32А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спортмайданчика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Звенигородська спеціалізована  школа І-ІІІ ступенів №3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Звенигородської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;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 за районною радою САС №272095, державний акт на право постійного користування земельною ділянкою за відділом освіти Звенигородської РДА від 02.06.2008 № ЯЯ 348996, 2,1912)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   проспект Шевченка,94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Підвал (тир)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Звенигородська загальноосвітня школа І-ІІ ступенів №4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Звенигородської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імені Героїв Небесної Сотні,23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Mar>
              <w:left w:w="57" w:type="dxa"/>
              <w:right w:w="57" w:type="dxa"/>
            </w:tcMar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Спортзал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Хвіртка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92D050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highlight w:val="yellow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Ворота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92D050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Звенигородська загальноосвітня     школа І-ІІ ступенів №5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Звенигородської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(свідоцтво на право власності за районною радою (САС №272061, державний акт на право постійного користування земельною ділянкою за 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Звенигородською 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lastRenderedPageBreak/>
              <w:t>загальноосвітньою школою І-ІІ ступенів №5 від 15.06.2010 ЯЯ № 340453, 0,6788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)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  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Михайла Грушевського,51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Mar>
              <w:left w:w="28" w:type="dxa"/>
              <w:right w:w="28" w:type="dxa"/>
            </w:tcMar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Сарай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  <w:tcMar>
              <w:left w:w="28" w:type="dxa"/>
              <w:right w:w="28" w:type="dxa"/>
            </w:tcMar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Багачівський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комплекс «Дошкільний навчальний заклад-загальноосвітній навчальний заклад I ступеня»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с.Багачівка</w:t>
            </w:r>
            <w:proofErr w:type="spellEnd"/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Шевченка,4А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Криниця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Пожежний резервуар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Вільховецький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комплекс «Дошкільний навчальний заклад- загальноосвітній навчальний заклад I-III ступенів»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 імені Героя України В'ячеслава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Чорновола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(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витяг з Державного реєстру речових прав на нерухоме майно про реєстрацію права власності за районною радою № 31945332, державний акт на право постійного користування земельною ділянкою відсутній)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район,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Вільховець</w:t>
            </w:r>
            <w:proofErr w:type="spellEnd"/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highlight w:val="yellow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пров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. Шкільний,</w:t>
            </w:r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Ворота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дитячого дошкільного навчального закладу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Вільховець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вул. П'ятихатки,1  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Літні павільйони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Дитячий майданчик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Криниця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Гудзівський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комплекс  «Дошкільний навчальний заклад-загальноосвітній навчальний заклад I-ІІ ступенів»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Гудзівка</w:t>
            </w:r>
            <w:proofErr w:type="spellEnd"/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Шкільна,4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Криниця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Водонапірна башта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11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Гусаківська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загальноосвітня школа І ступеня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                            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Звенигородський район, 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Гусакове</w:t>
            </w:r>
            <w:proofErr w:type="spellEnd"/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Центральна,74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Теплиця (на списання)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Водонапірна башта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 (пошкоджена)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12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Княжицький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комплекс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 с. Княжа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Лесі Українки,2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Сарай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Спортивний майданчик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дитячого дошкільного навчального закладу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район.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с. Княжа 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Соборності,1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Літній павільйон (комплект)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82"/>
        </w:trPr>
        <w:tc>
          <w:tcPr>
            <w:tcW w:w="748" w:type="dxa"/>
            <w:vMerge w:val="restart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Дитячий майданчик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225"/>
        </w:trPr>
        <w:tc>
          <w:tcPr>
            <w:tcW w:w="748" w:type="dxa"/>
            <w:vMerge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13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Козацька загальноосвітня школа І-ІІІ ступенів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   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                                            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 Козацьке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 Центральна,51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Їдальня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Майстерня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Погріб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Водонапірна башта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Крільчатник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Тир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Гараж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14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Моринський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комплекс  «Дошкільний навчальний заклад-загальноосвітній навчальний заклад I-ІІІ ступеня» ім. Тараса Григоровича Шевченка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(витяг з Державного реєстру речових прав на нерухоме майно про реєстрацію права власності за районною радою №129807513, державний акт на право постійного користування земельною ділянкою в процесі виготовлення)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 Моринці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пров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. Шкільний,21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Сарай-гараж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дитячого дошкільного навчального закладу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 Моринці                   вул. Овчаренко,2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Дитячий майданчик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Пожежний резервуар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Газовий модуль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Літній  павільйон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378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Скважина</w:t>
            </w:r>
            <w:proofErr w:type="spellEnd"/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15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Неморозька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загальноосвітня школа  І-ІІ ступенів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Неморож</w:t>
            </w:r>
            <w:proofErr w:type="spellEnd"/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вул.Шевченка,59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Огорожа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Криниця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16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Стебненська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загальноосвітня школа  І-ІІІ ступенів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 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район,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 Стебне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вул. Чайковського,91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Котельня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Сарай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Погріб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Свердловина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17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Хлипнівська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загальноосвітня школа  І-ІІ ступенів 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район,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Хлипнівка</w:t>
            </w:r>
            <w:proofErr w:type="spellEnd"/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Трояна,4</w:t>
            </w: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Приміщення школи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Сарай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Майстерня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Котельня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Вбиральня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Криниця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145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18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Вільховецький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навчально-виховний 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омплекс Звенигородської 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(свідоцтво на право власності, державний акт на право постійного користування земельною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lastRenderedPageBreak/>
              <w:t>ділянкою відсутні)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- Юридичну особу ліквідовано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 район,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Вільховець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Заводська,1</w:t>
            </w:r>
          </w:p>
        </w:tc>
      </w:tr>
      <w:tr w:rsidR="000B6FE6" w:rsidRPr="00F82703" w:rsidTr="00E13753">
        <w:trPr>
          <w:trHeight w:val="323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323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323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Водонапірна башта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323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Майстерня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332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№1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323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>Приміщення №2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753"/>
        </w:trPr>
        <w:tc>
          <w:tcPr>
            <w:tcW w:w="748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19</w:t>
            </w:r>
          </w:p>
        </w:tc>
        <w:tc>
          <w:tcPr>
            <w:tcW w:w="6164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Звенигородська дитячо-юнацька спортивна школа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ім.Івана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Бардика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Звенигородської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>міської</w:t>
            </w:r>
            <w:r w:rsidRPr="00F8270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0"/>
                <w:lang w:eastAsia="ru-RU"/>
              </w:rPr>
              <w:t xml:space="preserve"> ради Черкаської області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(свідоцтво на право власності за районною радою від 20.09.2013 ЯЯЯ № 856384, державний акт на право постійного користування земельною ділянкою відсутній)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</w:t>
            </w: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Кримського,81А</w:t>
            </w:r>
          </w:p>
        </w:tc>
      </w:tr>
      <w:tr w:rsidR="000B6FE6" w:rsidRPr="00F82703" w:rsidTr="00E13753">
        <w:trPr>
          <w:trHeight w:val="332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великого спортивного залу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241"/>
        </w:trPr>
        <w:tc>
          <w:tcPr>
            <w:tcW w:w="748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Котельня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323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Борцівський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зал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323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Стадіон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323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Вбиральня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332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Спортивний майданчик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323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Ворота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323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Огорожа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323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Хвіртка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323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малого спортивного залу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 вул.Кримського,56А</w:t>
            </w:r>
          </w:p>
        </w:tc>
      </w:tr>
      <w:tr w:rsidR="000B6FE6" w:rsidRPr="00F82703" w:rsidTr="00E13753">
        <w:trPr>
          <w:trHeight w:val="332"/>
        </w:trPr>
        <w:tc>
          <w:tcPr>
            <w:tcW w:w="748" w:type="dxa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164" w:type="dxa"/>
            <w:vAlign w:val="bottom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Складське приміщення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</w:tbl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6036"/>
        <w:gridCol w:w="556"/>
        <w:gridCol w:w="2369"/>
      </w:tblGrid>
      <w:tr w:rsidR="000B6FE6" w:rsidRPr="00065444" w:rsidTr="00E13753">
        <w:tc>
          <w:tcPr>
            <w:tcW w:w="675" w:type="dxa"/>
            <w:vMerge w:val="restart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ЗДО (ясла-садок) №1 "Оленка"</w:t>
            </w:r>
          </w:p>
        </w:tc>
        <w:tc>
          <w:tcPr>
            <w:tcW w:w="56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 w:val="restart"/>
            <w:shd w:val="clear" w:color="auto" w:fill="auto"/>
            <w:vAlign w:val="center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м.Звенигородка</w:t>
            </w:r>
            <w:proofErr w:type="spellEnd"/>
          </w:p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вул.Криницького</w:t>
            </w:r>
            <w:proofErr w:type="spellEnd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1а</w:t>
            </w: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Будівля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Погріб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Металопластикові конструкції до будівлі(вікна)в </w:t>
            </w: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кв.м</w:t>
            </w:r>
            <w:proofErr w:type="spellEnd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 w:val="restart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ЗДО (ясла-садок) №3 "Малятко"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 w:val="restart"/>
            <w:shd w:val="clear" w:color="auto" w:fill="auto"/>
            <w:vAlign w:val="center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м.Звенигородка</w:t>
            </w:r>
            <w:proofErr w:type="spellEnd"/>
          </w:p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вул.Кримського</w:t>
            </w:r>
            <w:proofErr w:type="spellEnd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17</w:t>
            </w: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Будівля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Павільйон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Ворота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Огорожа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Сходинкова</w:t>
            </w:r>
            <w:proofErr w:type="spellEnd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клітина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 w:val="restart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ЗДО (ясла-садок) №4 "Берізка" загального розвитку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 w:val="restart"/>
            <w:shd w:val="clear" w:color="auto" w:fill="auto"/>
            <w:vAlign w:val="center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м.Звенигородка</w:t>
            </w:r>
            <w:proofErr w:type="spellEnd"/>
          </w:p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вул.Михайла</w:t>
            </w:r>
            <w:proofErr w:type="spellEnd"/>
          </w:p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Грушевського 145</w:t>
            </w: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Будівля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Підвал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Хлів цегляний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Альтанка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Навісний павільйон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Павільйон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Огорожа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Хвіртка з замком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Дверні блоки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 w:val="restart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ЗДО (ясла-садок) №7 "Червона квіточка" комбінованого типу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 w:val="restart"/>
            <w:shd w:val="clear" w:color="auto" w:fill="auto"/>
            <w:vAlign w:val="center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м.Звенигородка</w:t>
            </w:r>
            <w:proofErr w:type="spellEnd"/>
          </w:p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вул.О.Кошиця</w:t>
            </w:r>
            <w:proofErr w:type="spellEnd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3а</w:t>
            </w: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Будівля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Огорожа з колонами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Вхід в садочок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 w:val="restart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ЗДО (ясла-садок) №8 «Журавлик» Центр розвитку дитини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 w:val="restart"/>
            <w:shd w:val="clear" w:color="auto" w:fill="auto"/>
            <w:vAlign w:val="center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м.Звенигородка</w:t>
            </w:r>
            <w:proofErr w:type="spellEnd"/>
          </w:p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вул.Шевченка</w:t>
            </w:r>
            <w:proofErr w:type="spellEnd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7а</w:t>
            </w: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Будівля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Огорожа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6FE6" w:rsidRPr="00065444" w:rsidTr="00E13753">
        <w:tc>
          <w:tcPr>
            <w:tcW w:w="675" w:type="dxa"/>
            <w:vMerge w:val="restart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ЗДО (ясла-садок) №9 «Веселка» комбінованого типу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 w:val="restart"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м.Звенигородка</w:t>
            </w:r>
            <w:proofErr w:type="spellEnd"/>
          </w:p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вул.Благовісна</w:t>
            </w:r>
            <w:proofErr w:type="spellEnd"/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103-а</w:t>
            </w:r>
          </w:p>
        </w:tc>
      </w:tr>
      <w:tr w:rsidR="000B6FE6" w:rsidRPr="00065444" w:rsidTr="00E13753">
        <w:tc>
          <w:tcPr>
            <w:tcW w:w="675" w:type="dxa"/>
            <w:vMerge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065444" w:rsidRDefault="000B6FE6" w:rsidP="00E137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Будівля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6FE6" w:rsidRPr="00065444" w:rsidRDefault="000B6FE6" w:rsidP="00E1375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544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4" w:type="dxa"/>
            <w:vMerge/>
            <w:shd w:val="clear" w:color="auto" w:fill="auto"/>
          </w:tcPr>
          <w:p w:rsidR="000B6FE6" w:rsidRPr="00065444" w:rsidRDefault="000B6FE6" w:rsidP="00E1375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Перелік об’єктів міської</w:t>
      </w: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комунальної власності, що перебувають у сфері управління відділу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культури, молоді, спорту та туризму виконавчого комітету Звенигородської міської ради</w:t>
      </w:r>
    </w:p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6237"/>
        <w:gridCol w:w="567"/>
        <w:gridCol w:w="2410"/>
      </w:tblGrid>
      <w:tr w:rsidR="000B6FE6" w:rsidRPr="006D3175" w:rsidTr="00E13753">
        <w:tc>
          <w:tcPr>
            <w:tcW w:w="704" w:type="dxa"/>
            <w:vMerge w:val="restart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Звенигородський районний Будинок культури ім. </w:t>
            </w:r>
            <w:proofErr w:type="spellStart"/>
            <w:r w:rsidRPr="006D317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Т.Г.Шевченка</w:t>
            </w:r>
            <w:proofErr w:type="spellEnd"/>
            <w:r w:rsidRPr="006D317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 </w:t>
            </w: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(свідоцтво на право власності відсутнє, державний акт на право постійного користування земельною ділянкою за  Звенигородським районним Будинком культури ім. </w:t>
            </w:r>
            <w:proofErr w:type="spellStart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Т.Г.Шевченка</w:t>
            </w:r>
            <w:proofErr w:type="spellEnd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від 11.12.2008 ЯЯ № 340040, 0,1491га).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proofErr w:type="spellStart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проспект Шевченка, 43</w:t>
            </w:r>
          </w:p>
        </w:tc>
      </w:tr>
      <w:tr w:rsidR="000B6FE6" w:rsidRPr="006D3175" w:rsidTr="00E13753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районного Будинку культури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13753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Гараж (на 3 бокси)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13753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Ворота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13753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Танцювальний майданчик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proofErr w:type="spellStart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м.Звенигородка</w:t>
            </w:r>
            <w:proofErr w:type="spellEnd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,    проспект Шевченка, 65(центральний парк міста </w:t>
            </w:r>
            <w:proofErr w:type="spellStart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Звенигородки</w:t>
            </w:r>
            <w:proofErr w:type="spellEnd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)</w:t>
            </w:r>
          </w:p>
        </w:tc>
      </w:tr>
      <w:tr w:rsidR="000B6FE6" w:rsidRPr="006D3175" w:rsidTr="00E13753">
        <w:tc>
          <w:tcPr>
            <w:tcW w:w="704" w:type="dxa"/>
            <w:vMerge w:val="restart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Звенигородська дитяча школа мистецтв Звенигородської міської ради</w:t>
            </w: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 за районною радою САС №272044, державний акт на право постійного користування земельною ділянкою за Звенигородською дитячою школою мистецтв від 05.02.2010 ЯЯ №340273).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</w:t>
            </w:r>
          </w:p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вул. Марії</w:t>
            </w:r>
          </w:p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Приймаченко,2</w:t>
            </w:r>
          </w:p>
        </w:tc>
      </w:tr>
      <w:tr w:rsidR="000B6FE6" w:rsidRPr="006D3175" w:rsidTr="00E13753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13753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Котельня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13753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Гараж (рішення рай. ради про списання №5-15 від 29.03.2016)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13753">
        <w:tc>
          <w:tcPr>
            <w:tcW w:w="704" w:type="dxa"/>
            <w:vMerge w:val="restart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Звенигородська дитяча художня школа імені С.М. Терещенко Звенигородської міської ради</w:t>
            </w: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 (свідоцтво на право власності, державний акт на право постійного користування земельною ділянкою відсутні)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проспект Шевченка,6</w:t>
            </w:r>
          </w:p>
        </w:tc>
      </w:tr>
      <w:tr w:rsidR="000B6FE6" w:rsidRPr="006D3175" w:rsidTr="00E13753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школи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13753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Підсобне приміщення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13753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Огорожа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13753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Ворота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  <w:tr w:rsidR="000B6FE6" w:rsidRPr="006D3175" w:rsidTr="00E13753">
        <w:tc>
          <w:tcPr>
            <w:tcW w:w="704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Вбиральня</w:t>
            </w:r>
          </w:p>
        </w:tc>
        <w:tc>
          <w:tcPr>
            <w:tcW w:w="567" w:type="dxa"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31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vMerge/>
            <w:shd w:val="clear" w:color="auto" w:fill="auto"/>
          </w:tcPr>
          <w:p w:rsidR="000B6FE6" w:rsidRPr="006D3175" w:rsidRDefault="000B6FE6" w:rsidP="00E13753">
            <w:pPr>
              <w:tabs>
                <w:tab w:val="left" w:pos="468"/>
                <w:tab w:val="left" w:pos="5328"/>
                <w:tab w:val="left" w:pos="8014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0B6FE6" w:rsidRDefault="000B6FE6" w:rsidP="000B6FE6">
      <w:pPr>
        <w:tabs>
          <w:tab w:val="left" w:pos="468"/>
          <w:tab w:val="left" w:pos="5328"/>
          <w:tab w:val="left" w:pos="8014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0B6FE6" w:rsidRDefault="000B6FE6" w:rsidP="000B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FE6" w:rsidRDefault="000B6FE6" w:rsidP="000B6FE6">
      <w:pPr>
        <w:tabs>
          <w:tab w:val="left" w:pos="616"/>
          <w:tab w:val="left" w:pos="5368"/>
          <w:tab w:val="left" w:pos="8028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Перелік о</w:t>
      </w: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б’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єктів міської</w:t>
      </w: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комунальної власності, що пер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ебувають у сфері управління ком</w:t>
      </w:r>
      <w:r w:rsidRPr="00F8270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унального некомерційного підприємства «Звенигородський центр первинної медико-санітарної допомоги»</w:t>
      </w:r>
    </w:p>
    <w:p w:rsidR="000B6FE6" w:rsidRDefault="000B6FE6" w:rsidP="000B6FE6">
      <w:pPr>
        <w:tabs>
          <w:tab w:val="left" w:pos="616"/>
          <w:tab w:val="left" w:pos="5368"/>
          <w:tab w:val="left" w:pos="8028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tbl>
      <w:tblPr>
        <w:tblW w:w="9883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6237"/>
        <w:gridCol w:w="567"/>
        <w:gridCol w:w="2371"/>
      </w:tblGrid>
      <w:tr w:rsidR="000B6FE6" w:rsidRPr="00F82703" w:rsidTr="00E13753">
        <w:tc>
          <w:tcPr>
            <w:tcW w:w="708" w:type="dxa"/>
            <w:vMerge w:val="restart"/>
          </w:tcPr>
          <w:p w:rsidR="000B6FE6" w:rsidRPr="00F82703" w:rsidRDefault="000B6FE6" w:rsidP="00E1375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237" w:type="dxa"/>
          </w:tcPr>
          <w:p w:rsidR="000B6FE6" w:rsidRPr="00F82703" w:rsidRDefault="000B6FE6" w:rsidP="00E13753">
            <w:pPr>
              <w:tabs>
                <w:tab w:val="left" w:pos="616"/>
                <w:tab w:val="left" w:pos="5368"/>
                <w:tab w:val="left" w:pos="8028"/>
              </w:tabs>
              <w:jc w:val="both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 xml:space="preserve">КНП «Звенигородський центр первинної медико-санітарної допомоги» амбулаторія ЗПСМ № 1 (педіатрична) </w:t>
            </w: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(свідоцтво на право власності, державний акт на право постійного користування земельною ділянкою відсутні)</w:t>
            </w:r>
            <w:r w:rsidRPr="00F82703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  <w:lang w:eastAsia="ru-RU"/>
              </w:rPr>
              <w:t xml:space="preserve">    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371" w:type="dxa"/>
            <w:vMerge w:val="restart"/>
          </w:tcPr>
          <w:p w:rsidR="000B6FE6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0B6FE6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м. </w:t>
            </w:r>
            <w:proofErr w:type="spellStart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Звенигородка</w:t>
            </w:r>
            <w:proofErr w:type="spellEnd"/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,    вул. Івана Сошенка, 43Б</w:t>
            </w:r>
          </w:p>
          <w:p w:rsidR="000B6FE6" w:rsidRPr="00F82703" w:rsidRDefault="000B6FE6" w:rsidP="00E13753">
            <w:pPr>
              <w:tabs>
                <w:tab w:val="left" w:pos="616"/>
                <w:tab w:val="left" w:pos="5368"/>
                <w:tab w:val="left" w:pos="8028"/>
              </w:tabs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411"/>
        </w:trPr>
        <w:tc>
          <w:tcPr>
            <w:tcW w:w="708" w:type="dxa"/>
            <w:vMerge/>
          </w:tcPr>
          <w:p w:rsidR="000B6FE6" w:rsidRPr="00F82703" w:rsidRDefault="000B6FE6" w:rsidP="00E1375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амбулаторії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F82703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71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411"/>
        </w:trPr>
        <w:tc>
          <w:tcPr>
            <w:tcW w:w="708" w:type="dxa"/>
            <w:vMerge w:val="restart"/>
          </w:tcPr>
          <w:p w:rsidR="000B6FE6" w:rsidRPr="008568C1" w:rsidRDefault="000B6FE6" w:rsidP="00E1375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2.</w:t>
            </w:r>
          </w:p>
        </w:tc>
        <w:tc>
          <w:tcPr>
            <w:tcW w:w="623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ФАП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с.Княжа</w:t>
            </w:r>
            <w:proofErr w:type="spellEnd"/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371" w:type="dxa"/>
            <w:vMerge w:val="restart"/>
          </w:tcPr>
          <w:p w:rsidR="000B6FE6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с.Княжа</w:t>
            </w:r>
            <w:proofErr w:type="spellEnd"/>
          </w:p>
          <w:p w:rsidR="000B6FE6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</w:t>
            </w:r>
          </w:p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район</w:t>
            </w:r>
          </w:p>
        </w:tc>
      </w:tr>
      <w:tr w:rsidR="000B6FE6" w:rsidRPr="00F82703" w:rsidTr="00E13753">
        <w:trPr>
          <w:trHeight w:val="411"/>
        </w:trPr>
        <w:tc>
          <w:tcPr>
            <w:tcW w:w="708" w:type="dxa"/>
            <w:vMerge/>
          </w:tcPr>
          <w:p w:rsidR="000B6FE6" w:rsidRPr="00F82703" w:rsidRDefault="000B6FE6" w:rsidP="00E1375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ФАП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71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411"/>
        </w:trPr>
        <w:tc>
          <w:tcPr>
            <w:tcW w:w="708" w:type="dxa"/>
            <w:vMerge w:val="restart"/>
          </w:tcPr>
          <w:p w:rsidR="000B6FE6" w:rsidRPr="008568C1" w:rsidRDefault="000B6FE6" w:rsidP="00E1375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0"/>
                <w:lang w:eastAsia="ru-RU"/>
              </w:rPr>
              <w:t>3.</w:t>
            </w:r>
          </w:p>
        </w:tc>
        <w:tc>
          <w:tcPr>
            <w:tcW w:w="623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ФАП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с.Хлипнівка</w:t>
            </w:r>
            <w:proofErr w:type="spellEnd"/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371" w:type="dxa"/>
            <w:vMerge w:val="restart"/>
          </w:tcPr>
          <w:p w:rsidR="000B6FE6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с.Хлипнівка</w:t>
            </w:r>
            <w:proofErr w:type="spellEnd"/>
          </w:p>
          <w:p w:rsidR="000B6FE6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Звенигородський</w:t>
            </w:r>
          </w:p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район</w:t>
            </w:r>
          </w:p>
        </w:tc>
      </w:tr>
      <w:tr w:rsidR="000B6FE6" w:rsidRPr="00F82703" w:rsidTr="00E13753">
        <w:trPr>
          <w:trHeight w:val="411"/>
        </w:trPr>
        <w:tc>
          <w:tcPr>
            <w:tcW w:w="708" w:type="dxa"/>
            <w:vMerge/>
          </w:tcPr>
          <w:p w:rsidR="000B6FE6" w:rsidRPr="00F82703" w:rsidRDefault="000B6FE6" w:rsidP="00E1375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ФАП</w:t>
            </w:r>
          </w:p>
        </w:tc>
        <w:tc>
          <w:tcPr>
            <w:tcW w:w="567" w:type="dxa"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71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  <w:tr w:rsidR="000B6FE6" w:rsidRPr="00F82703" w:rsidTr="00E13753">
        <w:trPr>
          <w:trHeight w:val="411"/>
        </w:trPr>
        <w:tc>
          <w:tcPr>
            <w:tcW w:w="708" w:type="dxa"/>
            <w:vMerge w:val="restart"/>
          </w:tcPr>
          <w:p w:rsidR="000B6FE6" w:rsidRPr="00F82703" w:rsidRDefault="000B6FE6" w:rsidP="00E1375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4.</w:t>
            </w:r>
          </w:p>
        </w:tc>
        <w:tc>
          <w:tcPr>
            <w:tcW w:w="6237" w:type="dxa"/>
          </w:tcPr>
          <w:p w:rsidR="000B6FE6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ФАП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с.Багачівка</w:t>
            </w:r>
            <w:proofErr w:type="spellEnd"/>
          </w:p>
        </w:tc>
        <w:tc>
          <w:tcPr>
            <w:tcW w:w="567" w:type="dxa"/>
          </w:tcPr>
          <w:p w:rsidR="000B6FE6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2371" w:type="dxa"/>
            <w:vMerge w:val="restart"/>
          </w:tcPr>
          <w:p w:rsidR="000B6FE6" w:rsidRPr="00F82703" w:rsidRDefault="000B6FE6" w:rsidP="00E1375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с.Багачівка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br/>
              <w:t>Звенигородський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br/>
              <w:t>район</w:t>
            </w:r>
          </w:p>
        </w:tc>
      </w:tr>
      <w:tr w:rsidR="000B6FE6" w:rsidRPr="00F82703" w:rsidTr="00E13753">
        <w:trPr>
          <w:trHeight w:val="411"/>
        </w:trPr>
        <w:tc>
          <w:tcPr>
            <w:tcW w:w="708" w:type="dxa"/>
            <w:vMerge/>
          </w:tcPr>
          <w:p w:rsidR="000B6FE6" w:rsidRDefault="000B6FE6" w:rsidP="00E13753">
            <w:pPr>
              <w:tabs>
                <w:tab w:val="left" w:pos="616"/>
                <w:tab w:val="left" w:pos="5368"/>
                <w:tab w:val="left" w:pos="8028"/>
              </w:tabs>
              <w:jc w:val="center"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0B6FE6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Приміщення ФАП</w:t>
            </w:r>
          </w:p>
        </w:tc>
        <w:tc>
          <w:tcPr>
            <w:tcW w:w="567" w:type="dxa"/>
          </w:tcPr>
          <w:p w:rsidR="000B6FE6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71" w:type="dxa"/>
            <w:vMerge/>
          </w:tcPr>
          <w:p w:rsidR="000B6FE6" w:rsidRPr="00F82703" w:rsidRDefault="000B6FE6" w:rsidP="00E13753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</w:tc>
      </w:tr>
    </w:tbl>
    <w:p w:rsidR="000B6FE6" w:rsidRPr="00F82703" w:rsidRDefault="000B6FE6" w:rsidP="000B6FE6">
      <w:pPr>
        <w:tabs>
          <w:tab w:val="left" w:pos="616"/>
          <w:tab w:val="left" w:pos="5368"/>
          <w:tab w:val="left" w:pos="8028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536CFB" w:rsidRDefault="00536CFB" w:rsidP="00F32F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53279" w:rsidRDefault="00F32FB2" w:rsidP="00536C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Секретар міської ради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В.Б. </w:t>
      </w:r>
      <w:proofErr w:type="spellStart"/>
      <w:r>
        <w:rPr>
          <w:rFonts w:ascii="Times New Roman" w:hAnsi="Times New Roman"/>
          <w:sz w:val="28"/>
        </w:rPr>
        <w:t>Низенко</w:t>
      </w:r>
      <w:proofErr w:type="spellEnd"/>
    </w:p>
    <w:p w:rsidR="00F53279" w:rsidRPr="00F82703" w:rsidRDefault="00F53279" w:rsidP="00F8270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53279" w:rsidRPr="00F82703" w:rsidSect="001955A8">
      <w:type w:val="continuous"/>
      <w:pgSz w:w="11905" w:h="16837"/>
      <w:pgMar w:top="1134" w:right="567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EC2A0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47E64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07C54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CEDF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47AA6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ACC1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860D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3815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122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4DA97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1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4"/>
      <w:numFmt w:val="decimal"/>
      <w:lvlText w:val="%1.%2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7"/>
      <w:numFmt w:val="decimal"/>
      <w:lvlText w:val="%1.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2">
    <w:nsid w:val="00000005"/>
    <w:multiLevelType w:val="multilevel"/>
    <w:tmpl w:val="00000004"/>
    <w:lvl w:ilvl="0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1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3">
    <w:nsid w:val="00000007"/>
    <w:multiLevelType w:val="multilevel"/>
    <w:tmpl w:val="00000006"/>
    <w:lvl w:ilvl="0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5"/>
      <w:numFmt w:val="decimal"/>
      <w:lvlText w:val="3.2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4">
    <w:nsid w:val="00000009"/>
    <w:multiLevelType w:val="multilevel"/>
    <w:tmpl w:val="00000008"/>
    <w:lvl w:ilvl="0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1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5">
    <w:nsid w:val="0000000B"/>
    <w:multiLevelType w:val="multilevel"/>
    <w:tmpl w:val="0000000A"/>
    <w:lvl w:ilvl="0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4"/>
      <w:numFmt w:val="decimal"/>
      <w:lvlText w:val="3.3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6">
    <w:nsid w:val="0000000D"/>
    <w:multiLevelType w:val="multilevel"/>
    <w:tmpl w:val="0000000C"/>
    <w:lvl w:ilvl="0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5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6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7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8">
      <w:start w:val="1"/>
      <w:numFmt w:val="decimal"/>
      <w:lvlText w:val="3.4.%1."/>
      <w:lvlJc w:val="left"/>
      <w:pPr>
        <w:ind w:left="0" w:firstLine="0"/>
      </w:pPr>
      <w:rPr>
        <w:rFonts w:ascii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</w:abstractNum>
  <w:abstractNum w:abstractNumId="17">
    <w:nsid w:val="0CEC6774"/>
    <w:multiLevelType w:val="hybridMultilevel"/>
    <w:tmpl w:val="1BFC1484"/>
    <w:lvl w:ilvl="0" w:tplc="4D9485A2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3E737BE"/>
    <w:multiLevelType w:val="hybridMultilevel"/>
    <w:tmpl w:val="F1F27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C075E38"/>
    <w:multiLevelType w:val="hybridMultilevel"/>
    <w:tmpl w:val="84F652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20DC5EE5"/>
    <w:multiLevelType w:val="multilevel"/>
    <w:tmpl w:val="9468033E"/>
    <w:lvl w:ilvl="0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</w:lvl>
    <w:lvl w:ilvl="1" w:tentative="1">
      <w:start w:val="1"/>
      <w:numFmt w:val="decimal"/>
      <w:lvlText w:val="%2."/>
      <w:lvlJc w:val="left"/>
      <w:pPr>
        <w:tabs>
          <w:tab w:val="num" w:pos="1623"/>
        </w:tabs>
        <w:ind w:left="1623" w:hanging="360"/>
      </w:pPr>
    </w:lvl>
    <w:lvl w:ilvl="2" w:tentative="1">
      <w:start w:val="1"/>
      <w:numFmt w:val="decimal"/>
      <w:lvlText w:val="%3."/>
      <w:lvlJc w:val="left"/>
      <w:pPr>
        <w:tabs>
          <w:tab w:val="num" w:pos="2343"/>
        </w:tabs>
        <w:ind w:left="2343" w:hanging="360"/>
      </w:pPr>
    </w:lvl>
    <w:lvl w:ilvl="3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entative="1">
      <w:start w:val="1"/>
      <w:numFmt w:val="decimal"/>
      <w:lvlText w:val="%5."/>
      <w:lvlJc w:val="left"/>
      <w:pPr>
        <w:tabs>
          <w:tab w:val="num" w:pos="3783"/>
        </w:tabs>
        <w:ind w:left="3783" w:hanging="360"/>
      </w:pPr>
    </w:lvl>
    <w:lvl w:ilvl="5" w:tentative="1">
      <w:start w:val="1"/>
      <w:numFmt w:val="decimal"/>
      <w:lvlText w:val="%6."/>
      <w:lvlJc w:val="left"/>
      <w:pPr>
        <w:tabs>
          <w:tab w:val="num" w:pos="4503"/>
        </w:tabs>
        <w:ind w:left="4503" w:hanging="360"/>
      </w:pPr>
    </w:lvl>
    <w:lvl w:ilvl="6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entative="1">
      <w:start w:val="1"/>
      <w:numFmt w:val="decimal"/>
      <w:lvlText w:val="%8."/>
      <w:lvlJc w:val="left"/>
      <w:pPr>
        <w:tabs>
          <w:tab w:val="num" w:pos="5943"/>
        </w:tabs>
        <w:ind w:left="5943" w:hanging="360"/>
      </w:pPr>
    </w:lvl>
    <w:lvl w:ilvl="8" w:tentative="1">
      <w:start w:val="1"/>
      <w:numFmt w:val="decimal"/>
      <w:lvlText w:val="%9."/>
      <w:lvlJc w:val="left"/>
      <w:pPr>
        <w:tabs>
          <w:tab w:val="num" w:pos="6663"/>
        </w:tabs>
        <w:ind w:left="6663" w:hanging="360"/>
      </w:pPr>
    </w:lvl>
  </w:abstractNum>
  <w:abstractNum w:abstractNumId="21">
    <w:nsid w:val="2BB02B09"/>
    <w:multiLevelType w:val="multilevel"/>
    <w:tmpl w:val="5692B82E"/>
    <w:lvl w:ilvl="0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</w:lvl>
    <w:lvl w:ilvl="1" w:tentative="1">
      <w:start w:val="1"/>
      <w:numFmt w:val="decimal"/>
      <w:lvlText w:val="%2."/>
      <w:lvlJc w:val="left"/>
      <w:pPr>
        <w:tabs>
          <w:tab w:val="num" w:pos="1984"/>
        </w:tabs>
        <w:ind w:left="1984" w:hanging="360"/>
      </w:pPr>
    </w:lvl>
    <w:lvl w:ilvl="2" w:tentative="1">
      <w:start w:val="1"/>
      <w:numFmt w:val="decimal"/>
      <w:lvlText w:val="%3."/>
      <w:lvlJc w:val="left"/>
      <w:pPr>
        <w:tabs>
          <w:tab w:val="num" w:pos="2704"/>
        </w:tabs>
        <w:ind w:left="2704" w:hanging="360"/>
      </w:pPr>
    </w:lvl>
    <w:lvl w:ilvl="3" w:tentative="1">
      <w:start w:val="1"/>
      <w:numFmt w:val="decimal"/>
      <w:lvlText w:val="%4."/>
      <w:lvlJc w:val="left"/>
      <w:pPr>
        <w:tabs>
          <w:tab w:val="num" w:pos="3424"/>
        </w:tabs>
        <w:ind w:left="3424" w:hanging="360"/>
      </w:pPr>
    </w:lvl>
    <w:lvl w:ilvl="4" w:tentative="1">
      <w:start w:val="1"/>
      <w:numFmt w:val="decimal"/>
      <w:lvlText w:val="%5."/>
      <w:lvlJc w:val="left"/>
      <w:pPr>
        <w:tabs>
          <w:tab w:val="num" w:pos="4144"/>
        </w:tabs>
        <w:ind w:left="4144" w:hanging="360"/>
      </w:pPr>
    </w:lvl>
    <w:lvl w:ilvl="5" w:tentative="1">
      <w:start w:val="1"/>
      <w:numFmt w:val="decimal"/>
      <w:lvlText w:val="%6."/>
      <w:lvlJc w:val="left"/>
      <w:pPr>
        <w:tabs>
          <w:tab w:val="num" w:pos="4864"/>
        </w:tabs>
        <w:ind w:left="4864" w:hanging="360"/>
      </w:pPr>
    </w:lvl>
    <w:lvl w:ilvl="6" w:tentative="1">
      <w:start w:val="1"/>
      <w:numFmt w:val="decimal"/>
      <w:lvlText w:val="%7."/>
      <w:lvlJc w:val="left"/>
      <w:pPr>
        <w:tabs>
          <w:tab w:val="num" w:pos="5584"/>
        </w:tabs>
        <w:ind w:left="5584" w:hanging="360"/>
      </w:pPr>
    </w:lvl>
    <w:lvl w:ilvl="7" w:tentative="1">
      <w:start w:val="1"/>
      <w:numFmt w:val="decimal"/>
      <w:lvlText w:val="%8."/>
      <w:lvlJc w:val="left"/>
      <w:pPr>
        <w:tabs>
          <w:tab w:val="num" w:pos="6304"/>
        </w:tabs>
        <w:ind w:left="6304" w:hanging="360"/>
      </w:pPr>
    </w:lvl>
    <w:lvl w:ilvl="8" w:tentative="1">
      <w:start w:val="1"/>
      <w:numFmt w:val="decimal"/>
      <w:lvlText w:val="%9."/>
      <w:lvlJc w:val="left"/>
      <w:pPr>
        <w:tabs>
          <w:tab w:val="num" w:pos="7024"/>
        </w:tabs>
        <w:ind w:left="7024" w:hanging="360"/>
      </w:pPr>
    </w:lvl>
  </w:abstractNum>
  <w:abstractNum w:abstractNumId="22">
    <w:nsid w:val="4A1E236F"/>
    <w:multiLevelType w:val="multilevel"/>
    <w:tmpl w:val="11CE6E5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00"/>
        </w:tabs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0"/>
        </w:tabs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0"/>
        </w:tabs>
        <w:ind w:left="1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80"/>
        </w:tabs>
        <w:ind w:left="20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80"/>
        </w:tabs>
        <w:ind w:left="2480" w:hanging="2160"/>
      </w:pPr>
      <w:rPr>
        <w:rFonts w:hint="default"/>
      </w:rPr>
    </w:lvl>
  </w:abstractNum>
  <w:abstractNum w:abstractNumId="23">
    <w:nsid w:val="4C8D711A"/>
    <w:multiLevelType w:val="hybridMultilevel"/>
    <w:tmpl w:val="E560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B70828"/>
    <w:multiLevelType w:val="hybridMultilevel"/>
    <w:tmpl w:val="A976C3FC"/>
    <w:lvl w:ilvl="0" w:tplc="199E1E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5">
    <w:nsid w:val="4FB527DD"/>
    <w:multiLevelType w:val="hybridMultilevel"/>
    <w:tmpl w:val="FF60C7D0"/>
    <w:lvl w:ilvl="0" w:tplc="9760C89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B4C35D4"/>
    <w:multiLevelType w:val="hybridMultilevel"/>
    <w:tmpl w:val="8548BA46"/>
    <w:lvl w:ilvl="0" w:tplc="B40A5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15187D"/>
    <w:multiLevelType w:val="hybridMultilevel"/>
    <w:tmpl w:val="E0FCB176"/>
    <w:lvl w:ilvl="0" w:tplc="7504948A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0071E5F"/>
    <w:multiLevelType w:val="multilevel"/>
    <w:tmpl w:val="A1B8A0E8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00"/>
        </w:tabs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0"/>
        </w:tabs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0"/>
        </w:tabs>
        <w:ind w:left="1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80"/>
        </w:tabs>
        <w:ind w:left="20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80"/>
        </w:tabs>
        <w:ind w:left="2480" w:hanging="2160"/>
      </w:pPr>
      <w:rPr>
        <w:rFonts w:hint="default"/>
      </w:rPr>
    </w:lvl>
  </w:abstractNum>
  <w:abstractNum w:abstractNumId="29">
    <w:nsid w:val="7A402990"/>
    <w:multiLevelType w:val="hybridMultilevel"/>
    <w:tmpl w:val="ACDA9A40"/>
    <w:lvl w:ilvl="0" w:tplc="11542848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0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4">
    <w:abstractNumId w:val="11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  <w:lvlOverride w:ilvl="7">
      <w:startOverride w:val="10"/>
    </w:lvlOverride>
    <w:lvlOverride w:ilvl="8">
      <w:startOverride w:val="10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1">
    <w:abstractNumId w:val="1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2">
    <w:abstractNumId w:val="12"/>
    <w:lvlOverride w:ilvl="0">
      <w:startOverride w:val="11"/>
    </w:lvlOverride>
    <w:lvlOverride w:ilvl="1">
      <w:startOverride w:val="11"/>
    </w:lvlOverride>
    <w:lvlOverride w:ilvl="2">
      <w:startOverride w:val="11"/>
    </w:lvlOverride>
    <w:lvlOverride w:ilvl="3">
      <w:startOverride w:val="11"/>
    </w:lvlOverride>
    <w:lvlOverride w:ilvl="4">
      <w:startOverride w:val="11"/>
    </w:lvlOverride>
    <w:lvlOverride w:ilvl="5">
      <w:startOverride w:val="11"/>
    </w:lvlOverride>
    <w:lvlOverride w:ilvl="6">
      <w:startOverride w:val="11"/>
    </w:lvlOverride>
    <w:lvlOverride w:ilvl="7">
      <w:startOverride w:val="11"/>
    </w:lvlOverride>
    <w:lvlOverride w:ilvl="8">
      <w:startOverride w:val="11"/>
    </w:lvlOverride>
  </w:num>
  <w:num w:numId="13">
    <w:abstractNumId w:val="13"/>
    <w:lvlOverride w:ilvl="0">
      <w:startOverride w:val="19"/>
    </w:lvlOverride>
    <w:lvlOverride w:ilvl="1">
      <w:startOverride w:val="19"/>
    </w:lvlOverride>
    <w:lvlOverride w:ilvl="2">
      <w:startOverride w:val="19"/>
    </w:lvlOverride>
    <w:lvlOverride w:ilvl="3">
      <w:startOverride w:val="19"/>
    </w:lvlOverride>
    <w:lvlOverride w:ilvl="4">
      <w:startOverride w:val="19"/>
    </w:lvlOverride>
    <w:lvlOverride w:ilvl="5">
      <w:startOverride w:val="19"/>
    </w:lvlOverride>
    <w:lvlOverride w:ilvl="6">
      <w:startOverride w:val="19"/>
    </w:lvlOverride>
    <w:lvlOverride w:ilvl="7">
      <w:startOverride w:val="19"/>
    </w:lvlOverride>
    <w:lvlOverride w:ilvl="8">
      <w:startOverride w:val="19"/>
    </w:lvlOverride>
  </w:num>
  <w:num w:numId="14">
    <w:abstractNumId w:val="14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5">
    <w:abstractNumId w:val="10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8">
    <w:abstractNumId w:val="13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9">
    <w:abstractNumId w:val="14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  <w:lvlOverride w:ilvl="7">
      <w:startOverride w:val="10"/>
    </w:lvlOverride>
    <w:lvlOverride w:ilvl="8">
      <w:startOverride w:val="10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22">
    <w:abstractNumId w:val="22"/>
  </w:num>
  <w:num w:numId="23">
    <w:abstractNumId w:val="28"/>
  </w:num>
  <w:num w:numId="24">
    <w:abstractNumId w:val="21"/>
  </w:num>
  <w:num w:numId="25">
    <w:abstractNumId w:val="20"/>
  </w:num>
  <w:num w:numId="26">
    <w:abstractNumId w:val="19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29"/>
  </w:num>
  <w:num w:numId="38">
    <w:abstractNumId w:val="17"/>
  </w:num>
  <w:num w:numId="39">
    <w:abstractNumId w:val="27"/>
  </w:num>
  <w:num w:numId="40">
    <w:abstractNumId w:val="25"/>
  </w:num>
  <w:num w:numId="41">
    <w:abstractNumId w:val="24"/>
  </w:num>
  <w:num w:numId="42">
    <w:abstractNumId w:val="26"/>
  </w:num>
  <w:num w:numId="43">
    <w:abstractNumId w:val="23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75"/>
    <w:rsid w:val="0001747A"/>
    <w:rsid w:val="00050283"/>
    <w:rsid w:val="00050DD6"/>
    <w:rsid w:val="00056777"/>
    <w:rsid w:val="00081AE0"/>
    <w:rsid w:val="000B0367"/>
    <w:rsid w:val="000B6FE6"/>
    <w:rsid w:val="000E5D9E"/>
    <w:rsid w:val="00126B73"/>
    <w:rsid w:val="00160891"/>
    <w:rsid w:val="00175BAB"/>
    <w:rsid w:val="0018027D"/>
    <w:rsid w:val="001955A8"/>
    <w:rsid w:val="001B38F4"/>
    <w:rsid w:val="001D2A2C"/>
    <w:rsid w:val="001D3375"/>
    <w:rsid w:val="00204BD4"/>
    <w:rsid w:val="00216C49"/>
    <w:rsid w:val="00232E1E"/>
    <w:rsid w:val="002B1846"/>
    <w:rsid w:val="00317B85"/>
    <w:rsid w:val="003621A2"/>
    <w:rsid w:val="00387B50"/>
    <w:rsid w:val="00393661"/>
    <w:rsid w:val="003C3BE1"/>
    <w:rsid w:val="003D264B"/>
    <w:rsid w:val="003E1C8D"/>
    <w:rsid w:val="003E255D"/>
    <w:rsid w:val="00401A1B"/>
    <w:rsid w:val="00423058"/>
    <w:rsid w:val="0044540E"/>
    <w:rsid w:val="004579D8"/>
    <w:rsid w:val="00491785"/>
    <w:rsid w:val="004A7F3D"/>
    <w:rsid w:val="004D476F"/>
    <w:rsid w:val="004E07D3"/>
    <w:rsid w:val="004E5ACA"/>
    <w:rsid w:val="0052048F"/>
    <w:rsid w:val="00520515"/>
    <w:rsid w:val="00536CFB"/>
    <w:rsid w:val="00574418"/>
    <w:rsid w:val="005A26A1"/>
    <w:rsid w:val="005E068F"/>
    <w:rsid w:val="005E558C"/>
    <w:rsid w:val="006268E4"/>
    <w:rsid w:val="006314DE"/>
    <w:rsid w:val="00636442"/>
    <w:rsid w:val="00637C25"/>
    <w:rsid w:val="00665573"/>
    <w:rsid w:val="006A0458"/>
    <w:rsid w:val="006B4026"/>
    <w:rsid w:val="006D3175"/>
    <w:rsid w:val="006D5A34"/>
    <w:rsid w:val="006E1BD3"/>
    <w:rsid w:val="006E5835"/>
    <w:rsid w:val="006F330D"/>
    <w:rsid w:val="007068D3"/>
    <w:rsid w:val="00752EC1"/>
    <w:rsid w:val="0078068B"/>
    <w:rsid w:val="00783502"/>
    <w:rsid w:val="007974E0"/>
    <w:rsid w:val="00803AE2"/>
    <w:rsid w:val="00851249"/>
    <w:rsid w:val="00852EC1"/>
    <w:rsid w:val="0086572F"/>
    <w:rsid w:val="00896E84"/>
    <w:rsid w:val="008A10B4"/>
    <w:rsid w:val="008D4CBD"/>
    <w:rsid w:val="009401E9"/>
    <w:rsid w:val="00983901"/>
    <w:rsid w:val="00993976"/>
    <w:rsid w:val="009C0141"/>
    <w:rsid w:val="00A01AD7"/>
    <w:rsid w:val="00A07902"/>
    <w:rsid w:val="00A83E2B"/>
    <w:rsid w:val="00AA1A46"/>
    <w:rsid w:val="00AA7726"/>
    <w:rsid w:val="00B532D7"/>
    <w:rsid w:val="00B55AF6"/>
    <w:rsid w:val="00B75C24"/>
    <w:rsid w:val="00BB46F7"/>
    <w:rsid w:val="00BD26AE"/>
    <w:rsid w:val="00C347F2"/>
    <w:rsid w:val="00C87597"/>
    <w:rsid w:val="00CD34E3"/>
    <w:rsid w:val="00CD628F"/>
    <w:rsid w:val="00D12E54"/>
    <w:rsid w:val="00D53BE6"/>
    <w:rsid w:val="00D90548"/>
    <w:rsid w:val="00DB4CE2"/>
    <w:rsid w:val="00DC05E1"/>
    <w:rsid w:val="00E077FC"/>
    <w:rsid w:val="00E52B19"/>
    <w:rsid w:val="00E55463"/>
    <w:rsid w:val="00F00361"/>
    <w:rsid w:val="00F32FB2"/>
    <w:rsid w:val="00F53279"/>
    <w:rsid w:val="00F82703"/>
    <w:rsid w:val="00F86317"/>
    <w:rsid w:val="00F8639C"/>
    <w:rsid w:val="00F9045F"/>
    <w:rsid w:val="00FA36A2"/>
    <w:rsid w:val="00FD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B086D-69FF-4575-9705-0F2DC978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uiPriority="99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99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Body Text 2" w:uiPriority="99"/>
    <w:lsdException w:name="Body Text 3" w:uiPriority="99"/>
    <w:lsdException w:name="Strong" w:qFormat="1"/>
    <w:lsdException w:name="Emphasis" w:uiPriority="99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82703"/>
    <w:pPr>
      <w:keepNext/>
      <w:jc w:val="center"/>
      <w:outlineLvl w:val="0"/>
    </w:pPr>
    <w:rPr>
      <w:rFonts w:ascii="Times New Roman" w:eastAsia="Times New Roman" w:hAnsi="Times New Roman" w:cs="Times New Roman"/>
      <w:b/>
      <w:color w:val="auto"/>
      <w:sz w:val="36"/>
      <w:szCs w:val="20"/>
      <w:lang w:eastAsia="x-none"/>
    </w:rPr>
  </w:style>
  <w:style w:type="paragraph" w:styleId="2">
    <w:name w:val="heading 2"/>
    <w:basedOn w:val="a"/>
    <w:next w:val="a"/>
    <w:link w:val="20"/>
    <w:uiPriority w:val="99"/>
    <w:qFormat/>
    <w:rsid w:val="00F82703"/>
    <w:pPr>
      <w:keepNext/>
      <w:jc w:val="center"/>
      <w:outlineLvl w:val="1"/>
    </w:pPr>
    <w:rPr>
      <w:rFonts w:ascii="Times New Roman" w:eastAsia="Times New Roman" w:hAnsi="Times New Roman" w:cs="Times New Roman"/>
      <w:b/>
      <w:color w:val="auto"/>
      <w:sz w:val="32"/>
      <w:szCs w:val="20"/>
      <w:lang w:eastAsia="x-none"/>
    </w:rPr>
  </w:style>
  <w:style w:type="paragraph" w:styleId="3">
    <w:name w:val="heading 3"/>
    <w:basedOn w:val="a"/>
    <w:next w:val="a"/>
    <w:link w:val="30"/>
    <w:uiPriority w:val="99"/>
    <w:qFormat/>
    <w:rsid w:val="00F82703"/>
    <w:pPr>
      <w:keepNext/>
      <w:spacing w:before="120"/>
      <w:jc w:val="center"/>
      <w:outlineLvl w:val="2"/>
    </w:pPr>
    <w:rPr>
      <w:rFonts w:ascii="Times New Roman" w:eastAsia="Times New Roman" w:hAnsi="Times New Roman" w:cs="Times New Roman"/>
      <w:b/>
      <w:color w:val="auto"/>
      <w:sz w:val="28"/>
      <w:szCs w:val="20"/>
      <w:lang w:eastAsia="x-none"/>
    </w:rPr>
  </w:style>
  <w:style w:type="paragraph" w:styleId="4">
    <w:name w:val="heading 4"/>
    <w:basedOn w:val="a"/>
    <w:next w:val="a"/>
    <w:link w:val="40"/>
    <w:uiPriority w:val="99"/>
    <w:qFormat/>
    <w:rsid w:val="00852EC1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82703"/>
    <w:pPr>
      <w:keepNext/>
      <w:jc w:val="both"/>
      <w:outlineLvl w:val="4"/>
    </w:pPr>
    <w:rPr>
      <w:rFonts w:ascii="Times New Roman" w:eastAsia="Times New Roman" w:hAnsi="Times New Roman" w:cs="Times New Roman"/>
      <w:b/>
      <w:color w:val="auto"/>
      <w:sz w:val="28"/>
      <w:szCs w:val="20"/>
      <w:lang w:eastAsia="x-none"/>
    </w:rPr>
  </w:style>
  <w:style w:type="paragraph" w:styleId="6">
    <w:name w:val="heading 6"/>
    <w:basedOn w:val="a"/>
    <w:next w:val="a"/>
    <w:link w:val="60"/>
    <w:uiPriority w:val="99"/>
    <w:qFormat/>
    <w:rsid w:val="00F82703"/>
    <w:pPr>
      <w:keepNext/>
      <w:jc w:val="both"/>
      <w:outlineLvl w:val="5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0"/>
      <w:u w:val="single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3E404F"/>
      <w:u w:val="single"/>
    </w:rPr>
  </w:style>
  <w:style w:type="character" w:customStyle="1" w:styleId="11">
    <w:name w:val="Заголовок №1_"/>
    <w:link w:val="12"/>
    <w:rPr>
      <w:rFonts w:ascii="Tahoma" w:hAnsi="Tahoma" w:cs="Tahoma"/>
      <w:b/>
      <w:bCs/>
      <w:spacing w:val="0"/>
      <w:sz w:val="16"/>
      <w:szCs w:val="16"/>
    </w:rPr>
  </w:style>
  <w:style w:type="character" w:customStyle="1" w:styleId="a4">
    <w:name w:val="Основной текст Знак"/>
    <w:link w:val="a5"/>
    <w:uiPriority w:val="99"/>
    <w:rPr>
      <w:rFonts w:ascii="Tahoma" w:hAnsi="Tahoma" w:cs="Tahoma"/>
      <w:spacing w:val="0"/>
      <w:sz w:val="16"/>
      <w:szCs w:val="16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180" w:line="202" w:lineRule="exact"/>
      <w:outlineLvl w:val="0"/>
    </w:pPr>
    <w:rPr>
      <w:rFonts w:ascii="Tahoma" w:hAnsi="Tahoma" w:cs="Times New Roman"/>
      <w:b/>
      <w:bCs/>
      <w:color w:val="auto"/>
      <w:sz w:val="16"/>
      <w:szCs w:val="16"/>
      <w:lang w:val="x-none" w:eastAsia="x-none"/>
    </w:rPr>
  </w:style>
  <w:style w:type="paragraph" w:styleId="a5">
    <w:name w:val="Body Text"/>
    <w:basedOn w:val="a"/>
    <w:link w:val="a4"/>
    <w:uiPriority w:val="99"/>
    <w:pPr>
      <w:shd w:val="clear" w:color="auto" w:fill="FFFFFF"/>
      <w:spacing w:line="202" w:lineRule="exact"/>
      <w:jc w:val="both"/>
    </w:pPr>
    <w:rPr>
      <w:rFonts w:ascii="Tahoma" w:hAnsi="Tahoma" w:cs="Times New Roman"/>
      <w:color w:val="auto"/>
      <w:sz w:val="16"/>
      <w:szCs w:val="16"/>
      <w:lang w:val="x-none" w:eastAsia="x-none"/>
    </w:rPr>
  </w:style>
  <w:style w:type="character" w:customStyle="1" w:styleId="21">
    <w:name w:val="Основной текст (2)_"/>
    <w:link w:val="22"/>
    <w:locked/>
    <w:rsid w:val="004579D8"/>
    <w:rPr>
      <w:rFonts w:ascii="Tahoma" w:hAnsi="Tahoma" w:cs="Tahoma"/>
      <w:b/>
      <w:bCs/>
      <w:sz w:val="16"/>
      <w:szCs w:val="16"/>
      <w:lang w:bidi="ar-SA"/>
    </w:rPr>
  </w:style>
  <w:style w:type="paragraph" w:customStyle="1" w:styleId="22">
    <w:name w:val="Основной текст (2)"/>
    <w:basedOn w:val="a"/>
    <w:link w:val="21"/>
    <w:rsid w:val="004579D8"/>
    <w:pPr>
      <w:shd w:val="clear" w:color="auto" w:fill="FFFFFF"/>
      <w:spacing w:before="180" w:line="202" w:lineRule="exact"/>
    </w:pPr>
    <w:rPr>
      <w:rFonts w:ascii="Tahoma" w:hAnsi="Tahoma" w:cs="Tahoma"/>
      <w:b/>
      <w:bCs/>
      <w:color w:val="auto"/>
      <w:sz w:val="16"/>
      <w:szCs w:val="16"/>
      <w:lang w:val="x-none" w:eastAsia="x-none"/>
    </w:rPr>
  </w:style>
  <w:style w:type="character" w:customStyle="1" w:styleId="23">
    <w:name w:val="Заголовок №2_"/>
    <w:link w:val="24"/>
    <w:locked/>
    <w:rsid w:val="00317B85"/>
    <w:rPr>
      <w:rFonts w:ascii="Tahoma" w:hAnsi="Tahoma" w:cs="Tahoma"/>
      <w:b/>
      <w:bCs/>
      <w:sz w:val="16"/>
      <w:szCs w:val="16"/>
      <w:lang w:bidi="ar-SA"/>
    </w:rPr>
  </w:style>
  <w:style w:type="paragraph" w:customStyle="1" w:styleId="24">
    <w:name w:val="Заголовок №2"/>
    <w:basedOn w:val="a"/>
    <w:link w:val="23"/>
    <w:rsid w:val="00317B85"/>
    <w:pPr>
      <w:shd w:val="clear" w:color="auto" w:fill="FFFFFF"/>
      <w:spacing w:before="180" w:line="240" w:lineRule="atLeast"/>
      <w:jc w:val="center"/>
      <w:outlineLvl w:val="1"/>
    </w:pPr>
    <w:rPr>
      <w:rFonts w:ascii="Tahoma" w:hAnsi="Tahoma" w:cs="Tahoma"/>
      <w:b/>
      <w:bCs/>
      <w:color w:val="auto"/>
      <w:sz w:val="16"/>
      <w:szCs w:val="16"/>
      <w:lang w:val="x-none" w:eastAsia="x-none"/>
    </w:rPr>
  </w:style>
  <w:style w:type="paragraph" w:styleId="a6">
    <w:name w:val="Normal (Web)"/>
    <w:basedOn w:val="a"/>
    <w:rsid w:val="00752EC1"/>
    <w:rPr>
      <w:rFonts w:ascii="Times New Roman" w:eastAsia="Times New Roman" w:hAnsi="Times New Roman" w:cs="Times New Roman"/>
      <w:color w:val="auto"/>
      <w:lang w:eastAsia="ru-RU"/>
    </w:rPr>
  </w:style>
  <w:style w:type="paragraph" w:customStyle="1" w:styleId="13">
    <w:name w:val="Абзац списка1"/>
    <w:basedOn w:val="a"/>
    <w:rsid w:val="00752EC1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ru-RU" w:eastAsia="ru-RU"/>
    </w:rPr>
  </w:style>
  <w:style w:type="paragraph" w:customStyle="1" w:styleId="rvps2">
    <w:name w:val="rvps2"/>
    <w:basedOn w:val="a"/>
    <w:rsid w:val="000E5D9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9">
    <w:name w:val="rvts9"/>
    <w:basedOn w:val="a0"/>
    <w:rsid w:val="000E5D9E"/>
  </w:style>
  <w:style w:type="character" w:customStyle="1" w:styleId="rvts46">
    <w:name w:val="rvts46"/>
    <w:basedOn w:val="a0"/>
    <w:rsid w:val="000E5D9E"/>
  </w:style>
  <w:style w:type="character" w:styleId="a7">
    <w:name w:val="Strong"/>
    <w:qFormat/>
    <w:rsid w:val="00852EC1"/>
    <w:rPr>
      <w:b/>
      <w:bCs/>
    </w:rPr>
  </w:style>
  <w:style w:type="character" w:styleId="a8">
    <w:name w:val="Emphasis"/>
    <w:uiPriority w:val="99"/>
    <w:qFormat/>
    <w:rsid w:val="00851249"/>
    <w:rPr>
      <w:i/>
      <w:iCs/>
    </w:rPr>
  </w:style>
  <w:style w:type="paragraph" w:customStyle="1" w:styleId="a9">
    <w:name w:val="Знак Знак Знак Знак Знак Знак Знак Знак Знак Знак"/>
    <w:basedOn w:val="a"/>
    <w:rsid w:val="00A07902"/>
    <w:rPr>
      <w:rFonts w:ascii="Verdana" w:eastAsia="MS Mincho" w:hAnsi="Verdana" w:cs="Times New Roman"/>
      <w:color w:val="auto"/>
      <w:lang w:val="en-US" w:eastAsia="en-US"/>
    </w:rPr>
  </w:style>
  <w:style w:type="character" w:customStyle="1" w:styleId="rvts11">
    <w:name w:val="rvts11"/>
    <w:basedOn w:val="a0"/>
    <w:rsid w:val="00C347F2"/>
  </w:style>
  <w:style w:type="table" w:styleId="aa">
    <w:name w:val="Table Grid"/>
    <w:basedOn w:val="a1"/>
    <w:uiPriority w:val="39"/>
    <w:rsid w:val="001955A8"/>
    <w:rPr>
      <w:rFonts w:ascii="Calibri" w:eastAsia="Calibri" w:hAnsi="Calibri" w:cs="Times New Roman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rsid w:val="00F82703"/>
    <w:rPr>
      <w:rFonts w:ascii="Times New Roman" w:eastAsia="Times New Roman" w:hAnsi="Times New Roman" w:cs="Times New Roman"/>
      <w:b/>
      <w:sz w:val="36"/>
      <w:lang w:val="uk-UA"/>
    </w:rPr>
  </w:style>
  <w:style w:type="character" w:customStyle="1" w:styleId="20">
    <w:name w:val="Заголовок 2 Знак"/>
    <w:link w:val="2"/>
    <w:uiPriority w:val="99"/>
    <w:rsid w:val="00F82703"/>
    <w:rPr>
      <w:rFonts w:ascii="Times New Roman" w:eastAsia="Times New Roman" w:hAnsi="Times New Roman" w:cs="Times New Roman"/>
      <w:b/>
      <w:sz w:val="32"/>
      <w:lang w:val="uk-UA"/>
    </w:rPr>
  </w:style>
  <w:style w:type="character" w:customStyle="1" w:styleId="30">
    <w:name w:val="Заголовок 3 Знак"/>
    <w:link w:val="3"/>
    <w:uiPriority w:val="99"/>
    <w:rsid w:val="00F82703"/>
    <w:rPr>
      <w:rFonts w:ascii="Times New Roman" w:eastAsia="Times New Roman" w:hAnsi="Times New Roman" w:cs="Times New Roman"/>
      <w:b/>
      <w:sz w:val="28"/>
      <w:lang w:val="uk-UA"/>
    </w:rPr>
  </w:style>
  <w:style w:type="character" w:customStyle="1" w:styleId="50">
    <w:name w:val="Заголовок 5 Знак"/>
    <w:link w:val="5"/>
    <w:uiPriority w:val="99"/>
    <w:rsid w:val="00F82703"/>
    <w:rPr>
      <w:rFonts w:ascii="Times New Roman" w:eastAsia="Times New Roman" w:hAnsi="Times New Roman" w:cs="Times New Roman"/>
      <w:b/>
      <w:sz w:val="28"/>
      <w:lang w:val="uk-UA"/>
    </w:rPr>
  </w:style>
  <w:style w:type="character" w:customStyle="1" w:styleId="60">
    <w:name w:val="Заголовок 6 Знак"/>
    <w:link w:val="6"/>
    <w:uiPriority w:val="99"/>
    <w:rsid w:val="00F82703"/>
    <w:rPr>
      <w:rFonts w:ascii="Times New Roman" w:eastAsia="Times New Roman" w:hAnsi="Times New Roman" w:cs="Times New Roman"/>
      <w:b/>
      <w:bCs/>
      <w:i/>
      <w:iCs/>
      <w:sz w:val="28"/>
      <w:u w:val="single"/>
      <w:lang w:val="uk-UA"/>
    </w:rPr>
  </w:style>
  <w:style w:type="numbering" w:customStyle="1" w:styleId="14">
    <w:name w:val="Нет списка1"/>
    <w:next w:val="a2"/>
    <w:uiPriority w:val="99"/>
    <w:semiHidden/>
    <w:unhideWhenUsed/>
    <w:rsid w:val="00F82703"/>
  </w:style>
  <w:style w:type="character" w:customStyle="1" w:styleId="40">
    <w:name w:val="Заголовок 4 Знак"/>
    <w:link w:val="4"/>
    <w:uiPriority w:val="99"/>
    <w:rsid w:val="00F8270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b">
    <w:name w:val="caption"/>
    <w:basedOn w:val="a"/>
    <w:next w:val="a"/>
    <w:uiPriority w:val="99"/>
    <w:qFormat/>
    <w:rsid w:val="00F82703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  <w:style w:type="paragraph" w:customStyle="1" w:styleId="ac">
    <w:name w:val="розп"/>
    <w:basedOn w:val="ab"/>
    <w:uiPriority w:val="99"/>
    <w:rsid w:val="00F82703"/>
    <w:pPr>
      <w:spacing w:before="120"/>
    </w:pPr>
  </w:style>
  <w:style w:type="paragraph" w:styleId="25">
    <w:name w:val="Body Text 2"/>
    <w:basedOn w:val="a"/>
    <w:link w:val="26"/>
    <w:uiPriority w:val="99"/>
    <w:rsid w:val="00F82703"/>
    <w:pPr>
      <w:jc w:val="both"/>
    </w:pPr>
    <w:rPr>
      <w:rFonts w:ascii="Times New Roman" w:eastAsia="Times New Roman" w:hAnsi="Times New Roman" w:cs="Times New Roman"/>
      <w:color w:val="auto"/>
      <w:sz w:val="32"/>
      <w:szCs w:val="20"/>
      <w:lang w:eastAsia="x-none"/>
    </w:rPr>
  </w:style>
  <w:style w:type="character" w:customStyle="1" w:styleId="26">
    <w:name w:val="Основной текст 2 Знак"/>
    <w:link w:val="25"/>
    <w:uiPriority w:val="99"/>
    <w:rsid w:val="00F82703"/>
    <w:rPr>
      <w:rFonts w:ascii="Times New Roman" w:eastAsia="Times New Roman" w:hAnsi="Times New Roman" w:cs="Times New Roman"/>
      <w:sz w:val="32"/>
      <w:lang w:val="uk-UA"/>
    </w:rPr>
  </w:style>
  <w:style w:type="paragraph" w:styleId="ad">
    <w:name w:val="header"/>
    <w:basedOn w:val="a"/>
    <w:link w:val="ae"/>
    <w:uiPriority w:val="99"/>
    <w:rsid w:val="00F8270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8"/>
      <w:szCs w:val="20"/>
      <w:lang w:eastAsia="x-none"/>
    </w:rPr>
  </w:style>
  <w:style w:type="character" w:customStyle="1" w:styleId="ae">
    <w:name w:val="Верхний колонтитул Знак"/>
    <w:link w:val="ad"/>
    <w:uiPriority w:val="99"/>
    <w:rsid w:val="00F82703"/>
    <w:rPr>
      <w:rFonts w:ascii="Times New Roman" w:eastAsia="Times New Roman" w:hAnsi="Times New Roman" w:cs="Times New Roman"/>
      <w:sz w:val="28"/>
      <w:lang w:val="uk-UA"/>
    </w:rPr>
  </w:style>
  <w:style w:type="character" w:styleId="af">
    <w:name w:val="page number"/>
    <w:uiPriority w:val="99"/>
    <w:rsid w:val="00F82703"/>
    <w:rPr>
      <w:rFonts w:cs="Times New Roman"/>
    </w:rPr>
  </w:style>
  <w:style w:type="paragraph" w:styleId="31">
    <w:name w:val="Body Text 3"/>
    <w:basedOn w:val="a"/>
    <w:link w:val="32"/>
    <w:uiPriority w:val="99"/>
    <w:rsid w:val="00F82703"/>
    <w:pPr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0"/>
      <w:u w:val="single"/>
      <w:lang w:eastAsia="x-none"/>
    </w:rPr>
  </w:style>
  <w:style w:type="character" w:customStyle="1" w:styleId="32">
    <w:name w:val="Основной текст 3 Знак"/>
    <w:link w:val="31"/>
    <w:uiPriority w:val="99"/>
    <w:rsid w:val="00F82703"/>
    <w:rPr>
      <w:rFonts w:ascii="Times New Roman" w:eastAsia="Times New Roman" w:hAnsi="Times New Roman" w:cs="Times New Roman"/>
      <w:b/>
      <w:bCs/>
      <w:i/>
      <w:iCs/>
      <w:sz w:val="28"/>
      <w:u w:val="single"/>
      <w:lang w:val="uk-UA"/>
    </w:rPr>
  </w:style>
  <w:style w:type="paragraph" w:styleId="af0">
    <w:name w:val="footer"/>
    <w:basedOn w:val="a"/>
    <w:link w:val="af1"/>
    <w:uiPriority w:val="99"/>
    <w:rsid w:val="00F82703"/>
    <w:pPr>
      <w:tabs>
        <w:tab w:val="center" w:pos="4819"/>
        <w:tab w:val="right" w:pos="9639"/>
      </w:tabs>
    </w:pPr>
    <w:rPr>
      <w:rFonts w:ascii="Times New Roman" w:eastAsia="Times New Roman" w:hAnsi="Times New Roman" w:cs="Times New Roman"/>
      <w:color w:val="auto"/>
      <w:sz w:val="28"/>
      <w:szCs w:val="20"/>
      <w:lang w:eastAsia="x-none"/>
    </w:rPr>
  </w:style>
  <w:style w:type="character" w:customStyle="1" w:styleId="af1">
    <w:name w:val="Нижний колонтитул Знак"/>
    <w:link w:val="af0"/>
    <w:uiPriority w:val="99"/>
    <w:rsid w:val="00F82703"/>
    <w:rPr>
      <w:rFonts w:ascii="Times New Roman" w:eastAsia="Times New Roman" w:hAnsi="Times New Roman" w:cs="Times New Roman"/>
      <w:sz w:val="28"/>
      <w:lang w:val="uk-UA"/>
    </w:rPr>
  </w:style>
  <w:style w:type="paragraph" w:styleId="af2">
    <w:name w:val="Balloon Text"/>
    <w:basedOn w:val="a"/>
    <w:link w:val="af3"/>
    <w:uiPriority w:val="99"/>
    <w:rsid w:val="00F82703"/>
    <w:rPr>
      <w:rFonts w:ascii="Tahoma" w:eastAsia="Times New Roman" w:hAnsi="Tahoma" w:cs="Times New Roman"/>
      <w:color w:val="auto"/>
      <w:sz w:val="16"/>
      <w:szCs w:val="16"/>
      <w:lang w:eastAsia="x-none"/>
    </w:rPr>
  </w:style>
  <w:style w:type="character" w:customStyle="1" w:styleId="af3">
    <w:name w:val="Текст выноски Знак"/>
    <w:link w:val="af2"/>
    <w:uiPriority w:val="99"/>
    <w:rsid w:val="00F82703"/>
    <w:rPr>
      <w:rFonts w:ascii="Tahoma" w:eastAsia="Times New Roman" w:hAnsi="Tahoma" w:cs="Tahoma"/>
      <w:sz w:val="16"/>
      <w:szCs w:val="16"/>
      <w:lang w:val="uk-UA"/>
    </w:rPr>
  </w:style>
  <w:style w:type="table" w:customStyle="1" w:styleId="15">
    <w:name w:val="Сетка таблицы1"/>
    <w:basedOn w:val="a1"/>
    <w:next w:val="aa"/>
    <w:uiPriority w:val="99"/>
    <w:rsid w:val="00F82703"/>
    <w:rPr>
      <w:rFonts w:ascii="Times New Roman" w:eastAsia="Times New Roman" w:hAnsi="Times New Roman" w:cs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F82703"/>
    <w:pPr>
      <w:ind w:left="720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character" w:customStyle="1" w:styleId="16">
    <w:name w:val="Основной текст Знак1"/>
    <w:basedOn w:val="a0"/>
    <w:uiPriority w:val="99"/>
    <w:semiHidden/>
    <w:rsid w:val="000B6FE6"/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rge\Desktop\&#1054;&#1087;&#1077;&#1088;&#1072;&#1090;&#1080;&#1074;&#1085;&#1077;%20&#1091;&#1087;&#1088;&#1072;&#1074;&#1083;&#1110;&#1085;&#1085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Оперативне управління.dot</Template>
  <TotalTime>37</TotalTime>
  <Pages>12</Pages>
  <Words>2186</Words>
  <Characters>12466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РІШЕННЯ</vt:lpstr>
      <vt:lpstr>РІШЕННЯ</vt:lpstr>
    </vt:vector>
  </TitlesOfParts>
  <Company/>
  <LinksUpToDate>false</LinksUpToDate>
  <CharactersWithSpaces>14623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</dc:title>
  <dc:subject/>
  <dc:creator>SergeyOven@GMail.com</dc:creator>
  <cp:keywords/>
  <dc:description/>
  <cp:lastModifiedBy>NVB</cp:lastModifiedBy>
  <cp:revision>9</cp:revision>
  <cp:lastPrinted>2020-12-29T09:17:00Z</cp:lastPrinted>
  <dcterms:created xsi:type="dcterms:W3CDTF">2020-12-23T17:06:00Z</dcterms:created>
  <dcterms:modified xsi:type="dcterms:W3CDTF">2021-01-06T07:41:00Z</dcterms:modified>
</cp:coreProperties>
</file>