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B5D" w:rsidRPr="00386B5D" w:rsidRDefault="00386B5D" w:rsidP="00386B5D">
      <w:pPr>
        <w:jc w:val="center"/>
        <w:rPr>
          <w:rFonts w:ascii="Times New Roman" w:eastAsia="MS Mincho" w:hAnsi="Times New Roman"/>
          <w:color w:val="auto"/>
          <w:sz w:val="28"/>
          <w:szCs w:val="28"/>
        </w:rPr>
      </w:pPr>
      <w:r w:rsidRPr="00386B5D">
        <w:rPr>
          <w:rFonts w:ascii="Times New Roman" w:eastAsia="Times New Roman" w:hAnsi="Times New Roman" w:cs="Times New Roman"/>
          <w:noProof/>
          <w:color w:val="auto"/>
        </w:rPr>
        <w:drawing>
          <wp:inline distT="0" distB="0" distL="0" distR="0">
            <wp:extent cx="421640" cy="60452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B5D" w:rsidRPr="00386B5D" w:rsidRDefault="00386B5D" w:rsidP="00386B5D">
      <w:pPr>
        <w:jc w:val="center"/>
        <w:rPr>
          <w:rFonts w:ascii="Times New Roman" w:hAnsi="Times New Roman"/>
          <w:b/>
          <w:bCs/>
          <w:color w:val="auto"/>
          <w:spacing w:val="36"/>
          <w:sz w:val="28"/>
          <w:szCs w:val="28"/>
          <w:shd w:val="clear" w:color="auto" w:fill="FFFFFF"/>
        </w:rPr>
      </w:pPr>
    </w:p>
    <w:p w:rsidR="00386B5D" w:rsidRPr="00386B5D" w:rsidRDefault="00386B5D" w:rsidP="00386B5D">
      <w:pPr>
        <w:shd w:val="clear" w:color="auto" w:fill="FFFFFF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386B5D">
        <w:rPr>
          <w:rFonts w:ascii="Times New Roman" w:hAnsi="Times New Roman"/>
          <w:b/>
          <w:bCs/>
          <w:color w:val="auto"/>
          <w:sz w:val="28"/>
          <w:szCs w:val="28"/>
        </w:rPr>
        <w:t>ЗВЕНИГОРОДСЬКА МІСЬКА РАДА</w:t>
      </w:r>
    </w:p>
    <w:p w:rsidR="00386B5D" w:rsidRPr="00386B5D" w:rsidRDefault="00386B5D" w:rsidP="00386B5D">
      <w:pPr>
        <w:shd w:val="clear" w:color="auto" w:fill="FFFFFF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386B5D">
        <w:rPr>
          <w:rFonts w:ascii="Times New Roman" w:hAnsi="Times New Roman"/>
          <w:b/>
          <w:bCs/>
          <w:color w:val="auto"/>
          <w:sz w:val="28"/>
          <w:szCs w:val="28"/>
        </w:rPr>
        <w:t>Черкаської області</w:t>
      </w:r>
    </w:p>
    <w:p w:rsidR="00386B5D" w:rsidRPr="00386B5D" w:rsidRDefault="00386B5D" w:rsidP="00386B5D">
      <w:pPr>
        <w:shd w:val="clear" w:color="auto" w:fill="FFFFFF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386B5D">
        <w:rPr>
          <w:rFonts w:ascii="Times New Roman" w:hAnsi="Times New Roman"/>
          <w:b/>
          <w:bCs/>
          <w:color w:val="auto"/>
          <w:sz w:val="28"/>
          <w:szCs w:val="28"/>
        </w:rPr>
        <w:t>12 СЕСІЯ 8 СКЛИКАННЯ</w:t>
      </w:r>
    </w:p>
    <w:p w:rsidR="00386B5D" w:rsidRPr="00386B5D" w:rsidRDefault="00386B5D" w:rsidP="00386B5D">
      <w:pPr>
        <w:shd w:val="clear" w:color="auto" w:fill="FFFFFF"/>
        <w:jc w:val="center"/>
        <w:rPr>
          <w:rFonts w:ascii="Times New Roman" w:hAnsi="Times New Roman"/>
          <w:b/>
          <w:bCs/>
          <w:color w:val="auto"/>
          <w:szCs w:val="28"/>
        </w:rPr>
      </w:pPr>
    </w:p>
    <w:p w:rsidR="00386B5D" w:rsidRPr="00386B5D" w:rsidRDefault="00386B5D" w:rsidP="00386B5D">
      <w:pPr>
        <w:shd w:val="clear" w:color="auto" w:fill="FFFFFF"/>
        <w:jc w:val="center"/>
        <w:rPr>
          <w:rFonts w:ascii="Times New Roman" w:hAnsi="Times New Roman"/>
          <w:b/>
          <w:bCs/>
          <w:color w:val="auto"/>
          <w:spacing w:val="20"/>
          <w:sz w:val="34"/>
          <w:szCs w:val="34"/>
        </w:rPr>
      </w:pPr>
      <w:r w:rsidRPr="00386B5D">
        <w:rPr>
          <w:rFonts w:ascii="Times New Roman" w:hAnsi="Times New Roman"/>
          <w:b/>
          <w:bCs/>
          <w:color w:val="auto"/>
          <w:spacing w:val="20"/>
          <w:sz w:val="34"/>
          <w:szCs w:val="34"/>
        </w:rPr>
        <w:t>РІШЕННЯ</w:t>
      </w:r>
    </w:p>
    <w:p w:rsidR="00386B5D" w:rsidRPr="00386B5D" w:rsidRDefault="00386B5D" w:rsidP="00386B5D">
      <w:pPr>
        <w:jc w:val="center"/>
        <w:rPr>
          <w:rFonts w:ascii="Times New Roman" w:hAnsi="Times New Roman"/>
          <w:color w:val="auto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386B5D" w:rsidRPr="00386B5D" w:rsidTr="00386B5D">
        <w:tc>
          <w:tcPr>
            <w:tcW w:w="4927" w:type="dxa"/>
            <w:hideMark/>
          </w:tcPr>
          <w:p w:rsidR="00386B5D" w:rsidRPr="00386B5D" w:rsidRDefault="00386B5D" w:rsidP="00386B5D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386B5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14 липня 2021 року</w:t>
            </w:r>
          </w:p>
        </w:tc>
        <w:tc>
          <w:tcPr>
            <w:tcW w:w="4927" w:type="dxa"/>
          </w:tcPr>
          <w:p w:rsidR="00386B5D" w:rsidRPr="00386B5D" w:rsidRDefault="00386B5D" w:rsidP="00386B5D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386B5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№12-</w:t>
            </w:r>
            <w:r w:rsidR="00BB44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11</w:t>
            </w:r>
          </w:p>
          <w:p w:rsidR="00386B5D" w:rsidRPr="00386B5D" w:rsidRDefault="00386B5D" w:rsidP="00386B5D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</w:p>
        </w:tc>
      </w:tr>
    </w:tbl>
    <w:p w:rsidR="00F00361" w:rsidRPr="00F6132A" w:rsidRDefault="00BB6E09" w:rsidP="00F00361">
      <w:pPr>
        <w:pStyle w:val="a7"/>
        <w:shd w:val="clear" w:color="auto" w:fill="FFFFFF"/>
        <w:ind w:right="4250"/>
        <w:jc w:val="both"/>
        <w:rPr>
          <w:sz w:val="28"/>
        </w:rPr>
      </w:pPr>
      <w:r w:rsidRPr="00F6132A">
        <w:rPr>
          <w:sz w:val="28"/>
        </w:rPr>
        <w:t xml:space="preserve">Про </w:t>
      </w:r>
      <w:r w:rsidR="00620DA6" w:rsidRPr="00F6132A">
        <w:rPr>
          <w:sz w:val="28"/>
        </w:rPr>
        <w:t>затвердженн</w:t>
      </w:r>
      <w:r w:rsidR="00492B52" w:rsidRPr="00F6132A">
        <w:rPr>
          <w:sz w:val="28"/>
        </w:rPr>
        <w:t>я переліку об’єктів комунальної власності</w:t>
      </w:r>
      <w:r w:rsidR="00F00361" w:rsidRPr="00F6132A">
        <w:rPr>
          <w:sz w:val="28"/>
        </w:rPr>
        <w:t xml:space="preserve"> </w:t>
      </w:r>
      <w:r w:rsidR="00620DA6" w:rsidRPr="00F6132A">
        <w:rPr>
          <w:sz w:val="28"/>
        </w:rPr>
        <w:t xml:space="preserve">Звенигородської міської </w:t>
      </w:r>
      <w:r w:rsidR="00253616" w:rsidRPr="00F6132A">
        <w:rPr>
          <w:sz w:val="28"/>
        </w:rPr>
        <w:t>територіальної</w:t>
      </w:r>
      <w:r w:rsidR="00620DA6" w:rsidRPr="00F6132A">
        <w:rPr>
          <w:sz w:val="28"/>
        </w:rPr>
        <w:t xml:space="preserve"> громади</w:t>
      </w:r>
    </w:p>
    <w:p w:rsidR="00F00361" w:rsidRPr="00F6132A" w:rsidRDefault="00F00361" w:rsidP="00F00361">
      <w:pPr>
        <w:pStyle w:val="a7"/>
        <w:shd w:val="clear" w:color="auto" w:fill="FFFFFF"/>
        <w:ind w:firstLine="567"/>
        <w:jc w:val="both"/>
        <w:rPr>
          <w:sz w:val="28"/>
        </w:rPr>
      </w:pPr>
    </w:p>
    <w:p w:rsidR="00F00361" w:rsidRPr="00F6132A" w:rsidRDefault="00BB449C" w:rsidP="00F00361">
      <w:pPr>
        <w:pStyle w:val="a7"/>
        <w:shd w:val="clear" w:color="auto" w:fill="FFFFFF"/>
        <w:ind w:firstLine="567"/>
        <w:jc w:val="both"/>
        <w:rPr>
          <w:sz w:val="28"/>
        </w:rPr>
      </w:pPr>
      <w:r>
        <w:rPr>
          <w:sz w:val="28"/>
        </w:rPr>
        <w:t>В</w:t>
      </w:r>
      <w:r w:rsidRPr="00F6132A">
        <w:rPr>
          <w:sz w:val="28"/>
        </w:rPr>
        <w:t>ідповідно до статей 26 ч.1, 59, 60 Закону України «Про місцеве самоврядування»</w:t>
      </w:r>
      <w:r>
        <w:rPr>
          <w:sz w:val="28"/>
        </w:rPr>
        <w:t>, з</w:t>
      </w:r>
      <w:r w:rsidR="00253616" w:rsidRPr="00F6132A">
        <w:rPr>
          <w:sz w:val="28"/>
        </w:rPr>
        <w:t>а наслідками проведе</w:t>
      </w:r>
      <w:r w:rsidR="008A5182" w:rsidRPr="00F6132A">
        <w:rPr>
          <w:sz w:val="28"/>
        </w:rPr>
        <w:t>ння інвентаризації, проведеної на підставі</w:t>
      </w:r>
      <w:r w:rsidR="00F00361" w:rsidRPr="00F6132A">
        <w:rPr>
          <w:sz w:val="28"/>
        </w:rPr>
        <w:t xml:space="preserve"> розпорядження </w:t>
      </w:r>
      <w:r w:rsidR="00253616" w:rsidRPr="00F6132A">
        <w:rPr>
          <w:sz w:val="28"/>
        </w:rPr>
        <w:t xml:space="preserve"> міського голови Звенигородської мі</w:t>
      </w:r>
      <w:r>
        <w:rPr>
          <w:sz w:val="28"/>
        </w:rPr>
        <w:t>ської ради від 11.03.2021року №</w:t>
      </w:r>
      <w:r w:rsidR="00253616" w:rsidRPr="00F6132A">
        <w:rPr>
          <w:sz w:val="28"/>
        </w:rPr>
        <w:t>58  «Про інвентаризацію об’єктів міської комунальної власності</w:t>
      </w:r>
      <w:r w:rsidR="00E25B4E" w:rsidRPr="00F6132A">
        <w:rPr>
          <w:sz w:val="28"/>
        </w:rPr>
        <w:t xml:space="preserve">, </w:t>
      </w:r>
      <w:r w:rsidR="00F00361" w:rsidRPr="00F6132A">
        <w:rPr>
          <w:sz w:val="28"/>
        </w:rPr>
        <w:t xml:space="preserve"> міська рада</w:t>
      </w:r>
      <w:r>
        <w:rPr>
          <w:sz w:val="28"/>
        </w:rPr>
        <w:t xml:space="preserve"> вирішила:</w:t>
      </w:r>
    </w:p>
    <w:p w:rsidR="00F00361" w:rsidRPr="00F6132A" w:rsidRDefault="00F00361" w:rsidP="00F00361">
      <w:pPr>
        <w:pStyle w:val="a7"/>
        <w:shd w:val="clear" w:color="auto" w:fill="FFFFFF"/>
        <w:ind w:firstLine="567"/>
        <w:jc w:val="both"/>
        <w:rPr>
          <w:sz w:val="28"/>
        </w:rPr>
      </w:pPr>
    </w:p>
    <w:p w:rsidR="00F00361" w:rsidRPr="00F6132A" w:rsidRDefault="00F9307D" w:rsidP="00F9307D">
      <w:pPr>
        <w:pStyle w:val="a7"/>
        <w:shd w:val="clear" w:color="auto" w:fill="FFFFFF"/>
        <w:jc w:val="both"/>
        <w:rPr>
          <w:sz w:val="28"/>
        </w:rPr>
      </w:pPr>
      <w:r w:rsidRPr="00F6132A">
        <w:rPr>
          <w:sz w:val="28"/>
        </w:rPr>
        <w:t xml:space="preserve">          </w:t>
      </w:r>
      <w:r w:rsidR="006D6E6A" w:rsidRPr="00F6132A">
        <w:rPr>
          <w:sz w:val="28"/>
        </w:rPr>
        <w:t>1.</w:t>
      </w:r>
      <w:r w:rsidR="00253616" w:rsidRPr="00F6132A">
        <w:rPr>
          <w:sz w:val="28"/>
        </w:rPr>
        <w:t>Затверди</w:t>
      </w:r>
      <w:r w:rsidR="00622166" w:rsidRPr="00F6132A">
        <w:rPr>
          <w:sz w:val="28"/>
        </w:rPr>
        <w:t>ти перелік об’єктів комунальної власності</w:t>
      </w:r>
      <w:r w:rsidR="00253616" w:rsidRPr="00F6132A">
        <w:rPr>
          <w:sz w:val="28"/>
        </w:rPr>
        <w:t xml:space="preserve"> Звенигородської міської територіальної громади</w:t>
      </w:r>
      <w:r w:rsidR="00A758F1" w:rsidRPr="00F6132A">
        <w:rPr>
          <w:sz w:val="28"/>
        </w:rPr>
        <w:t xml:space="preserve">, </w:t>
      </w:r>
      <w:r w:rsidR="00253616" w:rsidRPr="00F6132A">
        <w:rPr>
          <w:sz w:val="28"/>
        </w:rPr>
        <w:t xml:space="preserve"> </w:t>
      </w:r>
      <w:r w:rsidR="008E6884" w:rsidRPr="00F6132A">
        <w:rPr>
          <w:sz w:val="28"/>
        </w:rPr>
        <w:t>згідно з додатками ( додаток</w:t>
      </w:r>
      <w:r w:rsidR="00345529" w:rsidRPr="00F6132A">
        <w:rPr>
          <w:sz w:val="28"/>
        </w:rPr>
        <w:t xml:space="preserve"> 1, додаток 2</w:t>
      </w:r>
      <w:r w:rsidR="0004490D" w:rsidRPr="00F6132A">
        <w:rPr>
          <w:sz w:val="28"/>
        </w:rPr>
        <w:t>, додаток 3</w:t>
      </w:r>
      <w:r w:rsidR="008E6884" w:rsidRPr="00F6132A">
        <w:rPr>
          <w:sz w:val="28"/>
        </w:rPr>
        <w:t>)</w:t>
      </w:r>
      <w:r w:rsidR="001D2A2C" w:rsidRPr="00F6132A">
        <w:rPr>
          <w:sz w:val="28"/>
        </w:rPr>
        <w:t>.</w:t>
      </w:r>
    </w:p>
    <w:p w:rsidR="00872033" w:rsidRPr="00F6132A" w:rsidRDefault="00345529" w:rsidP="0004490D">
      <w:pPr>
        <w:ind w:firstLine="567"/>
        <w:jc w:val="both"/>
        <w:rPr>
          <w:rFonts w:ascii="Times New Roman" w:hAnsi="Times New Roman" w:cs="Times New Roman"/>
          <w:sz w:val="28"/>
        </w:rPr>
      </w:pPr>
      <w:r w:rsidRPr="00F6132A">
        <w:rPr>
          <w:rFonts w:ascii="Times New Roman" w:hAnsi="Times New Roman" w:cs="Times New Roman"/>
          <w:sz w:val="28"/>
        </w:rPr>
        <w:t>2</w:t>
      </w:r>
      <w:r w:rsidR="00423058" w:rsidRPr="00F6132A">
        <w:rPr>
          <w:rFonts w:ascii="Times New Roman" w:hAnsi="Times New Roman" w:cs="Times New Roman"/>
          <w:sz w:val="28"/>
        </w:rPr>
        <w:t>.</w:t>
      </w:r>
      <w:r w:rsidR="00622166" w:rsidRPr="00F6132A">
        <w:rPr>
          <w:rFonts w:ascii="Times New Roman" w:hAnsi="Times New Roman" w:cs="Times New Roman"/>
          <w:sz w:val="28"/>
        </w:rPr>
        <w:t xml:space="preserve"> </w:t>
      </w:r>
      <w:r w:rsidR="00E76FFB" w:rsidRPr="00F6132A">
        <w:rPr>
          <w:rFonts w:ascii="Times New Roman" w:hAnsi="Times New Roman" w:cs="Times New Roman"/>
          <w:sz w:val="28"/>
        </w:rPr>
        <w:t xml:space="preserve"> Н</w:t>
      </w:r>
      <w:r w:rsidR="00622166" w:rsidRPr="00F6132A">
        <w:rPr>
          <w:rFonts w:ascii="Times New Roman" w:hAnsi="Times New Roman" w:cs="Times New Roman"/>
          <w:sz w:val="28"/>
        </w:rPr>
        <w:t>ачальнику фінансово-господарського відділу виконавчого комітету Звенигородської міської ради Бойк</w:t>
      </w:r>
      <w:r w:rsidR="0038495F" w:rsidRPr="00F6132A">
        <w:rPr>
          <w:rFonts w:ascii="Times New Roman" w:hAnsi="Times New Roman" w:cs="Times New Roman"/>
          <w:sz w:val="28"/>
        </w:rPr>
        <w:t>о О.Л.</w:t>
      </w:r>
      <w:r w:rsidR="00A908D0" w:rsidRPr="00F6132A">
        <w:rPr>
          <w:rFonts w:ascii="Times New Roman" w:hAnsi="Times New Roman" w:cs="Times New Roman"/>
          <w:sz w:val="28"/>
        </w:rPr>
        <w:t>,</w:t>
      </w:r>
      <w:r w:rsidR="00D158CA" w:rsidRPr="00F6132A">
        <w:rPr>
          <w:rFonts w:ascii="Times New Roman" w:hAnsi="Times New Roman" w:cs="Times New Roman"/>
          <w:sz w:val="28"/>
        </w:rPr>
        <w:t xml:space="preserve"> </w:t>
      </w:r>
      <w:r w:rsidR="00A908D0" w:rsidRPr="00F6132A">
        <w:rPr>
          <w:rFonts w:ascii="Times New Roman" w:hAnsi="Times New Roman" w:cs="Times New Roman"/>
          <w:sz w:val="28"/>
        </w:rPr>
        <w:t xml:space="preserve"> </w:t>
      </w:r>
    </w:p>
    <w:p w:rsidR="00872033" w:rsidRPr="00F6132A" w:rsidRDefault="0004490D" w:rsidP="0062216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F6132A">
        <w:rPr>
          <w:rFonts w:ascii="Times New Roman" w:hAnsi="Times New Roman" w:cs="Times New Roman"/>
          <w:sz w:val="28"/>
        </w:rPr>
        <w:t xml:space="preserve"> головному бухгалтеру</w:t>
      </w:r>
      <w:r w:rsidR="00FF7E1A" w:rsidRPr="00F6132A">
        <w:rPr>
          <w:rFonts w:ascii="Times New Roman" w:hAnsi="Times New Roman" w:cs="Times New Roman"/>
          <w:sz w:val="28"/>
        </w:rPr>
        <w:t xml:space="preserve"> КП «Виробниче житлове експлуатаційне управління»</w:t>
      </w:r>
      <w:r w:rsidR="00872033" w:rsidRPr="00F6132A">
        <w:rPr>
          <w:rFonts w:ascii="Times New Roman" w:hAnsi="Times New Roman" w:cs="Times New Roman"/>
          <w:sz w:val="28"/>
        </w:rPr>
        <w:t xml:space="preserve"> </w:t>
      </w:r>
      <w:r w:rsidR="00725146" w:rsidRPr="00F6132A">
        <w:rPr>
          <w:rFonts w:ascii="Times New Roman" w:hAnsi="Times New Roman" w:cs="Times New Roman"/>
          <w:sz w:val="28"/>
        </w:rPr>
        <w:t xml:space="preserve"> </w:t>
      </w:r>
      <w:r w:rsidR="00473353" w:rsidRPr="00F6132A">
        <w:rPr>
          <w:rFonts w:ascii="Times New Roman" w:hAnsi="Times New Roman" w:cs="Times New Roman"/>
          <w:sz w:val="28"/>
        </w:rPr>
        <w:t>Звенигородської міської ради</w:t>
      </w:r>
      <w:r w:rsidR="00872033" w:rsidRPr="00F6132A">
        <w:rPr>
          <w:rFonts w:ascii="Times New Roman" w:hAnsi="Times New Roman" w:cs="Times New Roman"/>
          <w:sz w:val="28"/>
        </w:rPr>
        <w:t xml:space="preserve"> Танцюрі А.О.,</w:t>
      </w:r>
    </w:p>
    <w:p w:rsidR="00872033" w:rsidRPr="00F6132A" w:rsidRDefault="0004490D" w:rsidP="0062216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F6132A">
        <w:rPr>
          <w:rFonts w:ascii="Times New Roman" w:hAnsi="Times New Roman" w:cs="Times New Roman"/>
          <w:sz w:val="28"/>
        </w:rPr>
        <w:t>головному бухгалтеру</w:t>
      </w:r>
      <w:r w:rsidR="00FF7E1A" w:rsidRPr="00F6132A">
        <w:rPr>
          <w:rFonts w:ascii="Times New Roman" w:hAnsi="Times New Roman" w:cs="Times New Roman"/>
          <w:sz w:val="28"/>
        </w:rPr>
        <w:t xml:space="preserve"> КП «Підприємство теплових мереж»</w:t>
      </w:r>
      <w:r w:rsidR="00473353" w:rsidRPr="00F6132A">
        <w:rPr>
          <w:rFonts w:ascii="Times New Roman" w:hAnsi="Times New Roman" w:cs="Times New Roman"/>
          <w:sz w:val="28"/>
        </w:rPr>
        <w:t xml:space="preserve"> Звенигородської міської ради</w:t>
      </w:r>
      <w:r w:rsidR="00FF7E1A" w:rsidRPr="00F6132A">
        <w:rPr>
          <w:rFonts w:ascii="Times New Roman" w:hAnsi="Times New Roman" w:cs="Times New Roman"/>
          <w:sz w:val="28"/>
        </w:rPr>
        <w:t xml:space="preserve"> Буряк В.П.</w:t>
      </w:r>
      <w:r w:rsidR="00872033" w:rsidRPr="00F6132A">
        <w:rPr>
          <w:rFonts w:ascii="Times New Roman" w:hAnsi="Times New Roman" w:cs="Times New Roman"/>
          <w:sz w:val="28"/>
        </w:rPr>
        <w:t>,</w:t>
      </w:r>
    </w:p>
    <w:p w:rsidR="00872033" w:rsidRPr="00F6132A" w:rsidRDefault="0004490D" w:rsidP="0062216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F6132A">
        <w:rPr>
          <w:rFonts w:ascii="Times New Roman" w:hAnsi="Times New Roman" w:cs="Times New Roman"/>
          <w:sz w:val="28"/>
        </w:rPr>
        <w:t xml:space="preserve"> головному бухгалтеру</w:t>
      </w:r>
      <w:r w:rsidR="00473353" w:rsidRPr="00F6132A">
        <w:rPr>
          <w:rFonts w:ascii="Times New Roman" w:hAnsi="Times New Roman" w:cs="Times New Roman"/>
          <w:sz w:val="28"/>
        </w:rPr>
        <w:t xml:space="preserve"> КП «Водопостачання та водовідведення» Звенигородської міської ради</w:t>
      </w:r>
      <w:r w:rsidR="00872033" w:rsidRPr="00F6132A">
        <w:rPr>
          <w:rFonts w:ascii="Times New Roman" w:hAnsi="Times New Roman" w:cs="Times New Roman"/>
          <w:sz w:val="28"/>
        </w:rPr>
        <w:t xml:space="preserve"> </w:t>
      </w:r>
      <w:r w:rsidR="0010721C" w:rsidRPr="00F6132A">
        <w:rPr>
          <w:rFonts w:ascii="Times New Roman" w:hAnsi="Times New Roman" w:cs="Times New Roman"/>
          <w:sz w:val="28"/>
        </w:rPr>
        <w:t xml:space="preserve"> Наслідник </w:t>
      </w:r>
      <w:r w:rsidR="00872033" w:rsidRPr="00F6132A">
        <w:rPr>
          <w:rFonts w:ascii="Times New Roman" w:hAnsi="Times New Roman" w:cs="Times New Roman"/>
          <w:sz w:val="28"/>
        </w:rPr>
        <w:t>Т.І.</w:t>
      </w:r>
      <w:r w:rsidR="00473353" w:rsidRPr="00F6132A">
        <w:rPr>
          <w:rFonts w:ascii="Times New Roman" w:hAnsi="Times New Roman" w:cs="Times New Roman"/>
          <w:sz w:val="28"/>
        </w:rPr>
        <w:t xml:space="preserve">, </w:t>
      </w:r>
    </w:p>
    <w:p w:rsidR="00D158CA" w:rsidRPr="00F6132A" w:rsidRDefault="0004490D" w:rsidP="00622166">
      <w:pPr>
        <w:ind w:firstLine="567"/>
        <w:jc w:val="both"/>
        <w:rPr>
          <w:rFonts w:ascii="Times New Roman" w:hAnsi="Times New Roman" w:cs="Times New Roman"/>
          <w:b/>
          <w:sz w:val="28"/>
        </w:rPr>
      </w:pPr>
      <w:r w:rsidRPr="00F6132A">
        <w:rPr>
          <w:rFonts w:ascii="Times New Roman" w:hAnsi="Times New Roman" w:cs="Times New Roman"/>
          <w:sz w:val="28"/>
        </w:rPr>
        <w:t xml:space="preserve">головному бухгалтеру </w:t>
      </w:r>
      <w:r w:rsidR="00473353" w:rsidRPr="00F6132A">
        <w:rPr>
          <w:rFonts w:ascii="Times New Roman" w:hAnsi="Times New Roman" w:cs="Times New Roman"/>
          <w:sz w:val="28"/>
        </w:rPr>
        <w:t xml:space="preserve"> КП  «Добробут»</w:t>
      </w:r>
      <w:r w:rsidR="0038495F" w:rsidRPr="00F6132A">
        <w:rPr>
          <w:rFonts w:ascii="Times New Roman" w:hAnsi="Times New Roman" w:cs="Times New Roman"/>
          <w:sz w:val="28"/>
        </w:rPr>
        <w:t xml:space="preserve"> </w:t>
      </w:r>
      <w:r w:rsidR="00473353" w:rsidRPr="00F6132A">
        <w:rPr>
          <w:rFonts w:ascii="Times New Roman" w:hAnsi="Times New Roman" w:cs="Times New Roman"/>
          <w:sz w:val="28"/>
        </w:rPr>
        <w:t xml:space="preserve">Звенигородської міської ради </w:t>
      </w:r>
      <w:r w:rsidR="00872033" w:rsidRPr="00F6132A">
        <w:rPr>
          <w:rFonts w:ascii="Times New Roman" w:hAnsi="Times New Roman" w:cs="Times New Roman"/>
          <w:sz w:val="28"/>
        </w:rPr>
        <w:t xml:space="preserve">Бойко Т.В. </w:t>
      </w:r>
    </w:p>
    <w:p w:rsidR="0010721C" w:rsidRPr="00F6132A" w:rsidRDefault="0004490D" w:rsidP="0062216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F6132A">
        <w:rPr>
          <w:rFonts w:ascii="Times New Roman" w:hAnsi="Times New Roman" w:cs="Times New Roman"/>
          <w:sz w:val="28"/>
        </w:rPr>
        <w:t xml:space="preserve">головному бухгалтеру </w:t>
      </w:r>
      <w:r w:rsidR="0010721C" w:rsidRPr="00F6132A">
        <w:rPr>
          <w:rFonts w:ascii="Times New Roman" w:hAnsi="Times New Roman" w:cs="Times New Roman"/>
          <w:sz w:val="28"/>
        </w:rPr>
        <w:t xml:space="preserve"> відділу освіти Звенигородської міської ради </w:t>
      </w:r>
      <w:r w:rsidR="00A2159C" w:rsidRPr="00F6132A">
        <w:rPr>
          <w:rFonts w:ascii="Times New Roman" w:hAnsi="Times New Roman" w:cs="Times New Roman"/>
          <w:sz w:val="28"/>
        </w:rPr>
        <w:t>Лагоді О.П.</w:t>
      </w:r>
    </w:p>
    <w:p w:rsidR="0010721C" w:rsidRPr="00F6132A" w:rsidRDefault="0004490D" w:rsidP="0062216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F6132A">
        <w:rPr>
          <w:rFonts w:ascii="Times New Roman" w:hAnsi="Times New Roman" w:cs="Times New Roman"/>
          <w:sz w:val="28"/>
        </w:rPr>
        <w:t xml:space="preserve">головному бухгалтеру </w:t>
      </w:r>
      <w:r w:rsidR="0010721C" w:rsidRPr="00F6132A">
        <w:rPr>
          <w:rFonts w:ascii="Times New Roman" w:hAnsi="Times New Roman" w:cs="Times New Roman"/>
          <w:sz w:val="28"/>
        </w:rPr>
        <w:t xml:space="preserve"> відділу культури Звенигородс</w:t>
      </w:r>
      <w:r w:rsidR="00512BF4" w:rsidRPr="00F6132A">
        <w:rPr>
          <w:rFonts w:ascii="Times New Roman" w:hAnsi="Times New Roman" w:cs="Times New Roman"/>
          <w:sz w:val="28"/>
        </w:rPr>
        <w:t>ької міської ради Сайківській В.С.</w:t>
      </w:r>
    </w:p>
    <w:p w:rsidR="0010721C" w:rsidRPr="00F6132A" w:rsidRDefault="0004490D" w:rsidP="00E521E8">
      <w:pPr>
        <w:ind w:firstLine="567"/>
        <w:jc w:val="both"/>
        <w:rPr>
          <w:rFonts w:ascii="Times New Roman" w:hAnsi="Times New Roman" w:cs="Times New Roman"/>
          <w:sz w:val="28"/>
        </w:rPr>
      </w:pPr>
      <w:r w:rsidRPr="00F6132A">
        <w:rPr>
          <w:rFonts w:ascii="Times New Roman" w:hAnsi="Times New Roman" w:cs="Times New Roman"/>
          <w:sz w:val="28"/>
        </w:rPr>
        <w:t>головному бухгалтеру</w:t>
      </w:r>
      <w:r w:rsidR="00D158CA" w:rsidRPr="00F6132A">
        <w:rPr>
          <w:rFonts w:ascii="Times New Roman" w:hAnsi="Times New Roman" w:cs="Times New Roman"/>
          <w:sz w:val="28"/>
        </w:rPr>
        <w:t xml:space="preserve"> </w:t>
      </w:r>
      <w:r w:rsidR="0010721C" w:rsidRPr="00F6132A">
        <w:rPr>
          <w:rFonts w:ascii="Times New Roman" w:hAnsi="Times New Roman" w:cs="Times New Roman"/>
          <w:sz w:val="28"/>
        </w:rPr>
        <w:t>КНП «Звенигородської багато</w:t>
      </w:r>
      <w:r w:rsidR="00E521E8" w:rsidRPr="00F6132A">
        <w:rPr>
          <w:rFonts w:ascii="Times New Roman" w:hAnsi="Times New Roman" w:cs="Times New Roman"/>
          <w:sz w:val="28"/>
        </w:rPr>
        <w:t>профільної лікарні інтенсивного лікування»</w:t>
      </w:r>
      <w:r w:rsidR="000E0657" w:rsidRPr="00F6132A">
        <w:rPr>
          <w:rFonts w:ascii="Times New Roman" w:hAnsi="Times New Roman" w:cs="Times New Roman"/>
          <w:sz w:val="28"/>
        </w:rPr>
        <w:t xml:space="preserve"> </w:t>
      </w:r>
      <w:r w:rsidR="00E521E8" w:rsidRPr="00F6132A">
        <w:rPr>
          <w:rFonts w:ascii="Times New Roman" w:hAnsi="Times New Roman" w:cs="Times New Roman"/>
          <w:sz w:val="28"/>
        </w:rPr>
        <w:t xml:space="preserve">Звенигородської міської ради Герасимчук О.В </w:t>
      </w:r>
    </w:p>
    <w:p w:rsidR="00D158CA" w:rsidRPr="00F6132A" w:rsidRDefault="00E521E8" w:rsidP="0062216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F6132A">
        <w:rPr>
          <w:rFonts w:ascii="Times New Roman" w:hAnsi="Times New Roman" w:cs="Times New Roman"/>
          <w:sz w:val="28"/>
        </w:rPr>
        <w:t xml:space="preserve"> </w:t>
      </w:r>
      <w:r w:rsidR="0004490D" w:rsidRPr="00F6132A">
        <w:rPr>
          <w:rFonts w:ascii="Times New Roman" w:hAnsi="Times New Roman" w:cs="Times New Roman"/>
          <w:sz w:val="28"/>
        </w:rPr>
        <w:t>головному бухгалтеру</w:t>
      </w:r>
      <w:r w:rsidR="000E0657" w:rsidRPr="00F6132A">
        <w:rPr>
          <w:rFonts w:ascii="Times New Roman" w:hAnsi="Times New Roman" w:cs="Times New Roman"/>
          <w:sz w:val="28"/>
        </w:rPr>
        <w:t xml:space="preserve"> </w:t>
      </w:r>
      <w:r w:rsidR="00D158CA" w:rsidRPr="00F6132A">
        <w:rPr>
          <w:rFonts w:ascii="Times New Roman" w:hAnsi="Times New Roman" w:cs="Times New Roman"/>
          <w:sz w:val="28"/>
        </w:rPr>
        <w:t>КНП «</w:t>
      </w:r>
      <w:r w:rsidR="00E76FFB" w:rsidRPr="00F6132A">
        <w:rPr>
          <w:rFonts w:ascii="Times New Roman" w:hAnsi="Times New Roman" w:cs="Times New Roman"/>
          <w:sz w:val="28"/>
        </w:rPr>
        <w:t>Звенигород</w:t>
      </w:r>
      <w:r w:rsidR="00D158CA" w:rsidRPr="00F6132A">
        <w:rPr>
          <w:rFonts w:ascii="Times New Roman" w:hAnsi="Times New Roman" w:cs="Times New Roman"/>
          <w:sz w:val="28"/>
        </w:rPr>
        <w:t>ський  Центр первинної медико-санітарної допомоги» Звенигородської міської ради Романенко Л.В.</w:t>
      </w:r>
    </w:p>
    <w:p w:rsidR="00D158CA" w:rsidRPr="00F6132A" w:rsidRDefault="00D158CA" w:rsidP="0004490D">
      <w:pPr>
        <w:ind w:firstLine="567"/>
        <w:jc w:val="both"/>
        <w:rPr>
          <w:rFonts w:ascii="Times New Roman" w:hAnsi="Times New Roman" w:cs="Times New Roman"/>
          <w:sz w:val="28"/>
        </w:rPr>
      </w:pPr>
      <w:r w:rsidRPr="00F6132A">
        <w:rPr>
          <w:rFonts w:ascii="Times New Roman" w:hAnsi="Times New Roman" w:cs="Times New Roman"/>
          <w:sz w:val="28"/>
        </w:rPr>
        <w:lastRenderedPageBreak/>
        <w:t>привести  дані бухгалтерського обліку у відповідність затвердженого переліку об’єктів комунальної власності  у встановленому законодавством порядку;</w:t>
      </w:r>
    </w:p>
    <w:p w:rsidR="00A2159C" w:rsidRPr="00F6132A" w:rsidRDefault="00622166" w:rsidP="0004490D">
      <w:pPr>
        <w:ind w:firstLine="567"/>
        <w:jc w:val="both"/>
        <w:rPr>
          <w:rFonts w:ascii="Times New Roman" w:hAnsi="Times New Roman" w:cs="Times New Roman"/>
          <w:sz w:val="28"/>
        </w:rPr>
      </w:pPr>
      <w:r w:rsidRPr="00F6132A">
        <w:rPr>
          <w:rFonts w:ascii="Times New Roman" w:hAnsi="Times New Roman" w:cs="Times New Roman"/>
          <w:sz w:val="28"/>
        </w:rPr>
        <w:t>3.</w:t>
      </w:r>
      <w:r w:rsidR="00423058" w:rsidRPr="00F6132A">
        <w:rPr>
          <w:rFonts w:ascii="Times New Roman" w:hAnsi="Times New Roman" w:cs="Times New Roman"/>
          <w:sz w:val="28"/>
        </w:rPr>
        <w:t xml:space="preserve"> Контроль за виконанням даного рішення покласти на постійну комісію </w:t>
      </w:r>
      <w:r w:rsidR="001D2A2C" w:rsidRPr="00F6132A">
        <w:rPr>
          <w:rFonts w:ascii="Times New Roman" w:hAnsi="Times New Roman" w:cs="Times New Roman"/>
          <w:sz w:val="28"/>
        </w:rPr>
        <w:t>з питань комунальної власності, житлово-комунального господарства, благоустрою, енергозбереження та транспорту</w:t>
      </w:r>
      <w:r w:rsidR="00F9307D" w:rsidRPr="00F6132A">
        <w:rPr>
          <w:rFonts w:ascii="Times New Roman" w:hAnsi="Times New Roman" w:cs="Times New Roman"/>
          <w:sz w:val="28"/>
        </w:rPr>
        <w:t>, заступника з виконавчої роботи Кармазина С.В.</w:t>
      </w:r>
    </w:p>
    <w:p w:rsidR="0004490D" w:rsidRPr="00F6132A" w:rsidRDefault="0004490D" w:rsidP="0004490D">
      <w:pPr>
        <w:ind w:firstLine="567"/>
        <w:jc w:val="both"/>
        <w:rPr>
          <w:rFonts w:ascii="Times New Roman" w:hAnsi="Times New Roman" w:cs="Times New Roman"/>
          <w:sz w:val="28"/>
        </w:rPr>
      </w:pPr>
    </w:p>
    <w:p w:rsidR="00E97B68" w:rsidRPr="00F6132A" w:rsidRDefault="00E97B68" w:rsidP="0004490D">
      <w:pPr>
        <w:ind w:firstLine="567"/>
        <w:jc w:val="both"/>
        <w:rPr>
          <w:rFonts w:ascii="Times New Roman" w:hAnsi="Times New Roman" w:cs="Times New Roman"/>
          <w:sz w:val="28"/>
        </w:rPr>
      </w:pPr>
    </w:p>
    <w:p w:rsidR="0004490D" w:rsidRPr="00F6132A" w:rsidRDefault="00345529" w:rsidP="002C22DC">
      <w:pPr>
        <w:ind w:firstLine="567"/>
        <w:jc w:val="both"/>
        <w:rPr>
          <w:rFonts w:ascii="Times New Roman" w:hAnsi="Times New Roman"/>
          <w:color w:val="auto"/>
          <w:sz w:val="28"/>
          <w:lang w:eastAsia="en-US"/>
        </w:rPr>
      </w:pPr>
      <w:r w:rsidRPr="00F6132A">
        <w:rPr>
          <w:rFonts w:ascii="Times New Roman" w:hAnsi="Times New Roman"/>
          <w:sz w:val="28"/>
        </w:rPr>
        <w:t xml:space="preserve">Міський голова      </w:t>
      </w:r>
      <w:r w:rsidR="00126B73" w:rsidRPr="00F6132A">
        <w:rPr>
          <w:rFonts w:ascii="Times New Roman" w:hAnsi="Times New Roman"/>
          <w:sz w:val="28"/>
        </w:rPr>
        <w:tab/>
      </w:r>
      <w:r w:rsidR="00126B73" w:rsidRPr="00F6132A">
        <w:rPr>
          <w:rFonts w:ascii="Times New Roman" w:hAnsi="Times New Roman"/>
          <w:sz w:val="28"/>
        </w:rPr>
        <w:tab/>
      </w:r>
      <w:r w:rsidR="00126B73" w:rsidRPr="00F6132A">
        <w:rPr>
          <w:rFonts w:ascii="Times New Roman" w:hAnsi="Times New Roman"/>
          <w:sz w:val="28"/>
        </w:rPr>
        <w:tab/>
      </w:r>
      <w:r w:rsidR="00126B73" w:rsidRPr="00F6132A">
        <w:rPr>
          <w:rFonts w:ascii="Times New Roman" w:hAnsi="Times New Roman"/>
          <w:sz w:val="28"/>
        </w:rPr>
        <w:tab/>
      </w:r>
      <w:r w:rsidR="00126B73" w:rsidRPr="00F6132A">
        <w:rPr>
          <w:rFonts w:ascii="Times New Roman" w:hAnsi="Times New Roman"/>
          <w:sz w:val="28"/>
        </w:rPr>
        <w:tab/>
      </w:r>
      <w:r w:rsidRPr="00F6132A">
        <w:rPr>
          <w:rFonts w:ascii="Times New Roman" w:hAnsi="Times New Roman"/>
          <w:sz w:val="28"/>
        </w:rPr>
        <w:t xml:space="preserve">        Олександр С</w:t>
      </w:r>
      <w:r w:rsidR="001A0495" w:rsidRPr="00F6132A">
        <w:rPr>
          <w:rFonts w:ascii="Times New Roman" w:hAnsi="Times New Roman"/>
          <w:sz w:val="28"/>
        </w:rPr>
        <w:t>АЄНК</w:t>
      </w:r>
      <w:r w:rsidR="0004490D" w:rsidRPr="00F6132A">
        <w:rPr>
          <w:rFonts w:ascii="Times New Roman" w:hAnsi="Times New Roman"/>
          <w:sz w:val="28"/>
        </w:rPr>
        <w:t>О</w:t>
      </w:r>
    </w:p>
    <w:p w:rsidR="00F6132A" w:rsidRDefault="00F6132A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F6132A" w:rsidRPr="00F6132A" w:rsidRDefault="00F6132A" w:rsidP="00F6132A">
      <w:pPr>
        <w:ind w:left="6237"/>
        <w:jc w:val="center"/>
        <w:rPr>
          <w:rFonts w:ascii="Times New Roman" w:hAnsi="Times New Roman" w:cs="Times New Roman"/>
          <w:sz w:val="28"/>
          <w:szCs w:val="28"/>
        </w:rPr>
      </w:pPr>
      <w:r w:rsidRPr="00F6132A">
        <w:rPr>
          <w:rFonts w:ascii="Times New Roman" w:hAnsi="Times New Roman" w:cs="Times New Roman"/>
          <w:sz w:val="28"/>
          <w:szCs w:val="28"/>
        </w:rPr>
        <w:lastRenderedPageBreak/>
        <w:t>Додаток</w:t>
      </w:r>
    </w:p>
    <w:p w:rsidR="00F6132A" w:rsidRPr="00F6132A" w:rsidRDefault="00F6132A" w:rsidP="00F6132A">
      <w:pPr>
        <w:tabs>
          <w:tab w:val="left" w:pos="7020"/>
        </w:tabs>
        <w:ind w:left="6237"/>
        <w:jc w:val="center"/>
        <w:rPr>
          <w:rFonts w:ascii="Times New Roman" w:hAnsi="Times New Roman" w:cs="Times New Roman"/>
          <w:sz w:val="28"/>
          <w:szCs w:val="28"/>
        </w:rPr>
      </w:pPr>
      <w:r w:rsidRPr="00F6132A">
        <w:rPr>
          <w:rFonts w:ascii="Times New Roman" w:hAnsi="Times New Roman" w:cs="Times New Roman"/>
          <w:sz w:val="28"/>
          <w:szCs w:val="28"/>
        </w:rPr>
        <w:t>до рішення міської ради</w:t>
      </w:r>
    </w:p>
    <w:p w:rsidR="00F6132A" w:rsidRPr="00F6132A" w:rsidRDefault="00F6132A" w:rsidP="00F6132A">
      <w:pPr>
        <w:ind w:left="6237"/>
        <w:jc w:val="center"/>
        <w:rPr>
          <w:rFonts w:ascii="Times New Roman" w:hAnsi="Times New Roman" w:cs="Times New Roman"/>
          <w:sz w:val="28"/>
          <w:szCs w:val="28"/>
        </w:rPr>
      </w:pPr>
      <w:r w:rsidRPr="00F6132A">
        <w:rPr>
          <w:rFonts w:ascii="Times New Roman" w:hAnsi="Times New Roman" w:cs="Times New Roman"/>
          <w:sz w:val="28"/>
          <w:szCs w:val="28"/>
        </w:rPr>
        <w:t>14.07.2021 №12-</w:t>
      </w:r>
      <w:r>
        <w:rPr>
          <w:rFonts w:ascii="Times New Roman" w:hAnsi="Times New Roman" w:cs="Times New Roman"/>
          <w:sz w:val="28"/>
          <w:szCs w:val="28"/>
        </w:rPr>
        <w:t>11</w:t>
      </w:r>
    </w:p>
    <w:p w:rsidR="003C3BE1" w:rsidRPr="006D0052" w:rsidRDefault="003C3BE1" w:rsidP="006D5A34">
      <w:pPr>
        <w:jc w:val="both"/>
      </w:pPr>
      <w:r w:rsidRPr="006D0052">
        <w:t> </w:t>
      </w:r>
    </w:p>
    <w:p w:rsidR="00F82703" w:rsidRPr="006D0052" w:rsidRDefault="00F82703" w:rsidP="00F82703">
      <w:pPr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lang w:eastAsia="ru-RU"/>
        </w:rPr>
      </w:pPr>
      <w:r w:rsidRPr="006D0052">
        <w:rPr>
          <w:rFonts w:ascii="Times New Roman" w:eastAsia="Times New Roman" w:hAnsi="Times New Roman" w:cs="Times New Roman"/>
          <w:b/>
          <w:color w:val="auto"/>
          <w:lang w:eastAsia="ru-RU"/>
        </w:rPr>
        <w:t>ПЕРЕЛІК</w:t>
      </w:r>
    </w:p>
    <w:p w:rsidR="00F82703" w:rsidRPr="006D0052" w:rsidRDefault="0018664A" w:rsidP="00F82703">
      <w:pPr>
        <w:jc w:val="center"/>
        <w:rPr>
          <w:rFonts w:ascii="Times New Roman" w:eastAsia="Times New Roman" w:hAnsi="Times New Roman" w:cs="Times New Roman"/>
          <w:b/>
          <w:color w:val="auto"/>
          <w:lang w:eastAsia="ru-RU"/>
        </w:rPr>
      </w:pPr>
      <w:r w:rsidRPr="006D0052">
        <w:rPr>
          <w:rFonts w:ascii="Times New Roman" w:eastAsia="Times New Roman" w:hAnsi="Times New Roman" w:cs="Times New Roman"/>
          <w:b/>
          <w:color w:val="auto"/>
          <w:lang w:eastAsia="ru-RU"/>
        </w:rPr>
        <w:t>об’єктів</w:t>
      </w:r>
      <w:r w:rsidR="00A53E57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нерухомого майна</w:t>
      </w:r>
      <w:r w:rsidRPr="006D0052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комунальної власності</w:t>
      </w:r>
      <w:r w:rsidR="00642EB0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Звенигородської міської територіальної громади</w:t>
      </w:r>
    </w:p>
    <w:p w:rsidR="00F82703" w:rsidRPr="006D0052" w:rsidRDefault="00F82703" w:rsidP="00F82703">
      <w:pPr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lang w:eastAsia="ru-RU"/>
        </w:rPr>
      </w:pPr>
    </w:p>
    <w:p w:rsidR="00F82703" w:rsidRPr="006D0052" w:rsidRDefault="001E70F1" w:rsidP="009278C1">
      <w:pPr>
        <w:tabs>
          <w:tab w:val="left" w:pos="468"/>
          <w:tab w:val="left" w:pos="5328"/>
          <w:tab w:val="left" w:pos="8014"/>
        </w:tabs>
        <w:outlineLvl w:val="0"/>
        <w:rPr>
          <w:rFonts w:ascii="Times New Roman" w:eastAsia="Times New Roman" w:hAnsi="Times New Roman" w:cs="Times New Roman"/>
          <w:b/>
          <w:color w:val="auto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І. </w:t>
      </w:r>
      <w:r w:rsidR="00F63CA2" w:rsidRPr="006D0052">
        <w:rPr>
          <w:rFonts w:ascii="Times New Roman" w:eastAsia="Times New Roman" w:hAnsi="Times New Roman" w:cs="Times New Roman"/>
          <w:b/>
          <w:color w:val="auto"/>
          <w:lang w:eastAsia="ru-RU"/>
        </w:rPr>
        <w:t>Об’єкти міської</w:t>
      </w:r>
      <w:r w:rsidR="00F82703" w:rsidRPr="006D0052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комунальної власності, що перебувають </w:t>
      </w:r>
      <w:r w:rsidR="009278C1">
        <w:rPr>
          <w:rFonts w:ascii="Times New Roman" w:eastAsia="Times New Roman" w:hAnsi="Times New Roman" w:cs="Times New Roman"/>
          <w:b/>
          <w:color w:val="auto"/>
          <w:lang w:eastAsia="ru-RU"/>
        </w:rPr>
        <w:t>на балансі</w:t>
      </w:r>
      <w:r w:rsidR="009406CD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</w:t>
      </w:r>
      <w:r w:rsidR="00F82703" w:rsidRPr="006D0052">
        <w:rPr>
          <w:rFonts w:ascii="Times New Roman" w:eastAsia="Times New Roman" w:hAnsi="Times New Roman" w:cs="Times New Roman"/>
          <w:b/>
          <w:color w:val="auto"/>
          <w:lang w:eastAsia="ru-RU"/>
        </w:rPr>
        <w:t>відділу ос</w:t>
      </w:r>
      <w:r w:rsidR="00A37DB5" w:rsidRPr="006D0052">
        <w:rPr>
          <w:rFonts w:ascii="Times New Roman" w:eastAsia="Times New Roman" w:hAnsi="Times New Roman" w:cs="Times New Roman"/>
          <w:b/>
          <w:color w:val="auto"/>
          <w:lang w:eastAsia="ru-RU"/>
        </w:rPr>
        <w:t>віти</w:t>
      </w:r>
      <w:r w:rsidR="00F82703" w:rsidRPr="006D0052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Звенигородської</w:t>
      </w:r>
      <w:r w:rsidR="00F82703" w:rsidRPr="006D0052">
        <w:rPr>
          <w:rFonts w:ascii="Times New Roman" w:eastAsia="Times New Roman" w:hAnsi="Times New Roman" w:cs="Times New Roman"/>
          <w:b/>
          <w:color w:val="FF0000"/>
          <w:lang w:eastAsia="ru-RU"/>
        </w:rPr>
        <w:t xml:space="preserve"> </w:t>
      </w:r>
      <w:r w:rsidR="00A37DB5" w:rsidRPr="006D0052">
        <w:rPr>
          <w:rFonts w:ascii="Times New Roman" w:eastAsia="Times New Roman" w:hAnsi="Times New Roman" w:cs="Times New Roman"/>
          <w:b/>
          <w:color w:val="auto"/>
          <w:lang w:eastAsia="ru-RU"/>
        </w:rPr>
        <w:t>міської ради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0"/>
        <w:gridCol w:w="7"/>
        <w:gridCol w:w="6095"/>
        <w:gridCol w:w="567"/>
        <w:gridCol w:w="2410"/>
      </w:tblGrid>
      <w:tr w:rsidR="00F82703" w:rsidRPr="006D0052" w:rsidTr="004C0C1C">
        <w:trPr>
          <w:cantSplit/>
          <w:trHeight w:val="1498"/>
        </w:trPr>
        <w:tc>
          <w:tcPr>
            <w:tcW w:w="817" w:type="dxa"/>
            <w:gridSpan w:val="2"/>
          </w:tcPr>
          <w:p w:rsidR="00F82703" w:rsidRPr="006D0052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№ п/п</w:t>
            </w:r>
          </w:p>
        </w:tc>
        <w:tc>
          <w:tcPr>
            <w:tcW w:w="6095" w:type="dxa"/>
          </w:tcPr>
          <w:p w:rsidR="00F82703" w:rsidRPr="006D0052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Назва об’єкта </w:t>
            </w:r>
          </w:p>
        </w:tc>
        <w:tc>
          <w:tcPr>
            <w:tcW w:w="567" w:type="dxa"/>
            <w:textDirection w:val="btLr"/>
          </w:tcPr>
          <w:p w:rsidR="00F82703" w:rsidRPr="006D0052" w:rsidRDefault="00F82703" w:rsidP="00F8270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Кількість</w:t>
            </w:r>
          </w:p>
        </w:tc>
        <w:tc>
          <w:tcPr>
            <w:tcW w:w="2410" w:type="dxa"/>
          </w:tcPr>
          <w:p w:rsidR="00F82703" w:rsidRPr="006D0052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Адреса </w:t>
            </w:r>
          </w:p>
        </w:tc>
      </w:tr>
      <w:tr w:rsidR="00F82703" w:rsidRPr="006D0052" w:rsidTr="004C0C1C">
        <w:trPr>
          <w:cantSplit/>
          <w:trHeight w:val="968"/>
        </w:trPr>
        <w:tc>
          <w:tcPr>
            <w:tcW w:w="817" w:type="dxa"/>
            <w:gridSpan w:val="2"/>
          </w:tcPr>
          <w:p w:rsidR="00F82703" w:rsidRPr="006D0052" w:rsidRDefault="00F82703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1.</w:t>
            </w:r>
          </w:p>
        </w:tc>
        <w:tc>
          <w:tcPr>
            <w:tcW w:w="6095" w:type="dxa"/>
          </w:tcPr>
          <w:p w:rsidR="00F82703" w:rsidRPr="006D0052" w:rsidRDefault="00F82703" w:rsidP="004A6E03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Звенигородська загальноосвітня школа-інтернат І-ІІІ ступенів-спортивни</w:t>
            </w:r>
            <w:r w:rsidR="0018664A"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й ліцей Звенигородської міської </w:t>
            </w:r>
            <w:r w:rsidR="00642EB0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ради</w:t>
            </w:r>
          </w:p>
        </w:tc>
        <w:tc>
          <w:tcPr>
            <w:tcW w:w="567" w:type="dxa"/>
            <w:textDirection w:val="btLr"/>
          </w:tcPr>
          <w:p w:rsidR="00F82703" w:rsidRPr="006D0052" w:rsidRDefault="00F82703" w:rsidP="00F82703">
            <w:pPr>
              <w:ind w:left="113" w:right="113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</w:p>
        </w:tc>
        <w:tc>
          <w:tcPr>
            <w:tcW w:w="2410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</w:t>
            </w:r>
            <w:r w:rsidR="00C33598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Звенигородка,    вул. Дениса Давидова,</w:t>
            </w:r>
            <w:r w:rsidR="00C33598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17</w:t>
            </w:r>
          </w:p>
        </w:tc>
      </w:tr>
      <w:tr w:rsidR="00C33598" w:rsidRPr="006D0052" w:rsidTr="004C0C1C">
        <w:trPr>
          <w:trHeight w:val="145"/>
        </w:trPr>
        <w:tc>
          <w:tcPr>
            <w:tcW w:w="817" w:type="dxa"/>
            <w:gridSpan w:val="2"/>
          </w:tcPr>
          <w:p w:rsidR="00C33598" w:rsidRPr="006D0052" w:rsidRDefault="00C33598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1.1.</w:t>
            </w:r>
          </w:p>
        </w:tc>
        <w:tc>
          <w:tcPr>
            <w:tcW w:w="6095" w:type="dxa"/>
          </w:tcPr>
          <w:p w:rsidR="00C33598" w:rsidRPr="006D0052" w:rsidRDefault="00C97D5D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  <w:r w:rsidR="00C33598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Учбовий корпус</w:t>
            </w:r>
          </w:p>
        </w:tc>
        <w:tc>
          <w:tcPr>
            <w:tcW w:w="567" w:type="dxa"/>
          </w:tcPr>
          <w:p w:rsidR="00C33598" w:rsidRPr="006D0052" w:rsidRDefault="00C33598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C33598" w:rsidRPr="006D0052" w:rsidRDefault="00C33598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C33598" w:rsidRPr="006D0052" w:rsidTr="004C0C1C">
        <w:trPr>
          <w:trHeight w:val="145"/>
        </w:trPr>
        <w:tc>
          <w:tcPr>
            <w:tcW w:w="817" w:type="dxa"/>
            <w:gridSpan w:val="2"/>
          </w:tcPr>
          <w:p w:rsidR="00C33598" w:rsidRPr="006D0052" w:rsidRDefault="00C33598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1.2</w:t>
            </w:r>
          </w:p>
        </w:tc>
        <w:tc>
          <w:tcPr>
            <w:tcW w:w="6095" w:type="dxa"/>
          </w:tcPr>
          <w:p w:rsidR="00C33598" w:rsidRPr="006D0052" w:rsidRDefault="00220E0F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Будівля г</w:t>
            </w:r>
            <w:r w:rsidR="00C33598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уртожит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ку</w:t>
            </w:r>
          </w:p>
        </w:tc>
        <w:tc>
          <w:tcPr>
            <w:tcW w:w="567" w:type="dxa"/>
          </w:tcPr>
          <w:p w:rsidR="00C33598" w:rsidRPr="006D0052" w:rsidRDefault="00C33598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C33598" w:rsidRPr="006D0052" w:rsidRDefault="00C33598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C33598" w:rsidRPr="006D0052" w:rsidTr="004C0C1C">
        <w:trPr>
          <w:trHeight w:val="145"/>
        </w:trPr>
        <w:tc>
          <w:tcPr>
            <w:tcW w:w="817" w:type="dxa"/>
            <w:gridSpan w:val="2"/>
          </w:tcPr>
          <w:p w:rsidR="00C33598" w:rsidRPr="006D0052" w:rsidRDefault="00C33598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1.3</w:t>
            </w:r>
          </w:p>
        </w:tc>
        <w:tc>
          <w:tcPr>
            <w:tcW w:w="6095" w:type="dxa"/>
          </w:tcPr>
          <w:p w:rsidR="00C33598" w:rsidRPr="006D0052" w:rsidRDefault="00220E0F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Будівля ї</w:t>
            </w:r>
            <w:r w:rsidR="00C33598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дальн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і</w:t>
            </w:r>
          </w:p>
        </w:tc>
        <w:tc>
          <w:tcPr>
            <w:tcW w:w="567" w:type="dxa"/>
          </w:tcPr>
          <w:p w:rsidR="00C33598" w:rsidRPr="006D0052" w:rsidRDefault="00C33598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C33598" w:rsidRPr="006D0052" w:rsidRDefault="00C33598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C33598" w:rsidRPr="006D0052" w:rsidTr="004C0C1C">
        <w:trPr>
          <w:trHeight w:val="145"/>
        </w:trPr>
        <w:tc>
          <w:tcPr>
            <w:tcW w:w="817" w:type="dxa"/>
            <w:gridSpan w:val="2"/>
          </w:tcPr>
          <w:p w:rsidR="00C33598" w:rsidRPr="006D0052" w:rsidRDefault="00C33598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1.4</w:t>
            </w:r>
          </w:p>
        </w:tc>
        <w:tc>
          <w:tcPr>
            <w:tcW w:w="6095" w:type="dxa"/>
          </w:tcPr>
          <w:p w:rsidR="00C33598" w:rsidRPr="006D0052" w:rsidRDefault="00220E0F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Будівля  м</w:t>
            </w:r>
            <w:r w:rsidR="00C33598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айстерн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і</w:t>
            </w:r>
          </w:p>
        </w:tc>
        <w:tc>
          <w:tcPr>
            <w:tcW w:w="567" w:type="dxa"/>
          </w:tcPr>
          <w:p w:rsidR="00C33598" w:rsidRPr="006D0052" w:rsidRDefault="00C33598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C33598" w:rsidRPr="006D0052" w:rsidRDefault="00C33598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C33598" w:rsidRPr="006D0052" w:rsidTr="004C0C1C">
        <w:trPr>
          <w:trHeight w:val="145"/>
        </w:trPr>
        <w:tc>
          <w:tcPr>
            <w:tcW w:w="817" w:type="dxa"/>
            <w:gridSpan w:val="2"/>
          </w:tcPr>
          <w:p w:rsidR="00C33598" w:rsidRPr="006D0052" w:rsidRDefault="00C33598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1.5</w:t>
            </w:r>
          </w:p>
        </w:tc>
        <w:tc>
          <w:tcPr>
            <w:tcW w:w="6095" w:type="dxa"/>
          </w:tcPr>
          <w:p w:rsidR="00C33598" w:rsidRPr="006D0052" w:rsidRDefault="00C97D5D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Будівля (г</w:t>
            </w:r>
            <w:r w:rsidR="00C33598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араж , пральня, </w:t>
            </w:r>
            <w:r w:rsidR="00F61AA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котельня 1, котельня 2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)</w:t>
            </w:r>
          </w:p>
        </w:tc>
        <w:tc>
          <w:tcPr>
            <w:tcW w:w="567" w:type="dxa"/>
          </w:tcPr>
          <w:p w:rsidR="00C33598" w:rsidRPr="006D0052" w:rsidRDefault="00C33598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C33598" w:rsidRPr="006D0052" w:rsidRDefault="00C33598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C33598" w:rsidRPr="006D0052" w:rsidTr="004C0C1C">
        <w:trPr>
          <w:trHeight w:val="145"/>
        </w:trPr>
        <w:tc>
          <w:tcPr>
            <w:tcW w:w="817" w:type="dxa"/>
            <w:gridSpan w:val="2"/>
          </w:tcPr>
          <w:p w:rsidR="00C33598" w:rsidRPr="006D0052" w:rsidRDefault="00C33598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1.6</w:t>
            </w:r>
          </w:p>
        </w:tc>
        <w:tc>
          <w:tcPr>
            <w:tcW w:w="6095" w:type="dxa"/>
          </w:tcPr>
          <w:p w:rsidR="00C33598" w:rsidRPr="006D0052" w:rsidRDefault="00C97D5D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Будівля овочесховища  </w:t>
            </w:r>
          </w:p>
        </w:tc>
        <w:tc>
          <w:tcPr>
            <w:tcW w:w="567" w:type="dxa"/>
          </w:tcPr>
          <w:p w:rsidR="00C33598" w:rsidRPr="006D0052" w:rsidRDefault="00C33598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C33598" w:rsidRPr="006D0052" w:rsidRDefault="00C33598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C33598" w:rsidRPr="006D0052" w:rsidTr="004C0C1C">
        <w:trPr>
          <w:trHeight w:val="145"/>
        </w:trPr>
        <w:tc>
          <w:tcPr>
            <w:tcW w:w="817" w:type="dxa"/>
            <w:gridSpan w:val="2"/>
          </w:tcPr>
          <w:p w:rsidR="00C33598" w:rsidRPr="006D0052" w:rsidRDefault="00C33598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1.7</w:t>
            </w:r>
          </w:p>
        </w:tc>
        <w:tc>
          <w:tcPr>
            <w:tcW w:w="6095" w:type="dxa"/>
          </w:tcPr>
          <w:p w:rsidR="00C33598" w:rsidRPr="006D0052" w:rsidRDefault="00C97D5D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Будівля с</w:t>
            </w:r>
            <w:r w:rsidR="00F61AA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порткомплекс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у</w:t>
            </w:r>
          </w:p>
        </w:tc>
        <w:tc>
          <w:tcPr>
            <w:tcW w:w="567" w:type="dxa"/>
          </w:tcPr>
          <w:p w:rsidR="00C33598" w:rsidRPr="006D0052" w:rsidRDefault="00C33598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C33598" w:rsidRPr="006D0052" w:rsidRDefault="00C33598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C33598" w:rsidRPr="006D0052" w:rsidTr="004C0C1C">
        <w:trPr>
          <w:trHeight w:val="145"/>
        </w:trPr>
        <w:tc>
          <w:tcPr>
            <w:tcW w:w="817" w:type="dxa"/>
            <w:gridSpan w:val="2"/>
          </w:tcPr>
          <w:p w:rsidR="00C33598" w:rsidRPr="006D0052" w:rsidRDefault="00C33598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1.8</w:t>
            </w:r>
          </w:p>
        </w:tc>
        <w:tc>
          <w:tcPr>
            <w:tcW w:w="6095" w:type="dxa"/>
          </w:tcPr>
          <w:p w:rsidR="00C33598" w:rsidRPr="006D0052" w:rsidRDefault="00C97D5D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Будівля вбиральні</w:t>
            </w:r>
            <w:r w:rsidR="00C33598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C33598" w:rsidRPr="006D0052" w:rsidRDefault="00C33598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C33598" w:rsidRPr="006D0052" w:rsidRDefault="00C33598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C33598" w:rsidRPr="006D0052" w:rsidTr="004C0C1C">
        <w:trPr>
          <w:trHeight w:val="145"/>
        </w:trPr>
        <w:tc>
          <w:tcPr>
            <w:tcW w:w="817" w:type="dxa"/>
            <w:gridSpan w:val="2"/>
          </w:tcPr>
          <w:p w:rsidR="00C33598" w:rsidRPr="006D0052" w:rsidRDefault="00C33598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1.9</w:t>
            </w:r>
          </w:p>
        </w:tc>
        <w:tc>
          <w:tcPr>
            <w:tcW w:w="6095" w:type="dxa"/>
          </w:tcPr>
          <w:p w:rsidR="00C33598" w:rsidRPr="006D0052" w:rsidRDefault="00C97D5D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  <w:r w:rsidR="00E9116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Будівля сараю</w:t>
            </w:r>
            <w:r w:rsidR="00C33598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(погріб) камінний</w:t>
            </w:r>
          </w:p>
        </w:tc>
        <w:tc>
          <w:tcPr>
            <w:tcW w:w="567" w:type="dxa"/>
          </w:tcPr>
          <w:p w:rsidR="00C33598" w:rsidRPr="006D0052" w:rsidRDefault="00C33598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C33598" w:rsidRPr="006D0052" w:rsidRDefault="00C33598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C33598" w:rsidRPr="006D0052" w:rsidTr="004C0C1C">
        <w:trPr>
          <w:trHeight w:val="145"/>
        </w:trPr>
        <w:tc>
          <w:tcPr>
            <w:tcW w:w="817" w:type="dxa"/>
            <w:gridSpan w:val="2"/>
          </w:tcPr>
          <w:p w:rsidR="00C33598" w:rsidRPr="006D0052" w:rsidRDefault="00C33598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1.10</w:t>
            </w:r>
          </w:p>
        </w:tc>
        <w:tc>
          <w:tcPr>
            <w:tcW w:w="6095" w:type="dxa"/>
          </w:tcPr>
          <w:p w:rsidR="00C33598" w:rsidRPr="006D0052" w:rsidRDefault="00C97D5D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  <w:r w:rsidR="00C33598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Водонапірна башта</w:t>
            </w:r>
          </w:p>
        </w:tc>
        <w:tc>
          <w:tcPr>
            <w:tcW w:w="567" w:type="dxa"/>
          </w:tcPr>
          <w:p w:rsidR="00C33598" w:rsidRPr="006D0052" w:rsidRDefault="00C33598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C33598" w:rsidRPr="006D0052" w:rsidRDefault="00C33598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C33598" w:rsidRPr="006D0052" w:rsidTr="004C0C1C">
        <w:trPr>
          <w:trHeight w:val="145"/>
        </w:trPr>
        <w:tc>
          <w:tcPr>
            <w:tcW w:w="817" w:type="dxa"/>
            <w:gridSpan w:val="2"/>
          </w:tcPr>
          <w:p w:rsidR="00C33598" w:rsidRPr="006D0052" w:rsidRDefault="00C33598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1.11</w:t>
            </w:r>
          </w:p>
        </w:tc>
        <w:tc>
          <w:tcPr>
            <w:tcW w:w="6095" w:type="dxa"/>
          </w:tcPr>
          <w:p w:rsidR="00C33598" w:rsidRPr="006D0052" w:rsidRDefault="00220E0F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Будівля </w:t>
            </w:r>
            <w:r w:rsidR="00C97D5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насосної станції</w:t>
            </w:r>
            <w:r w:rsidR="00C33598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C33598" w:rsidRPr="006D0052" w:rsidRDefault="00C33598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C33598" w:rsidRPr="006D0052" w:rsidRDefault="00C33598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C33598" w:rsidRPr="006D0052" w:rsidTr="004C0C1C">
        <w:trPr>
          <w:trHeight w:val="145"/>
        </w:trPr>
        <w:tc>
          <w:tcPr>
            <w:tcW w:w="817" w:type="dxa"/>
            <w:gridSpan w:val="2"/>
          </w:tcPr>
          <w:p w:rsidR="00C33598" w:rsidRPr="006D0052" w:rsidRDefault="00C33598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1.12</w:t>
            </w:r>
          </w:p>
        </w:tc>
        <w:tc>
          <w:tcPr>
            <w:tcW w:w="6095" w:type="dxa"/>
          </w:tcPr>
          <w:p w:rsidR="00C33598" w:rsidRPr="006D0052" w:rsidRDefault="00C33598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Спортивний майданчик </w:t>
            </w:r>
          </w:p>
        </w:tc>
        <w:tc>
          <w:tcPr>
            <w:tcW w:w="567" w:type="dxa"/>
          </w:tcPr>
          <w:p w:rsidR="00C33598" w:rsidRPr="006D0052" w:rsidRDefault="00C33598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2410" w:type="dxa"/>
            <w:vMerge/>
          </w:tcPr>
          <w:p w:rsidR="00C33598" w:rsidRPr="006D0052" w:rsidRDefault="00C33598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C33598" w:rsidRPr="006D0052" w:rsidTr="004C0C1C">
        <w:trPr>
          <w:trHeight w:val="145"/>
        </w:trPr>
        <w:tc>
          <w:tcPr>
            <w:tcW w:w="817" w:type="dxa"/>
            <w:gridSpan w:val="2"/>
          </w:tcPr>
          <w:p w:rsidR="00C33598" w:rsidRPr="006D0052" w:rsidRDefault="00C33598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1.13</w:t>
            </w:r>
          </w:p>
        </w:tc>
        <w:tc>
          <w:tcPr>
            <w:tcW w:w="6095" w:type="dxa"/>
          </w:tcPr>
          <w:p w:rsidR="00C33598" w:rsidRPr="006D0052" w:rsidRDefault="00220E0F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Будівля </w:t>
            </w:r>
            <w:r w:rsidR="00C97D5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конюшні</w:t>
            </w:r>
            <w:r w:rsidR="00C33598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C33598" w:rsidRPr="006D0052" w:rsidRDefault="00C33598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C33598" w:rsidRPr="006D0052" w:rsidRDefault="00C33598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C33598" w:rsidRPr="006D0052" w:rsidTr="004C0C1C">
        <w:trPr>
          <w:trHeight w:val="145"/>
        </w:trPr>
        <w:tc>
          <w:tcPr>
            <w:tcW w:w="817" w:type="dxa"/>
            <w:gridSpan w:val="2"/>
          </w:tcPr>
          <w:p w:rsidR="00C33598" w:rsidRPr="006D0052" w:rsidRDefault="00C33598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1.14</w:t>
            </w:r>
          </w:p>
        </w:tc>
        <w:tc>
          <w:tcPr>
            <w:tcW w:w="6095" w:type="dxa"/>
          </w:tcPr>
          <w:p w:rsidR="00C33598" w:rsidRPr="006D0052" w:rsidRDefault="00220E0F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  <w:r w:rsidR="00C33598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Огорожа 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металева навколо школи</w:t>
            </w:r>
          </w:p>
        </w:tc>
        <w:tc>
          <w:tcPr>
            <w:tcW w:w="567" w:type="dxa"/>
          </w:tcPr>
          <w:p w:rsidR="00C33598" w:rsidRPr="006D0052" w:rsidRDefault="00C33598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C33598" w:rsidRPr="006D0052" w:rsidRDefault="00C33598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C33598" w:rsidRPr="006D0052" w:rsidTr="004C0C1C">
        <w:trPr>
          <w:trHeight w:val="145"/>
        </w:trPr>
        <w:tc>
          <w:tcPr>
            <w:tcW w:w="817" w:type="dxa"/>
            <w:gridSpan w:val="2"/>
          </w:tcPr>
          <w:p w:rsidR="00C33598" w:rsidRPr="006D0052" w:rsidRDefault="00C33598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1.15</w:t>
            </w:r>
          </w:p>
        </w:tc>
        <w:tc>
          <w:tcPr>
            <w:tcW w:w="6095" w:type="dxa"/>
          </w:tcPr>
          <w:p w:rsidR="00C33598" w:rsidRPr="006D0052" w:rsidRDefault="00C97D5D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  <w:r w:rsidR="00C33598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Ворота 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металеві</w:t>
            </w:r>
          </w:p>
        </w:tc>
        <w:tc>
          <w:tcPr>
            <w:tcW w:w="567" w:type="dxa"/>
          </w:tcPr>
          <w:p w:rsidR="00C33598" w:rsidRPr="006D0052" w:rsidRDefault="00C33598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C33598" w:rsidRPr="006D0052" w:rsidRDefault="00C33598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C33598" w:rsidRPr="006D0052" w:rsidTr="004C0C1C">
        <w:trPr>
          <w:trHeight w:val="145"/>
        </w:trPr>
        <w:tc>
          <w:tcPr>
            <w:tcW w:w="817" w:type="dxa"/>
            <w:gridSpan w:val="2"/>
          </w:tcPr>
          <w:p w:rsidR="00C33598" w:rsidRPr="006D0052" w:rsidRDefault="00C33598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1.16</w:t>
            </w:r>
          </w:p>
        </w:tc>
        <w:tc>
          <w:tcPr>
            <w:tcW w:w="6095" w:type="dxa"/>
          </w:tcPr>
          <w:p w:rsidR="00C33598" w:rsidRPr="006D0052" w:rsidRDefault="00C97D5D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  <w:r w:rsidR="00C33598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Хвіртка</w:t>
            </w:r>
          </w:p>
        </w:tc>
        <w:tc>
          <w:tcPr>
            <w:tcW w:w="567" w:type="dxa"/>
          </w:tcPr>
          <w:p w:rsidR="00C33598" w:rsidRPr="006D0052" w:rsidRDefault="00C33598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C33598" w:rsidRPr="006D0052" w:rsidRDefault="00C33598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C33598" w:rsidRPr="006D0052" w:rsidTr="004C0C1C">
        <w:trPr>
          <w:trHeight w:val="145"/>
        </w:trPr>
        <w:tc>
          <w:tcPr>
            <w:tcW w:w="817" w:type="dxa"/>
            <w:gridSpan w:val="2"/>
          </w:tcPr>
          <w:p w:rsidR="00C33598" w:rsidRPr="006D0052" w:rsidRDefault="00C33598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1.17</w:t>
            </w:r>
          </w:p>
        </w:tc>
        <w:tc>
          <w:tcPr>
            <w:tcW w:w="6095" w:type="dxa"/>
          </w:tcPr>
          <w:p w:rsidR="00C33598" w:rsidRPr="006D0052" w:rsidRDefault="00C97D5D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Споруда </w:t>
            </w:r>
            <w:r w:rsidR="00C33598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для вигону коней</w:t>
            </w:r>
          </w:p>
        </w:tc>
        <w:tc>
          <w:tcPr>
            <w:tcW w:w="567" w:type="dxa"/>
          </w:tcPr>
          <w:p w:rsidR="00C33598" w:rsidRPr="006D0052" w:rsidRDefault="00C33598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C33598" w:rsidRPr="006D0052" w:rsidRDefault="00C33598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C33598" w:rsidRPr="006D0052" w:rsidTr="004C0C1C">
        <w:trPr>
          <w:trHeight w:val="145"/>
        </w:trPr>
        <w:tc>
          <w:tcPr>
            <w:tcW w:w="817" w:type="dxa"/>
            <w:gridSpan w:val="2"/>
          </w:tcPr>
          <w:p w:rsidR="00C33598" w:rsidRPr="006D0052" w:rsidRDefault="00C33598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1.18</w:t>
            </w:r>
          </w:p>
        </w:tc>
        <w:tc>
          <w:tcPr>
            <w:tcW w:w="6095" w:type="dxa"/>
          </w:tcPr>
          <w:p w:rsidR="00C33598" w:rsidRPr="006D0052" w:rsidRDefault="00C33598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Загорода для коней</w:t>
            </w:r>
          </w:p>
        </w:tc>
        <w:tc>
          <w:tcPr>
            <w:tcW w:w="567" w:type="dxa"/>
          </w:tcPr>
          <w:p w:rsidR="00C33598" w:rsidRPr="006D0052" w:rsidRDefault="00C33598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C33598" w:rsidRPr="006D0052" w:rsidRDefault="00C33598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C33598" w:rsidRPr="006D0052" w:rsidTr="004C0C1C">
        <w:trPr>
          <w:trHeight w:val="145"/>
        </w:trPr>
        <w:tc>
          <w:tcPr>
            <w:tcW w:w="817" w:type="dxa"/>
            <w:gridSpan w:val="2"/>
          </w:tcPr>
          <w:p w:rsidR="00C33598" w:rsidRPr="006D0052" w:rsidRDefault="00C33598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1.19</w:t>
            </w:r>
          </w:p>
        </w:tc>
        <w:tc>
          <w:tcPr>
            <w:tcW w:w="6095" w:type="dxa"/>
          </w:tcPr>
          <w:p w:rsidR="00C33598" w:rsidRPr="006D0052" w:rsidRDefault="00C33598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Резервуар</w:t>
            </w:r>
            <w:r w:rsidR="00C97D5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пожежний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для води</w:t>
            </w:r>
          </w:p>
        </w:tc>
        <w:tc>
          <w:tcPr>
            <w:tcW w:w="567" w:type="dxa"/>
          </w:tcPr>
          <w:p w:rsidR="00C33598" w:rsidRPr="006D0052" w:rsidRDefault="00C33598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C33598" w:rsidRPr="006D0052" w:rsidRDefault="00C33598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C33598" w:rsidRPr="006D0052" w:rsidTr="004C0C1C">
        <w:trPr>
          <w:trHeight w:val="145"/>
        </w:trPr>
        <w:tc>
          <w:tcPr>
            <w:tcW w:w="817" w:type="dxa"/>
            <w:gridSpan w:val="2"/>
          </w:tcPr>
          <w:p w:rsidR="00C33598" w:rsidRPr="006D0052" w:rsidRDefault="00C33598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1.20</w:t>
            </w:r>
          </w:p>
        </w:tc>
        <w:tc>
          <w:tcPr>
            <w:tcW w:w="6095" w:type="dxa"/>
          </w:tcPr>
          <w:p w:rsidR="00C33598" w:rsidRPr="006D0052" w:rsidRDefault="00C97D5D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  <w:r w:rsidR="00C33598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Погріб</w:t>
            </w:r>
          </w:p>
        </w:tc>
        <w:tc>
          <w:tcPr>
            <w:tcW w:w="567" w:type="dxa"/>
          </w:tcPr>
          <w:p w:rsidR="00C33598" w:rsidRPr="006D0052" w:rsidRDefault="00C33598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C33598" w:rsidRPr="006D0052" w:rsidRDefault="00C33598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C33598" w:rsidRPr="006D0052" w:rsidTr="00C33598">
        <w:trPr>
          <w:trHeight w:val="276"/>
        </w:trPr>
        <w:tc>
          <w:tcPr>
            <w:tcW w:w="817" w:type="dxa"/>
            <w:gridSpan w:val="2"/>
            <w:tcBorders>
              <w:bottom w:val="single" w:sz="4" w:space="0" w:color="auto"/>
            </w:tcBorders>
          </w:tcPr>
          <w:p w:rsidR="00C33598" w:rsidRPr="006D0052" w:rsidRDefault="00C33598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1.21</w:t>
            </w: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:rsidR="00C33598" w:rsidRPr="006D0052" w:rsidRDefault="00C97D5D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Будівля г</w:t>
            </w:r>
            <w:r w:rsidR="00C33598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араж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а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33598" w:rsidRPr="006D0052" w:rsidRDefault="00C33598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C33598" w:rsidRPr="006D0052" w:rsidRDefault="00C33598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C33598" w:rsidRPr="006D0052" w:rsidTr="004C0C1C">
        <w:trPr>
          <w:trHeight w:val="145"/>
        </w:trPr>
        <w:tc>
          <w:tcPr>
            <w:tcW w:w="817" w:type="dxa"/>
            <w:gridSpan w:val="2"/>
          </w:tcPr>
          <w:p w:rsidR="00C33598" w:rsidRPr="006D0052" w:rsidRDefault="00C33598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1.22</w:t>
            </w:r>
          </w:p>
        </w:tc>
        <w:tc>
          <w:tcPr>
            <w:tcW w:w="6095" w:type="dxa"/>
          </w:tcPr>
          <w:p w:rsidR="00C33598" w:rsidRPr="006D0052" w:rsidRDefault="00C33598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Футбольне поле </w:t>
            </w:r>
          </w:p>
        </w:tc>
        <w:tc>
          <w:tcPr>
            <w:tcW w:w="567" w:type="dxa"/>
          </w:tcPr>
          <w:p w:rsidR="00C33598" w:rsidRPr="006D0052" w:rsidRDefault="00F61AAD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C33598" w:rsidRPr="006D0052" w:rsidRDefault="00C33598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962EDA" w:rsidRDefault="00962EDA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</w:p>
          <w:p w:rsidR="00F82703" w:rsidRPr="006D0052" w:rsidRDefault="00F82703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2</w:t>
            </w:r>
          </w:p>
        </w:tc>
        <w:tc>
          <w:tcPr>
            <w:tcW w:w="6095" w:type="dxa"/>
            <w:vAlign w:val="bottom"/>
          </w:tcPr>
          <w:p w:rsidR="00F82703" w:rsidRPr="006D0052" w:rsidRDefault="00F82703" w:rsidP="004A6E03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>Звенигородська спеціалізована школа І-ІІІ ступенів імені Тараса Ш</w:t>
            </w:r>
            <w:r w:rsidR="0018664A" w:rsidRPr="006D0052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>евченка Звенигородської міської</w:t>
            </w:r>
            <w:r w:rsidRPr="006D0052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 xml:space="preserve"> ради</w:t>
            </w: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 </w:t>
            </w:r>
            <w:r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ind w:right="-85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</w:p>
        </w:tc>
        <w:tc>
          <w:tcPr>
            <w:tcW w:w="2410" w:type="dxa"/>
          </w:tcPr>
          <w:p w:rsidR="00F82703" w:rsidRPr="006D0052" w:rsidRDefault="00F82703" w:rsidP="00F82703">
            <w:pPr>
              <w:ind w:right="-85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м.Звенигородка,    проспект Шевченка, 121А</w:t>
            </w: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642EB0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2.1</w:t>
            </w:r>
          </w:p>
        </w:tc>
        <w:tc>
          <w:tcPr>
            <w:tcW w:w="6095" w:type="dxa"/>
            <w:vAlign w:val="bottom"/>
          </w:tcPr>
          <w:p w:rsidR="00F82703" w:rsidRPr="006D0052" w:rsidRDefault="00C97D5D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</w:t>
            </w:r>
            <w:r w:rsidR="00D8310C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>Будівля</w:t>
            </w:r>
            <w:r w:rsidR="00F82703"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школи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ind w:right="-85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F82703" w:rsidRPr="006D0052" w:rsidRDefault="00F82703" w:rsidP="00F82703">
            <w:pPr>
              <w:ind w:right="-85"/>
              <w:rPr>
                <w:rFonts w:ascii="Times New Roman" w:eastAsia="Times New Roman" w:hAnsi="Times New Roman" w:cs="Times New Roman"/>
                <w:color w:val="00B050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642EB0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2.2</w:t>
            </w:r>
          </w:p>
        </w:tc>
        <w:tc>
          <w:tcPr>
            <w:tcW w:w="6095" w:type="dxa"/>
            <w:vAlign w:val="bottom"/>
          </w:tcPr>
          <w:p w:rsidR="00F82703" w:rsidRPr="006D0052" w:rsidRDefault="00C97D5D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Будівля г</w:t>
            </w:r>
            <w:r w:rsidR="00F82703"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>араж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>а</w:t>
            </w:r>
            <w:r w:rsidR="00F82703"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(на 2 бокси)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ind w:right="-85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ind w:right="-85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642EB0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2.3</w:t>
            </w:r>
          </w:p>
        </w:tc>
        <w:tc>
          <w:tcPr>
            <w:tcW w:w="6095" w:type="dxa"/>
            <w:vAlign w:val="bottom"/>
          </w:tcPr>
          <w:p w:rsidR="00F82703" w:rsidRPr="006D0052" w:rsidRDefault="00C97D5D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</w:t>
            </w:r>
            <w:r w:rsidR="00F82703"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Погріб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ind w:right="-85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ind w:right="-85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642EB0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2.4</w:t>
            </w:r>
          </w:p>
        </w:tc>
        <w:tc>
          <w:tcPr>
            <w:tcW w:w="6095" w:type="dxa"/>
            <w:vAlign w:val="bottom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Спортивний майданчик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ind w:right="-85"/>
              <w:rPr>
                <w:rFonts w:ascii="Times New Roman" w:eastAsia="Times New Roman" w:hAnsi="Times New Roman" w:cs="Times New Roman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ind w:right="-85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642EB0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2.5</w:t>
            </w:r>
          </w:p>
        </w:tc>
        <w:tc>
          <w:tcPr>
            <w:tcW w:w="6095" w:type="dxa"/>
            <w:vAlign w:val="bottom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Огорожа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ind w:right="-85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ind w:right="-85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642EB0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2.6</w:t>
            </w:r>
          </w:p>
        </w:tc>
        <w:tc>
          <w:tcPr>
            <w:tcW w:w="6095" w:type="dxa"/>
            <w:vAlign w:val="bottom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Ворота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ind w:right="-85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ind w:right="-85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642EB0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lastRenderedPageBreak/>
              <w:t>2.7</w:t>
            </w:r>
          </w:p>
        </w:tc>
        <w:tc>
          <w:tcPr>
            <w:tcW w:w="6095" w:type="dxa"/>
            <w:vAlign w:val="bottom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>Гараж ( на один бокс)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ind w:right="-85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ind w:right="-85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642EB0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lastRenderedPageBreak/>
              <w:t>2.8</w:t>
            </w:r>
          </w:p>
        </w:tc>
        <w:tc>
          <w:tcPr>
            <w:tcW w:w="6095" w:type="dxa"/>
            <w:vAlign w:val="bottom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>Футбольне поле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ind w:right="-85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ind w:right="-85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642EB0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2.9</w:t>
            </w:r>
          </w:p>
        </w:tc>
        <w:tc>
          <w:tcPr>
            <w:tcW w:w="6095" w:type="dxa"/>
            <w:vAlign w:val="bottom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>Огорожа маленька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ind w:right="-85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ind w:right="-85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962EDA" w:rsidRDefault="00962EDA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</w:p>
          <w:p w:rsidR="00F82703" w:rsidRPr="006D0052" w:rsidRDefault="00F82703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3</w:t>
            </w:r>
          </w:p>
        </w:tc>
        <w:tc>
          <w:tcPr>
            <w:tcW w:w="6095" w:type="dxa"/>
          </w:tcPr>
          <w:p w:rsidR="00F82703" w:rsidRPr="006D0052" w:rsidRDefault="00F82703" w:rsidP="006E4B7D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>Звенигородська спеціалізована школа І-ІІІ ступенів №1</w:t>
            </w: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 Звенигородської </w:t>
            </w:r>
            <w:r w:rsidR="006E4B7D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міської ради</w:t>
            </w:r>
            <w:r w:rsidRPr="006D0052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</w:p>
        </w:tc>
        <w:tc>
          <w:tcPr>
            <w:tcW w:w="2410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</w:t>
            </w:r>
            <w:r w:rsidR="00C33598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Звенигородка,    провулок Віктора Погорілого,11</w:t>
            </w: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642EB0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3.1</w:t>
            </w:r>
          </w:p>
        </w:tc>
        <w:tc>
          <w:tcPr>
            <w:tcW w:w="6095" w:type="dxa"/>
          </w:tcPr>
          <w:p w:rsidR="00F82703" w:rsidRPr="006D0052" w:rsidRDefault="00D8310C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>Будівля</w:t>
            </w:r>
            <w:r w:rsidR="00F82703"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школи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642EB0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3.2</w:t>
            </w:r>
          </w:p>
        </w:tc>
        <w:tc>
          <w:tcPr>
            <w:tcW w:w="6095" w:type="dxa"/>
          </w:tcPr>
          <w:p w:rsidR="00F82703" w:rsidRPr="006D0052" w:rsidRDefault="00E9116D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Будівля бібліотеки</w:t>
            </w:r>
            <w:r w:rsidR="00F82703"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642EB0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3.3</w:t>
            </w:r>
          </w:p>
        </w:tc>
        <w:tc>
          <w:tcPr>
            <w:tcW w:w="6095" w:type="dxa"/>
          </w:tcPr>
          <w:p w:rsidR="00F82703" w:rsidRPr="006D0052" w:rsidRDefault="00E9116D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Будівля сараю</w:t>
            </w:r>
            <w:r w:rsidR="00F82703"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642EB0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3.4</w:t>
            </w:r>
          </w:p>
        </w:tc>
        <w:tc>
          <w:tcPr>
            <w:tcW w:w="6095" w:type="dxa"/>
          </w:tcPr>
          <w:p w:rsidR="00F82703" w:rsidRPr="006D0052" w:rsidRDefault="00E9116D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Будівля вбиральні</w:t>
            </w:r>
            <w:r w:rsidR="00F82703"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642EB0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3.5</w:t>
            </w:r>
          </w:p>
        </w:tc>
        <w:tc>
          <w:tcPr>
            <w:tcW w:w="6095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>Спортивний майданчик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642EB0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3.6</w:t>
            </w:r>
          </w:p>
        </w:tc>
        <w:tc>
          <w:tcPr>
            <w:tcW w:w="6095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Огорожа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642EB0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3.7</w:t>
            </w:r>
          </w:p>
        </w:tc>
        <w:tc>
          <w:tcPr>
            <w:tcW w:w="6095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Ворота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F82703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4</w:t>
            </w:r>
          </w:p>
        </w:tc>
        <w:tc>
          <w:tcPr>
            <w:tcW w:w="6095" w:type="dxa"/>
            <w:vAlign w:val="bottom"/>
          </w:tcPr>
          <w:p w:rsidR="00F82703" w:rsidRPr="006D0052" w:rsidRDefault="00F82703" w:rsidP="006E4B7D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>Звенигородська загальноосвітня     школа І-ІІІ ступенів №2</w:t>
            </w: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 Звенигородської </w:t>
            </w:r>
            <w:r w:rsidR="0018664A"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міської ради </w:t>
            </w:r>
            <w:r w:rsidRPr="006D0052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 xml:space="preserve"> 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</w:p>
        </w:tc>
        <w:tc>
          <w:tcPr>
            <w:tcW w:w="2410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</w:t>
            </w:r>
            <w:r w:rsidR="00C33598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Звенигородка,    </w:t>
            </w:r>
          </w:p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вул. Шевченка,49</w:t>
            </w: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411D2C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4.1</w:t>
            </w:r>
          </w:p>
        </w:tc>
        <w:tc>
          <w:tcPr>
            <w:tcW w:w="6095" w:type="dxa"/>
            <w:vAlign w:val="bottom"/>
          </w:tcPr>
          <w:p w:rsidR="00F82703" w:rsidRPr="006D0052" w:rsidRDefault="00D8310C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>Будівля</w:t>
            </w:r>
            <w:r w:rsidR="00F82703"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школи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  <w:p w:rsidR="00EF1135" w:rsidRPr="006D0052" w:rsidRDefault="00EF1135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  <w:p w:rsidR="00EF1135" w:rsidRPr="006D0052" w:rsidRDefault="00EF1135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  <w:p w:rsidR="00EF1135" w:rsidRPr="006D0052" w:rsidRDefault="00EF1135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  <w:p w:rsidR="00EF1135" w:rsidRPr="006D0052" w:rsidRDefault="00EF1135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411D2C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4.2</w:t>
            </w:r>
          </w:p>
        </w:tc>
        <w:tc>
          <w:tcPr>
            <w:tcW w:w="6095" w:type="dxa"/>
            <w:vAlign w:val="bottom"/>
          </w:tcPr>
          <w:p w:rsidR="00F82703" w:rsidRPr="006D0052" w:rsidRDefault="00E9116D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Будівля їдальні</w:t>
            </w:r>
            <w:r w:rsidR="00F82703"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(підвал)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411D2C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4.3</w:t>
            </w:r>
          </w:p>
        </w:tc>
        <w:tc>
          <w:tcPr>
            <w:tcW w:w="6095" w:type="dxa"/>
            <w:vAlign w:val="bottom"/>
          </w:tcPr>
          <w:p w:rsidR="00F82703" w:rsidRPr="006D0052" w:rsidRDefault="00E9116D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Будівля майстерні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411D2C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4.4</w:t>
            </w:r>
          </w:p>
        </w:tc>
        <w:tc>
          <w:tcPr>
            <w:tcW w:w="6095" w:type="dxa"/>
            <w:vAlign w:val="bottom"/>
          </w:tcPr>
          <w:p w:rsidR="00F82703" w:rsidRPr="006D0052" w:rsidRDefault="00E9116D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Будівля сараю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411D2C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4.5</w:t>
            </w:r>
          </w:p>
        </w:tc>
        <w:tc>
          <w:tcPr>
            <w:tcW w:w="6095" w:type="dxa"/>
            <w:vAlign w:val="bottom"/>
          </w:tcPr>
          <w:p w:rsidR="00F82703" w:rsidRPr="006D0052" w:rsidRDefault="00BF1CF6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Будівля котельні</w:t>
            </w:r>
            <w:r w:rsidR="00F82703"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411D2C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4.6</w:t>
            </w:r>
          </w:p>
        </w:tc>
        <w:tc>
          <w:tcPr>
            <w:tcW w:w="6095" w:type="dxa"/>
            <w:vAlign w:val="bottom"/>
          </w:tcPr>
          <w:p w:rsidR="00F82703" w:rsidRPr="006D0052" w:rsidRDefault="007D02DE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</w:t>
            </w:r>
            <w:r w:rsidR="00F82703"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Вбиральня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411D2C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4.7</w:t>
            </w:r>
          </w:p>
        </w:tc>
        <w:tc>
          <w:tcPr>
            <w:tcW w:w="6095" w:type="dxa"/>
            <w:vAlign w:val="bottom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Огорожа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411D2C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4.8</w:t>
            </w:r>
          </w:p>
        </w:tc>
        <w:tc>
          <w:tcPr>
            <w:tcW w:w="6095" w:type="dxa"/>
            <w:vAlign w:val="bottom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Ворота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411D2C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4.9</w:t>
            </w:r>
          </w:p>
        </w:tc>
        <w:tc>
          <w:tcPr>
            <w:tcW w:w="6095" w:type="dxa"/>
            <w:vAlign w:val="bottom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Хвіртка 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411D2C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4.10</w:t>
            </w:r>
          </w:p>
        </w:tc>
        <w:tc>
          <w:tcPr>
            <w:tcW w:w="6095" w:type="dxa"/>
            <w:vAlign w:val="bottom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Спортивний майданчик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411D2C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4.11</w:t>
            </w:r>
          </w:p>
        </w:tc>
        <w:tc>
          <w:tcPr>
            <w:tcW w:w="6095" w:type="dxa"/>
            <w:vAlign w:val="bottom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Огорожа спортмайданчика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671"/>
        </w:trPr>
        <w:tc>
          <w:tcPr>
            <w:tcW w:w="817" w:type="dxa"/>
            <w:gridSpan w:val="2"/>
          </w:tcPr>
          <w:p w:rsidR="00F82703" w:rsidRPr="006D0052" w:rsidRDefault="00F82703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5</w:t>
            </w:r>
          </w:p>
        </w:tc>
        <w:tc>
          <w:tcPr>
            <w:tcW w:w="6095" w:type="dxa"/>
          </w:tcPr>
          <w:p w:rsidR="00F82703" w:rsidRPr="006D0052" w:rsidRDefault="00F82703" w:rsidP="006E4B7D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>Звенигородська спеціалізована  школа І-ІІІ ступенів №3</w:t>
            </w:r>
            <w:r w:rsidR="0018664A"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 Звенигородської міської ради</w:t>
            </w:r>
            <w:r w:rsidRPr="006D0052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 xml:space="preserve">; 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</w:p>
        </w:tc>
        <w:tc>
          <w:tcPr>
            <w:tcW w:w="2410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</w:t>
            </w:r>
            <w:r w:rsidR="00C33598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Звенигородка    проспект Шевченка,94</w:t>
            </w: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AE12A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5.1</w:t>
            </w:r>
          </w:p>
        </w:tc>
        <w:tc>
          <w:tcPr>
            <w:tcW w:w="6095" w:type="dxa"/>
          </w:tcPr>
          <w:p w:rsidR="00F82703" w:rsidRPr="006D0052" w:rsidRDefault="007D02DE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  <w:r w:rsidR="00D8310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Будівля</w:t>
            </w:r>
            <w:r w:rsidR="00F82703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школи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AE12A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5.2</w:t>
            </w:r>
          </w:p>
        </w:tc>
        <w:tc>
          <w:tcPr>
            <w:tcW w:w="6095" w:type="dxa"/>
          </w:tcPr>
          <w:p w:rsidR="00F82703" w:rsidRPr="006D0052" w:rsidRDefault="00BF1CF6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Будівля сараю</w:t>
            </w:r>
            <w:r w:rsidR="00F82703"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AE76F2" w:rsidRDefault="00AE12A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AE76F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5.3</w:t>
            </w:r>
          </w:p>
        </w:tc>
        <w:tc>
          <w:tcPr>
            <w:tcW w:w="6095" w:type="dxa"/>
          </w:tcPr>
          <w:p w:rsidR="00F82703" w:rsidRPr="00AE76F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AE76F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Погріб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E5ED7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AE12A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5.4</w:t>
            </w:r>
          </w:p>
        </w:tc>
        <w:tc>
          <w:tcPr>
            <w:tcW w:w="6095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>Підвал (тир)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AE12A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5.5</w:t>
            </w:r>
          </w:p>
        </w:tc>
        <w:tc>
          <w:tcPr>
            <w:tcW w:w="6095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Спортивний майданчик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AE76F2" w:rsidRDefault="00F82703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AE76F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6</w:t>
            </w:r>
          </w:p>
        </w:tc>
        <w:tc>
          <w:tcPr>
            <w:tcW w:w="6095" w:type="dxa"/>
          </w:tcPr>
          <w:p w:rsidR="00F82703" w:rsidRPr="00AE76F2" w:rsidRDefault="00F82703" w:rsidP="006E4B7D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AE76F2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>Звенигородська загальноосвітня школа І-ІІ ступенів №4</w:t>
            </w:r>
            <w:r w:rsidR="0018664A" w:rsidRPr="00AE76F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 Звенигородської</w:t>
            </w:r>
            <w:r w:rsidR="00454FB6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 </w:t>
            </w:r>
            <w:r w:rsidR="0018664A" w:rsidRPr="00AE76F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міської </w:t>
            </w:r>
          </w:p>
        </w:tc>
        <w:tc>
          <w:tcPr>
            <w:tcW w:w="567" w:type="dxa"/>
          </w:tcPr>
          <w:p w:rsidR="00F82703" w:rsidRPr="00AE12AD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highlight w:val="darkGray"/>
                <w:lang w:eastAsia="ru-RU"/>
              </w:rPr>
            </w:pP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F82703" w:rsidRPr="00AE76F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AE76F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</w:t>
            </w:r>
            <w:r w:rsidR="00C33598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  <w:r w:rsidRPr="00AE76F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Звенигородка,    </w:t>
            </w:r>
          </w:p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AE76F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вул. імені Героїв Небесної Сотні,23</w:t>
            </w: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AE12A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6.1</w:t>
            </w:r>
          </w:p>
        </w:tc>
        <w:tc>
          <w:tcPr>
            <w:tcW w:w="6095" w:type="dxa"/>
          </w:tcPr>
          <w:p w:rsidR="00F82703" w:rsidRPr="006D0052" w:rsidRDefault="00D8310C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>Будівля</w:t>
            </w:r>
            <w:r w:rsidR="00F82703"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школи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  <w:tcMar>
              <w:left w:w="57" w:type="dxa"/>
              <w:right w:w="57" w:type="dxa"/>
            </w:tcMar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AE12A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6.2</w:t>
            </w:r>
          </w:p>
        </w:tc>
        <w:tc>
          <w:tcPr>
            <w:tcW w:w="6095" w:type="dxa"/>
          </w:tcPr>
          <w:p w:rsidR="00F82703" w:rsidRPr="006D0052" w:rsidRDefault="00BF1CF6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Будівля котельні</w:t>
            </w:r>
            <w:r w:rsidR="00F82703"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  <w:tcMar>
              <w:left w:w="57" w:type="dxa"/>
              <w:right w:w="57" w:type="dxa"/>
            </w:tcMar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AE12A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6.3</w:t>
            </w:r>
          </w:p>
        </w:tc>
        <w:tc>
          <w:tcPr>
            <w:tcW w:w="6095" w:type="dxa"/>
          </w:tcPr>
          <w:p w:rsidR="00F82703" w:rsidRPr="006D0052" w:rsidRDefault="00BF1CF6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Будівля с</w:t>
            </w:r>
            <w:r w:rsidR="00F82703"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>портзал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>у</w:t>
            </w:r>
            <w:r w:rsidR="00F82703"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  <w:tcMar>
              <w:left w:w="57" w:type="dxa"/>
              <w:right w:w="57" w:type="dxa"/>
            </w:tcMar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AE12A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6.4</w:t>
            </w:r>
          </w:p>
        </w:tc>
        <w:tc>
          <w:tcPr>
            <w:tcW w:w="6095" w:type="dxa"/>
          </w:tcPr>
          <w:p w:rsidR="00F82703" w:rsidRPr="006D0052" w:rsidRDefault="00BF1CF6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Будівля сараю</w:t>
            </w:r>
            <w:r w:rsidR="00F82703"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  <w:tcMar>
              <w:left w:w="57" w:type="dxa"/>
              <w:right w:w="57" w:type="dxa"/>
            </w:tcMar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AE12AD" w:rsidTr="004C0C1C">
        <w:trPr>
          <w:trHeight w:val="145"/>
        </w:trPr>
        <w:tc>
          <w:tcPr>
            <w:tcW w:w="817" w:type="dxa"/>
            <w:gridSpan w:val="2"/>
          </w:tcPr>
          <w:p w:rsidR="00F82703" w:rsidRPr="00AE76F2" w:rsidRDefault="00AE12A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AE76F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6.5</w:t>
            </w:r>
          </w:p>
        </w:tc>
        <w:tc>
          <w:tcPr>
            <w:tcW w:w="6095" w:type="dxa"/>
          </w:tcPr>
          <w:p w:rsidR="00F82703" w:rsidRPr="00AE76F2" w:rsidRDefault="00BF1CF6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Будівля вбиральні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E5ED7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  <w:tcMar>
              <w:left w:w="57" w:type="dxa"/>
              <w:right w:w="57" w:type="dxa"/>
            </w:tcMar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AE76F2" w:rsidRDefault="00AE12A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AE76F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6.6</w:t>
            </w:r>
          </w:p>
        </w:tc>
        <w:tc>
          <w:tcPr>
            <w:tcW w:w="6095" w:type="dxa"/>
          </w:tcPr>
          <w:p w:rsidR="00F82703" w:rsidRPr="00AE76F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AE76F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>Спортивний майданчик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E5ED7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  <w:tcMar>
              <w:left w:w="57" w:type="dxa"/>
              <w:right w:w="57" w:type="dxa"/>
            </w:tcMar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AE76F2" w:rsidRDefault="00AE12A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AE76F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6.7</w:t>
            </w:r>
          </w:p>
        </w:tc>
        <w:tc>
          <w:tcPr>
            <w:tcW w:w="6095" w:type="dxa"/>
          </w:tcPr>
          <w:p w:rsidR="00F82703" w:rsidRPr="00AE76F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AE76F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>Хвіртка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  <w:tcMar>
              <w:left w:w="57" w:type="dxa"/>
              <w:right w:w="57" w:type="dxa"/>
            </w:tcMar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AE12AD" w:rsidRDefault="00AE12AD" w:rsidP="00F827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E12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6.8</w:t>
            </w:r>
          </w:p>
        </w:tc>
        <w:tc>
          <w:tcPr>
            <w:tcW w:w="6095" w:type="dxa"/>
          </w:tcPr>
          <w:p w:rsidR="00F82703" w:rsidRPr="00AE12AD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AE12AD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>Ворота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AE12A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  <w:tcMar>
              <w:left w:w="57" w:type="dxa"/>
              <w:right w:w="57" w:type="dxa"/>
            </w:tcMar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92D050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AE12A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6.9</w:t>
            </w:r>
          </w:p>
        </w:tc>
        <w:tc>
          <w:tcPr>
            <w:tcW w:w="6095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>Огорожа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  <w:tcMar>
              <w:left w:w="57" w:type="dxa"/>
              <w:right w:w="57" w:type="dxa"/>
            </w:tcMar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AE12AD" w:rsidRDefault="00F82703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AE12AD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7</w:t>
            </w:r>
          </w:p>
        </w:tc>
        <w:tc>
          <w:tcPr>
            <w:tcW w:w="6095" w:type="dxa"/>
          </w:tcPr>
          <w:p w:rsidR="00F82703" w:rsidRPr="00AE12AD" w:rsidRDefault="00F82703" w:rsidP="006E4B7D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AE12AD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>Звенигородська загальноосвітня     школа І-ІІ ступенів №5</w:t>
            </w:r>
            <w:r w:rsidR="0018664A" w:rsidRPr="00AE12AD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 Звенигородської міської ради </w:t>
            </w:r>
            <w:r w:rsidRPr="00AE12AD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F82703" w:rsidRPr="00AE12AD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F82703" w:rsidRPr="00AE12AD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AE12A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</w:t>
            </w:r>
            <w:r w:rsidR="00C33598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  <w:r w:rsidRPr="00AE12A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Звенигородка,    </w:t>
            </w:r>
          </w:p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AE12A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вул. Михайла Грушевського,51</w:t>
            </w: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AE12A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7.1</w:t>
            </w:r>
          </w:p>
        </w:tc>
        <w:tc>
          <w:tcPr>
            <w:tcW w:w="6095" w:type="dxa"/>
          </w:tcPr>
          <w:p w:rsidR="00F82703" w:rsidRPr="006D0052" w:rsidRDefault="00D8310C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>Будівля</w:t>
            </w:r>
            <w:r w:rsidR="00F82703"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школи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  <w:tcMar>
              <w:left w:w="28" w:type="dxa"/>
              <w:right w:w="28" w:type="dxa"/>
            </w:tcMar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AE12A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7.2</w:t>
            </w:r>
          </w:p>
        </w:tc>
        <w:tc>
          <w:tcPr>
            <w:tcW w:w="6095" w:type="dxa"/>
          </w:tcPr>
          <w:p w:rsidR="00F82703" w:rsidRPr="006D0052" w:rsidRDefault="00BF1CF6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Будівля котельні</w:t>
            </w:r>
            <w:r w:rsidR="00F82703"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  <w:tcMar>
              <w:left w:w="28" w:type="dxa"/>
              <w:right w:w="28" w:type="dxa"/>
            </w:tcMar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AE12A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lastRenderedPageBreak/>
              <w:t>7.3</w:t>
            </w:r>
          </w:p>
        </w:tc>
        <w:tc>
          <w:tcPr>
            <w:tcW w:w="6095" w:type="dxa"/>
          </w:tcPr>
          <w:p w:rsidR="00F82703" w:rsidRPr="006D0052" w:rsidRDefault="00BF1CF6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Будівля вбиральні</w:t>
            </w:r>
            <w:r w:rsidR="00F82703"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  <w:tcMar>
              <w:left w:w="28" w:type="dxa"/>
              <w:right w:w="28" w:type="dxa"/>
            </w:tcMar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AE12A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lastRenderedPageBreak/>
              <w:t>7.4</w:t>
            </w:r>
          </w:p>
        </w:tc>
        <w:tc>
          <w:tcPr>
            <w:tcW w:w="6095" w:type="dxa"/>
          </w:tcPr>
          <w:p w:rsidR="00F82703" w:rsidRPr="006D0052" w:rsidRDefault="00BF1CF6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Будівля сараю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  <w:tcMar>
              <w:left w:w="28" w:type="dxa"/>
              <w:right w:w="28" w:type="dxa"/>
            </w:tcMar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AE12A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7.5</w:t>
            </w:r>
          </w:p>
        </w:tc>
        <w:tc>
          <w:tcPr>
            <w:tcW w:w="6095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>Спортивний майданчик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  <w:tcMar>
              <w:left w:w="28" w:type="dxa"/>
              <w:right w:w="28" w:type="dxa"/>
            </w:tcMar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AE12A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7.6</w:t>
            </w:r>
          </w:p>
        </w:tc>
        <w:tc>
          <w:tcPr>
            <w:tcW w:w="6095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Огорожа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  <w:tcMar>
              <w:left w:w="28" w:type="dxa"/>
              <w:right w:w="28" w:type="dxa"/>
            </w:tcMar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F82703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8</w:t>
            </w:r>
          </w:p>
        </w:tc>
        <w:tc>
          <w:tcPr>
            <w:tcW w:w="6095" w:type="dxa"/>
          </w:tcPr>
          <w:p w:rsidR="00F82703" w:rsidRPr="006D0052" w:rsidRDefault="00F82703" w:rsidP="006E4B7D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>Багачівський навчально-виховний комплекс «Дошкільний навчальний заклад-загальноосвітній навчальний заклад I с</w:t>
            </w:r>
            <w:r w:rsidR="0018664A" w:rsidRPr="006D0052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 xml:space="preserve">тупеня» Звенигородської міської ради </w:t>
            </w:r>
            <w:r w:rsidRPr="006D0052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</w:p>
        </w:tc>
        <w:tc>
          <w:tcPr>
            <w:tcW w:w="2410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Звенигородський район, с.</w:t>
            </w:r>
            <w:r w:rsidR="00C33598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Багачівка</w:t>
            </w:r>
          </w:p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вул. Шевченка,4А</w:t>
            </w: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AE12A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8.1</w:t>
            </w:r>
          </w:p>
        </w:tc>
        <w:tc>
          <w:tcPr>
            <w:tcW w:w="6095" w:type="dxa"/>
          </w:tcPr>
          <w:p w:rsidR="00F82703" w:rsidRPr="006D0052" w:rsidRDefault="00D8310C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Будівля </w:t>
            </w:r>
            <w:r w:rsidR="00F82703"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школи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AE12A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8.2</w:t>
            </w:r>
          </w:p>
        </w:tc>
        <w:tc>
          <w:tcPr>
            <w:tcW w:w="6095" w:type="dxa"/>
          </w:tcPr>
          <w:p w:rsidR="00F82703" w:rsidRPr="006D0052" w:rsidRDefault="00BF1CF6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Будівля котельні</w:t>
            </w:r>
            <w:r w:rsidR="00F82703"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AE12A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8.3</w:t>
            </w:r>
          </w:p>
        </w:tc>
        <w:tc>
          <w:tcPr>
            <w:tcW w:w="6095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Вбиральня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AE12A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8.4</w:t>
            </w:r>
          </w:p>
        </w:tc>
        <w:tc>
          <w:tcPr>
            <w:tcW w:w="6095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>Спортивний майданчик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AE12A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8.5</w:t>
            </w:r>
          </w:p>
        </w:tc>
        <w:tc>
          <w:tcPr>
            <w:tcW w:w="6095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>Криниця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AE12A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8.6</w:t>
            </w:r>
          </w:p>
        </w:tc>
        <w:tc>
          <w:tcPr>
            <w:tcW w:w="6095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Пожежний резервуар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F82703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9</w:t>
            </w:r>
          </w:p>
        </w:tc>
        <w:tc>
          <w:tcPr>
            <w:tcW w:w="6095" w:type="dxa"/>
          </w:tcPr>
          <w:p w:rsidR="00F82703" w:rsidRPr="006D0052" w:rsidRDefault="00F82703" w:rsidP="006E4B7D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>Вільховецький навчально-виховний комплекс «Дошкільний навчальний заклад- загальноосвітній навчальний заклад I-III ст</w:t>
            </w:r>
            <w:r w:rsidR="0018664A" w:rsidRPr="006D0052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 xml:space="preserve">упенів» Звенигородської міської ради </w:t>
            </w:r>
            <w:r w:rsidRPr="006D0052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 xml:space="preserve"> імені Героя України В'ячеслава Чорновола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)</w:t>
            </w:r>
            <w:r w:rsidRPr="006D0052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 xml:space="preserve">                    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  <w:r w:rsidRPr="006D0052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 xml:space="preserve">   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highlight w:val="yellow"/>
                <w:lang w:eastAsia="ru-RU"/>
              </w:rPr>
            </w:pPr>
          </w:p>
        </w:tc>
        <w:tc>
          <w:tcPr>
            <w:tcW w:w="2410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Звенигородський район,</w:t>
            </w:r>
          </w:p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Вільховець</w:t>
            </w:r>
          </w:p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пров. Шкільний,</w:t>
            </w:r>
            <w:r w:rsidRPr="006D005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AE12A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9.1</w:t>
            </w:r>
          </w:p>
        </w:tc>
        <w:tc>
          <w:tcPr>
            <w:tcW w:w="6095" w:type="dxa"/>
          </w:tcPr>
          <w:p w:rsidR="00F82703" w:rsidRPr="006D0052" w:rsidRDefault="00D8310C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>Будівля</w:t>
            </w:r>
            <w:r w:rsidR="00F82703"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школи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AE12A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9.2</w:t>
            </w:r>
          </w:p>
        </w:tc>
        <w:tc>
          <w:tcPr>
            <w:tcW w:w="6095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Вбиральня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AE12A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9.3</w:t>
            </w:r>
          </w:p>
        </w:tc>
        <w:tc>
          <w:tcPr>
            <w:tcW w:w="6095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Спортивний майданчик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AE12A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9.4</w:t>
            </w:r>
          </w:p>
        </w:tc>
        <w:tc>
          <w:tcPr>
            <w:tcW w:w="6095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>Ворота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AE12A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9.5</w:t>
            </w:r>
          </w:p>
        </w:tc>
        <w:tc>
          <w:tcPr>
            <w:tcW w:w="6095" w:type="dxa"/>
          </w:tcPr>
          <w:p w:rsidR="00F82703" w:rsidRPr="006D0052" w:rsidRDefault="00A91689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Будівля</w:t>
            </w:r>
            <w:r w:rsidR="00F82703"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дитячого дошкільного навчального закладу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Звенигородський район, с. Вільховець,</w:t>
            </w:r>
          </w:p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вул. П'ятихатки,1  </w:t>
            </w: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AE12A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9.6</w:t>
            </w:r>
          </w:p>
        </w:tc>
        <w:tc>
          <w:tcPr>
            <w:tcW w:w="6095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Вбиральня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AE12A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9.7</w:t>
            </w:r>
          </w:p>
        </w:tc>
        <w:tc>
          <w:tcPr>
            <w:tcW w:w="6095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Погріб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AE12A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9.8</w:t>
            </w:r>
          </w:p>
        </w:tc>
        <w:tc>
          <w:tcPr>
            <w:tcW w:w="6095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Літні павільйони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AE12A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9.9</w:t>
            </w:r>
          </w:p>
        </w:tc>
        <w:tc>
          <w:tcPr>
            <w:tcW w:w="6095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Дитячий майданчик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AE12A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9.10</w:t>
            </w:r>
          </w:p>
        </w:tc>
        <w:tc>
          <w:tcPr>
            <w:tcW w:w="6095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>Огорожа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AE12A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9.11</w:t>
            </w:r>
          </w:p>
        </w:tc>
        <w:tc>
          <w:tcPr>
            <w:tcW w:w="6095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>Криниця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F925ED" w:rsidRDefault="00F82703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F925ED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10</w:t>
            </w:r>
          </w:p>
        </w:tc>
        <w:tc>
          <w:tcPr>
            <w:tcW w:w="6095" w:type="dxa"/>
          </w:tcPr>
          <w:p w:rsidR="00F82703" w:rsidRPr="006D0052" w:rsidRDefault="00F82703" w:rsidP="006E4B7D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>Гудзівський навчально-виховний комплекс  «Дошкільний навчальний заклад-загальноосвітній навчальний заклад I-ІІ ступенів»</w:t>
            </w:r>
            <w:r w:rsidRPr="006D0052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 xml:space="preserve"> </w:t>
            </w:r>
            <w:r w:rsidR="0018664A" w:rsidRPr="006D0052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 xml:space="preserve">Звенигородської міської ради </w:t>
            </w:r>
            <w:r w:rsidRPr="006D0052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 xml:space="preserve"> 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</w:p>
        </w:tc>
        <w:tc>
          <w:tcPr>
            <w:tcW w:w="2410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Звенигородський район, с. Гудзівка</w:t>
            </w:r>
          </w:p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вул. Шкільна,4</w:t>
            </w: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AE12A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10.1</w:t>
            </w:r>
          </w:p>
        </w:tc>
        <w:tc>
          <w:tcPr>
            <w:tcW w:w="6095" w:type="dxa"/>
          </w:tcPr>
          <w:p w:rsidR="00F82703" w:rsidRPr="006D0052" w:rsidRDefault="00D8310C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>Будівля</w:t>
            </w:r>
            <w:r w:rsidR="00F82703"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школи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AE12A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10.2</w:t>
            </w:r>
          </w:p>
        </w:tc>
        <w:tc>
          <w:tcPr>
            <w:tcW w:w="6095" w:type="dxa"/>
          </w:tcPr>
          <w:p w:rsidR="00F82703" w:rsidRPr="006D0052" w:rsidRDefault="00BF1CF6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Будівля котельні</w:t>
            </w:r>
            <w:r w:rsidR="00F82703"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AE12A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10.3</w:t>
            </w:r>
          </w:p>
        </w:tc>
        <w:tc>
          <w:tcPr>
            <w:tcW w:w="6095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Погріб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AE12A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10.4</w:t>
            </w:r>
          </w:p>
        </w:tc>
        <w:tc>
          <w:tcPr>
            <w:tcW w:w="6095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Вбиральня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AE12A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10.5</w:t>
            </w:r>
          </w:p>
        </w:tc>
        <w:tc>
          <w:tcPr>
            <w:tcW w:w="6095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>Криниця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AE12A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10.6</w:t>
            </w:r>
          </w:p>
        </w:tc>
        <w:tc>
          <w:tcPr>
            <w:tcW w:w="6095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Водонапірна башта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AE12A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10.7</w:t>
            </w:r>
          </w:p>
        </w:tc>
        <w:tc>
          <w:tcPr>
            <w:tcW w:w="6095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>Спортивний майданчик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6D0052" w:rsidRDefault="00AE12A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10.8</w:t>
            </w:r>
          </w:p>
        </w:tc>
        <w:tc>
          <w:tcPr>
            <w:tcW w:w="6095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Огорожа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F925ED" w:rsidRDefault="00F82703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F925ED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11</w:t>
            </w:r>
          </w:p>
        </w:tc>
        <w:tc>
          <w:tcPr>
            <w:tcW w:w="6095" w:type="dxa"/>
          </w:tcPr>
          <w:p w:rsidR="00F82703" w:rsidRPr="00F925ED" w:rsidRDefault="00F82703" w:rsidP="006E4B7D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F925ED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 xml:space="preserve">Гусаківська загальноосвітня школа І </w:t>
            </w:r>
            <w:r w:rsidR="0018664A" w:rsidRPr="00F925ED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 xml:space="preserve">ступеня Звенигородської міської ради </w:t>
            </w:r>
            <w:r w:rsidRPr="00F925ED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</w:p>
        </w:tc>
        <w:tc>
          <w:tcPr>
            <w:tcW w:w="2410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 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Звенигородський район, с. Гусакове</w:t>
            </w:r>
          </w:p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вул. Центральна,74</w:t>
            </w: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EB0532" w:rsidRDefault="00AE12A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11.1</w:t>
            </w:r>
          </w:p>
        </w:tc>
        <w:tc>
          <w:tcPr>
            <w:tcW w:w="6095" w:type="dxa"/>
          </w:tcPr>
          <w:p w:rsidR="00F82703" w:rsidRPr="00EB0532" w:rsidRDefault="00D8310C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>Будівля</w:t>
            </w:r>
            <w:r w:rsidR="00F82703"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школи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EB0532" w:rsidRDefault="00AE12A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11.2</w:t>
            </w:r>
          </w:p>
        </w:tc>
        <w:tc>
          <w:tcPr>
            <w:tcW w:w="6095" w:type="dxa"/>
          </w:tcPr>
          <w:p w:rsidR="00F82703" w:rsidRPr="00EB053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Вбиральня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EB0532" w:rsidRDefault="00AE12A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11.3</w:t>
            </w:r>
          </w:p>
        </w:tc>
        <w:tc>
          <w:tcPr>
            <w:tcW w:w="6095" w:type="dxa"/>
          </w:tcPr>
          <w:p w:rsidR="00F82703" w:rsidRPr="00EB0532" w:rsidRDefault="00BF1CF6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Теплиця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EB0532" w:rsidRDefault="00AE12A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11.4</w:t>
            </w:r>
          </w:p>
        </w:tc>
        <w:tc>
          <w:tcPr>
            <w:tcW w:w="6095" w:type="dxa"/>
          </w:tcPr>
          <w:p w:rsidR="00F82703" w:rsidRPr="00EB053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Криниця 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EB0532" w:rsidRDefault="00AE12A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11.5</w:t>
            </w:r>
          </w:p>
        </w:tc>
        <w:tc>
          <w:tcPr>
            <w:tcW w:w="6095" w:type="dxa"/>
          </w:tcPr>
          <w:p w:rsidR="00F82703" w:rsidRPr="00EB053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>Спортивний майданчик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EB0532" w:rsidRDefault="00AE12A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11.6</w:t>
            </w:r>
          </w:p>
        </w:tc>
        <w:tc>
          <w:tcPr>
            <w:tcW w:w="6095" w:type="dxa"/>
          </w:tcPr>
          <w:p w:rsidR="00F82703" w:rsidRPr="00EB053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Водонапірна башта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EB0532" w:rsidRDefault="00AE12A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lastRenderedPageBreak/>
              <w:t>11.7</w:t>
            </w:r>
          </w:p>
        </w:tc>
        <w:tc>
          <w:tcPr>
            <w:tcW w:w="6095" w:type="dxa"/>
          </w:tcPr>
          <w:p w:rsidR="00F82703" w:rsidRPr="00EB053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>Огорожа (пошкоджена)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EB0532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lastRenderedPageBreak/>
              <w:t>12</w:t>
            </w:r>
          </w:p>
        </w:tc>
        <w:tc>
          <w:tcPr>
            <w:tcW w:w="6095" w:type="dxa"/>
          </w:tcPr>
          <w:p w:rsidR="00F82703" w:rsidRPr="00F925ED" w:rsidRDefault="00F82703" w:rsidP="006E4B7D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F925ED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>Княжицький навчально-виховний к</w:t>
            </w:r>
            <w:r w:rsidR="0018664A" w:rsidRPr="00F925ED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 xml:space="preserve">омплекс Звенигородської міської ради </w:t>
            </w:r>
            <w:r w:rsidRPr="00F925ED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</w:p>
        </w:tc>
        <w:tc>
          <w:tcPr>
            <w:tcW w:w="2410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Звенигородський район с. Княжа</w:t>
            </w:r>
          </w:p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вул. Лесі Українки,2</w:t>
            </w: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EB0532" w:rsidRDefault="004C0C1C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12.1</w:t>
            </w:r>
          </w:p>
        </w:tc>
        <w:tc>
          <w:tcPr>
            <w:tcW w:w="6095" w:type="dxa"/>
          </w:tcPr>
          <w:p w:rsidR="00F82703" w:rsidRPr="00EB0532" w:rsidRDefault="00D8310C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>Будівля</w:t>
            </w:r>
            <w:r w:rsidR="00F82703"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школи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EB0532" w:rsidRDefault="004C0C1C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12.2</w:t>
            </w:r>
          </w:p>
        </w:tc>
        <w:tc>
          <w:tcPr>
            <w:tcW w:w="6095" w:type="dxa"/>
          </w:tcPr>
          <w:p w:rsidR="00F82703" w:rsidRPr="00EB0532" w:rsidRDefault="00BF1CF6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Будівля котельні</w:t>
            </w:r>
            <w:r w:rsidR="00F82703"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EB0532" w:rsidRDefault="004C0C1C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12.3</w:t>
            </w:r>
          </w:p>
        </w:tc>
        <w:tc>
          <w:tcPr>
            <w:tcW w:w="6095" w:type="dxa"/>
          </w:tcPr>
          <w:p w:rsidR="00F82703" w:rsidRPr="00EB053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Вбиральня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EB0532" w:rsidRDefault="004C0C1C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12.4</w:t>
            </w:r>
          </w:p>
        </w:tc>
        <w:tc>
          <w:tcPr>
            <w:tcW w:w="6095" w:type="dxa"/>
          </w:tcPr>
          <w:p w:rsidR="00F82703" w:rsidRPr="00EB053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Криниця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EB0532" w:rsidRDefault="004C0C1C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12.5</w:t>
            </w:r>
          </w:p>
        </w:tc>
        <w:tc>
          <w:tcPr>
            <w:tcW w:w="6095" w:type="dxa"/>
          </w:tcPr>
          <w:p w:rsidR="00F82703" w:rsidRPr="00EB0532" w:rsidRDefault="00BF1CF6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Будівля сараю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EB0532" w:rsidRDefault="004C0C1C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12.</w:t>
            </w:r>
            <w:r w:rsidR="00962ED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</w:t>
            </w:r>
          </w:p>
        </w:tc>
        <w:tc>
          <w:tcPr>
            <w:tcW w:w="6095" w:type="dxa"/>
          </w:tcPr>
          <w:p w:rsidR="00F82703" w:rsidRPr="00EB053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Спортивний майданчик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EB0532" w:rsidRDefault="004C0C1C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12. </w:t>
            </w:r>
            <w:r w:rsidR="00962ED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</w:t>
            </w:r>
          </w:p>
        </w:tc>
        <w:tc>
          <w:tcPr>
            <w:tcW w:w="6095" w:type="dxa"/>
          </w:tcPr>
          <w:p w:rsidR="00F82703" w:rsidRPr="00EB0532" w:rsidRDefault="00D8310C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>Будівля</w:t>
            </w:r>
            <w:r w:rsidR="00F82703"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дитячого дошкільного навчального закладу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Звенигородський район.</w:t>
            </w:r>
          </w:p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с. Княжа </w:t>
            </w:r>
          </w:p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вул. Соборності,1</w:t>
            </w: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EB0532" w:rsidRDefault="004C0C1C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12.</w:t>
            </w:r>
            <w:r w:rsidR="00962ED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8</w:t>
            </w:r>
          </w:p>
        </w:tc>
        <w:tc>
          <w:tcPr>
            <w:tcW w:w="6095" w:type="dxa"/>
          </w:tcPr>
          <w:p w:rsidR="00F82703" w:rsidRPr="00EB0532" w:rsidRDefault="00BF1CF6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Будівля котельні</w:t>
            </w:r>
            <w:r w:rsidR="00F82703"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EB0532" w:rsidRDefault="004C0C1C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12.</w:t>
            </w:r>
            <w:r w:rsidR="00962ED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9</w:t>
            </w:r>
          </w:p>
        </w:tc>
        <w:tc>
          <w:tcPr>
            <w:tcW w:w="6095" w:type="dxa"/>
          </w:tcPr>
          <w:p w:rsidR="00F82703" w:rsidRPr="00EB053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>Літній павільйон (комплект)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EB0532" w:rsidRDefault="004C0C1C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12.</w:t>
            </w:r>
            <w:r w:rsidR="00962ED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</w:t>
            </w:r>
          </w:p>
        </w:tc>
        <w:tc>
          <w:tcPr>
            <w:tcW w:w="6095" w:type="dxa"/>
          </w:tcPr>
          <w:p w:rsidR="00F82703" w:rsidRPr="00EB053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Огорожа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82"/>
        </w:trPr>
        <w:tc>
          <w:tcPr>
            <w:tcW w:w="817" w:type="dxa"/>
            <w:gridSpan w:val="2"/>
            <w:vMerge w:val="restart"/>
          </w:tcPr>
          <w:p w:rsidR="00F82703" w:rsidRPr="00EB0532" w:rsidRDefault="004C0C1C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12.1</w:t>
            </w:r>
            <w:r w:rsidR="00962ED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6095" w:type="dxa"/>
            <w:vMerge w:val="restart"/>
          </w:tcPr>
          <w:p w:rsidR="00F82703" w:rsidRPr="00EB053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>Дитячий майданчик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225"/>
        </w:trPr>
        <w:tc>
          <w:tcPr>
            <w:tcW w:w="817" w:type="dxa"/>
            <w:gridSpan w:val="2"/>
            <w:vMerge/>
          </w:tcPr>
          <w:p w:rsidR="00F82703" w:rsidRPr="00EB0532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6095" w:type="dxa"/>
            <w:vMerge/>
          </w:tcPr>
          <w:p w:rsidR="00F82703" w:rsidRPr="00EB053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410" w:type="dxa"/>
            <w:vMerge w:val="restart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EB0532" w:rsidRDefault="004C0C1C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12.1</w:t>
            </w:r>
            <w:r w:rsidR="00962ED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6095" w:type="dxa"/>
          </w:tcPr>
          <w:p w:rsidR="00F82703" w:rsidRPr="00EB053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Вбиральня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EB0532" w:rsidRDefault="004C0C1C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12.1</w:t>
            </w:r>
            <w:r w:rsidR="00962ED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</w:p>
        </w:tc>
        <w:tc>
          <w:tcPr>
            <w:tcW w:w="6095" w:type="dxa"/>
          </w:tcPr>
          <w:p w:rsidR="00F82703" w:rsidRPr="00EB053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Криниця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EB0532" w:rsidRDefault="004C0C1C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13</w:t>
            </w:r>
          </w:p>
        </w:tc>
        <w:tc>
          <w:tcPr>
            <w:tcW w:w="6095" w:type="dxa"/>
          </w:tcPr>
          <w:p w:rsidR="00F82703" w:rsidRPr="00F925ED" w:rsidRDefault="00F82703" w:rsidP="006E4B7D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F925ED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>Козацька загальноосвітня школа І-ІІІ с</w:t>
            </w:r>
            <w:r w:rsidR="0018664A" w:rsidRPr="00F925ED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 xml:space="preserve">тупенів Звенигородської міської ради </w:t>
            </w:r>
            <w:r w:rsidRPr="00F925ED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 xml:space="preserve">   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</w:p>
        </w:tc>
        <w:tc>
          <w:tcPr>
            <w:tcW w:w="2410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Звенигородський район</w:t>
            </w:r>
          </w:p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Козацьке</w:t>
            </w:r>
          </w:p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вул.  Центральна,51</w:t>
            </w: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EB0532" w:rsidRDefault="00F925E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13</w:t>
            </w:r>
            <w:r w:rsidR="004C0C1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.1</w:t>
            </w:r>
          </w:p>
        </w:tc>
        <w:tc>
          <w:tcPr>
            <w:tcW w:w="6095" w:type="dxa"/>
          </w:tcPr>
          <w:p w:rsidR="00F82703" w:rsidRPr="00EB0532" w:rsidRDefault="00D8310C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>Будівля</w:t>
            </w:r>
            <w:r w:rsidR="00F82703"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школи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EB0532" w:rsidRDefault="00F925E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13</w:t>
            </w:r>
            <w:r w:rsidR="004C0C1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6095" w:type="dxa"/>
          </w:tcPr>
          <w:p w:rsidR="00F82703" w:rsidRPr="00EB053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Їдальня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EB0532" w:rsidRDefault="00F925E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13</w:t>
            </w:r>
            <w:r w:rsidR="004C0C1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</w:p>
        </w:tc>
        <w:tc>
          <w:tcPr>
            <w:tcW w:w="6095" w:type="dxa"/>
          </w:tcPr>
          <w:p w:rsidR="00F82703" w:rsidRPr="00EB0532" w:rsidRDefault="00A91689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Будівля майстерні</w:t>
            </w:r>
            <w:r w:rsidR="00F82703"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EB0532" w:rsidRDefault="00F925E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13</w:t>
            </w:r>
            <w:r w:rsidR="004C0C1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6095" w:type="dxa"/>
          </w:tcPr>
          <w:p w:rsidR="00F82703" w:rsidRPr="00EB0532" w:rsidRDefault="00A91689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Будівля котельні</w:t>
            </w:r>
            <w:r w:rsidR="00F82703"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EB0532" w:rsidRDefault="00F925E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13</w:t>
            </w:r>
            <w:r w:rsidR="004C0C1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</w:t>
            </w:r>
          </w:p>
        </w:tc>
        <w:tc>
          <w:tcPr>
            <w:tcW w:w="6095" w:type="dxa"/>
          </w:tcPr>
          <w:p w:rsidR="00F82703" w:rsidRPr="00EB053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Криниця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EB0532" w:rsidRDefault="00F925E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13</w:t>
            </w:r>
            <w:r w:rsidR="004C0C1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</w:t>
            </w:r>
          </w:p>
        </w:tc>
        <w:tc>
          <w:tcPr>
            <w:tcW w:w="6095" w:type="dxa"/>
          </w:tcPr>
          <w:p w:rsidR="00F82703" w:rsidRPr="00EB053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Вбиральня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EB0532" w:rsidRDefault="00F925E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13</w:t>
            </w:r>
            <w:r w:rsidR="004C0C1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</w:t>
            </w:r>
          </w:p>
        </w:tc>
        <w:tc>
          <w:tcPr>
            <w:tcW w:w="6095" w:type="dxa"/>
          </w:tcPr>
          <w:p w:rsidR="00F82703" w:rsidRPr="00EB053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Погріб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EB0532" w:rsidRDefault="00F925E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13</w:t>
            </w:r>
            <w:r w:rsidR="004C0C1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8</w:t>
            </w:r>
          </w:p>
        </w:tc>
        <w:tc>
          <w:tcPr>
            <w:tcW w:w="6095" w:type="dxa"/>
          </w:tcPr>
          <w:p w:rsidR="00F82703" w:rsidRPr="00EB053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Водонапірна башта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EB0532" w:rsidRDefault="00F925E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13</w:t>
            </w:r>
            <w:r w:rsidR="004C0C1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9</w:t>
            </w:r>
          </w:p>
        </w:tc>
        <w:tc>
          <w:tcPr>
            <w:tcW w:w="6095" w:type="dxa"/>
          </w:tcPr>
          <w:p w:rsidR="00F82703" w:rsidRPr="00EB053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Крільчатник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EB0532" w:rsidRDefault="00F925E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13</w:t>
            </w:r>
            <w:r w:rsidR="004C0C1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</w:t>
            </w:r>
          </w:p>
        </w:tc>
        <w:tc>
          <w:tcPr>
            <w:tcW w:w="6095" w:type="dxa"/>
          </w:tcPr>
          <w:p w:rsidR="00F82703" w:rsidRPr="00EB053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Тир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EB0532" w:rsidRDefault="00F925E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13</w:t>
            </w:r>
            <w:r w:rsidR="004C0C1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11</w:t>
            </w:r>
          </w:p>
        </w:tc>
        <w:tc>
          <w:tcPr>
            <w:tcW w:w="6095" w:type="dxa"/>
          </w:tcPr>
          <w:p w:rsidR="00F82703" w:rsidRPr="00EB053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Гараж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EB0532" w:rsidRDefault="00F925E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13</w:t>
            </w:r>
            <w:r w:rsidR="004C0C1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  <w:r w:rsidR="00962ED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6095" w:type="dxa"/>
          </w:tcPr>
          <w:p w:rsidR="00F82703" w:rsidRPr="00EB053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>Спортивний майданчик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EB0532" w:rsidRDefault="004C0C1C" w:rsidP="00F925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  <w:r w:rsidR="00F925E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.</w:t>
            </w:r>
            <w:r w:rsidR="00F925E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  <w:r w:rsidR="00962ED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</w:p>
        </w:tc>
        <w:tc>
          <w:tcPr>
            <w:tcW w:w="6095" w:type="dxa"/>
          </w:tcPr>
          <w:p w:rsidR="00F82703" w:rsidRPr="00EB053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Огорожа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EB0532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14</w:t>
            </w:r>
          </w:p>
        </w:tc>
        <w:tc>
          <w:tcPr>
            <w:tcW w:w="6095" w:type="dxa"/>
          </w:tcPr>
          <w:p w:rsidR="00F82703" w:rsidRPr="00F925ED" w:rsidRDefault="00F82703" w:rsidP="006E4B7D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F925ED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>Моринський навчально-виховний комплекс  «Дошкільний навчальний заклад-загальноосвітній навчальний заклад I-ІІІ ступеня» ім. Тараса Григоровича Ш</w:t>
            </w:r>
            <w:r w:rsidR="0018664A" w:rsidRPr="00F925ED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>евченка Звенигородської міської</w:t>
            </w:r>
            <w:r w:rsidRPr="00F925ED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 xml:space="preserve"> ради 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</w:p>
        </w:tc>
        <w:tc>
          <w:tcPr>
            <w:tcW w:w="2410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Звенигородський район</w:t>
            </w:r>
          </w:p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Моринці</w:t>
            </w:r>
          </w:p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пров. Шкільний,21</w:t>
            </w: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EB0532" w:rsidRDefault="004C0C1C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14.1</w:t>
            </w:r>
          </w:p>
        </w:tc>
        <w:tc>
          <w:tcPr>
            <w:tcW w:w="6095" w:type="dxa"/>
          </w:tcPr>
          <w:p w:rsidR="00F82703" w:rsidRPr="00EB0532" w:rsidRDefault="00D8310C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>Будівля</w:t>
            </w:r>
            <w:r w:rsidR="00F82703"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школи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EB0532" w:rsidRDefault="004C0C1C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14.2</w:t>
            </w:r>
          </w:p>
        </w:tc>
        <w:tc>
          <w:tcPr>
            <w:tcW w:w="6095" w:type="dxa"/>
          </w:tcPr>
          <w:p w:rsidR="00F82703" w:rsidRPr="00EB053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Сарай-гараж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EB0532" w:rsidRDefault="004C0C1C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14.3</w:t>
            </w:r>
          </w:p>
        </w:tc>
        <w:tc>
          <w:tcPr>
            <w:tcW w:w="6095" w:type="dxa"/>
          </w:tcPr>
          <w:p w:rsidR="00F82703" w:rsidRPr="00EB053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Криниця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EB0532" w:rsidRDefault="004C0C1C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14.4</w:t>
            </w:r>
          </w:p>
        </w:tc>
        <w:tc>
          <w:tcPr>
            <w:tcW w:w="6095" w:type="dxa"/>
          </w:tcPr>
          <w:p w:rsidR="00F82703" w:rsidRPr="00EB0532" w:rsidRDefault="00A91689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Будівля котельні</w:t>
            </w:r>
            <w:r w:rsidR="00F82703"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EB0532" w:rsidRDefault="004C0C1C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14.5</w:t>
            </w:r>
          </w:p>
        </w:tc>
        <w:tc>
          <w:tcPr>
            <w:tcW w:w="6095" w:type="dxa"/>
          </w:tcPr>
          <w:p w:rsidR="00F82703" w:rsidRPr="00EB053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Вбиральня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EB0532" w:rsidRDefault="004C0C1C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14.6</w:t>
            </w:r>
          </w:p>
        </w:tc>
        <w:tc>
          <w:tcPr>
            <w:tcW w:w="6095" w:type="dxa"/>
          </w:tcPr>
          <w:p w:rsidR="00F82703" w:rsidRPr="00EB053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>Спортивний майданчик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EB0532" w:rsidRDefault="004C0C1C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14.7</w:t>
            </w:r>
          </w:p>
        </w:tc>
        <w:tc>
          <w:tcPr>
            <w:tcW w:w="6095" w:type="dxa"/>
          </w:tcPr>
          <w:p w:rsidR="00F82703" w:rsidRPr="00EB0532" w:rsidRDefault="00A91689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Будівля</w:t>
            </w:r>
            <w:r w:rsidR="00F82703"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дитячого дошкільного навчального закладу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Звенигородський район</w:t>
            </w:r>
          </w:p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Моринці                   вул. Овчаренко,2</w:t>
            </w: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EB0532" w:rsidRDefault="004C0C1C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14.8</w:t>
            </w:r>
          </w:p>
        </w:tc>
        <w:tc>
          <w:tcPr>
            <w:tcW w:w="6095" w:type="dxa"/>
          </w:tcPr>
          <w:p w:rsidR="00F82703" w:rsidRPr="00EB053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Дитячий майданчик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EB0532" w:rsidRDefault="004C0C1C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14.9</w:t>
            </w:r>
          </w:p>
        </w:tc>
        <w:tc>
          <w:tcPr>
            <w:tcW w:w="6095" w:type="dxa"/>
          </w:tcPr>
          <w:p w:rsidR="00F82703" w:rsidRPr="00EB053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Сарай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EB0532" w:rsidRDefault="004C0C1C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14.10</w:t>
            </w:r>
          </w:p>
        </w:tc>
        <w:tc>
          <w:tcPr>
            <w:tcW w:w="6095" w:type="dxa"/>
          </w:tcPr>
          <w:p w:rsidR="00F82703" w:rsidRPr="00EB053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>Пожежний резервуар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EB0532" w:rsidRDefault="004C0C1C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14.11</w:t>
            </w:r>
          </w:p>
        </w:tc>
        <w:tc>
          <w:tcPr>
            <w:tcW w:w="6095" w:type="dxa"/>
          </w:tcPr>
          <w:p w:rsidR="00F82703" w:rsidRPr="00EB053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Газовий модуль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EB0532" w:rsidRDefault="004C0C1C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14.12</w:t>
            </w:r>
          </w:p>
        </w:tc>
        <w:tc>
          <w:tcPr>
            <w:tcW w:w="6095" w:type="dxa"/>
          </w:tcPr>
          <w:p w:rsidR="00F82703" w:rsidRPr="00EB053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>Літній  павільйон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EB0532" w:rsidRDefault="004C0C1C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lastRenderedPageBreak/>
              <w:t>14.13</w:t>
            </w:r>
          </w:p>
        </w:tc>
        <w:tc>
          <w:tcPr>
            <w:tcW w:w="6095" w:type="dxa"/>
          </w:tcPr>
          <w:p w:rsidR="00F82703" w:rsidRPr="00EB053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Криниця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378"/>
        </w:trPr>
        <w:tc>
          <w:tcPr>
            <w:tcW w:w="817" w:type="dxa"/>
            <w:gridSpan w:val="2"/>
          </w:tcPr>
          <w:p w:rsidR="00F82703" w:rsidRPr="00EB0532" w:rsidRDefault="004C0C1C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lastRenderedPageBreak/>
              <w:t>14.14</w:t>
            </w:r>
          </w:p>
        </w:tc>
        <w:tc>
          <w:tcPr>
            <w:tcW w:w="6095" w:type="dxa"/>
          </w:tcPr>
          <w:p w:rsidR="00F82703" w:rsidRPr="00EB053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>Огорожа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EB0532" w:rsidRDefault="004C0C1C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14.15</w:t>
            </w:r>
          </w:p>
        </w:tc>
        <w:tc>
          <w:tcPr>
            <w:tcW w:w="6095" w:type="dxa"/>
          </w:tcPr>
          <w:p w:rsidR="00F82703" w:rsidRPr="00EB053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>Вбиральня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EB0532" w:rsidRDefault="004C0C1C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14.16</w:t>
            </w:r>
          </w:p>
        </w:tc>
        <w:tc>
          <w:tcPr>
            <w:tcW w:w="6095" w:type="dxa"/>
          </w:tcPr>
          <w:p w:rsidR="00F82703" w:rsidRPr="00EB0532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>Скважина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4C0C1C">
        <w:trPr>
          <w:trHeight w:val="145"/>
        </w:trPr>
        <w:tc>
          <w:tcPr>
            <w:tcW w:w="817" w:type="dxa"/>
            <w:gridSpan w:val="2"/>
          </w:tcPr>
          <w:p w:rsidR="00F82703" w:rsidRPr="00EB0532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15</w:t>
            </w:r>
          </w:p>
        </w:tc>
        <w:tc>
          <w:tcPr>
            <w:tcW w:w="6095" w:type="dxa"/>
          </w:tcPr>
          <w:p w:rsidR="00F82703" w:rsidRPr="00F925ED" w:rsidRDefault="00F82703" w:rsidP="006E4B7D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F925ED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>Неморозька загальноосвітня школа  І-ІІ с</w:t>
            </w:r>
            <w:r w:rsidR="0018664A" w:rsidRPr="00F925ED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>тупенів Звенигородської міської</w:t>
            </w:r>
            <w:r w:rsidRPr="00F925ED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 xml:space="preserve"> ради </w:t>
            </w:r>
            <w:r w:rsidRPr="00F925ED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</w:p>
        </w:tc>
        <w:tc>
          <w:tcPr>
            <w:tcW w:w="2410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Звенигородський район</w:t>
            </w:r>
          </w:p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Неморож</w:t>
            </w:r>
          </w:p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lang w:eastAsia="ru-RU"/>
              </w:rPr>
              <w:t>вул.Шевченка,59</w:t>
            </w:r>
          </w:p>
        </w:tc>
      </w:tr>
      <w:tr w:rsidR="008C27BB" w:rsidRPr="006D0052" w:rsidTr="004C0C1C">
        <w:trPr>
          <w:trHeight w:val="145"/>
        </w:trPr>
        <w:tc>
          <w:tcPr>
            <w:tcW w:w="817" w:type="dxa"/>
            <w:gridSpan w:val="2"/>
          </w:tcPr>
          <w:p w:rsidR="008C27BB" w:rsidRPr="00EB0532" w:rsidRDefault="008C27BB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15.1</w:t>
            </w:r>
          </w:p>
        </w:tc>
        <w:tc>
          <w:tcPr>
            <w:tcW w:w="6095" w:type="dxa"/>
          </w:tcPr>
          <w:p w:rsidR="008C27BB" w:rsidRPr="00EB0532" w:rsidRDefault="008C27BB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>Будівля</w:t>
            </w:r>
            <w:r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школи 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4C0C1C">
        <w:trPr>
          <w:trHeight w:val="145"/>
        </w:trPr>
        <w:tc>
          <w:tcPr>
            <w:tcW w:w="817" w:type="dxa"/>
            <w:gridSpan w:val="2"/>
          </w:tcPr>
          <w:p w:rsidR="008C27BB" w:rsidRPr="00EB0532" w:rsidRDefault="008C27BB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15.2</w:t>
            </w:r>
          </w:p>
        </w:tc>
        <w:tc>
          <w:tcPr>
            <w:tcW w:w="6095" w:type="dxa"/>
          </w:tcPr>
          <w:p w:rsidR="008C27BB" w:rsidRPr="00EB0532" w:rsidRDefault="008C27BB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>Спортивний майданчик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4C0C1C">
        <w:trPr>
          <w:trHeight w:val="145"/>
        </w:trPr>
        <w:tc>
          <w:tcPr>
            <w:tcW w:w="817" w:type="dxa"/>
            <w:gridSpan w:val="2"/>
          </w:tcPr>
          <w:p w:rsidR="008C27BB" w:rsidRPr="00EB0532" w:rsidRDefault="008C27BB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15.3</w:t>
            </w:r>
          </w:p>
        </w:tc>
        <w:tc>
          <w:tcPr>
            <w:tcW w:w="6095" w:type="dxa"/>
          </w:tcPr>
          <w:p w:rsidR="008C27BB" w:rsidRPr="00EB0532" w:rsidRDefault="008C27BB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Огорожа 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4C056D">
        <w:trPr>
          <w:trHeight w:val="299"/>
        </w:trPr>
        <w:tc>
          <w:tcPr>
            <w:tcW w:w="817" w:type="dxa"/>
            <w:gridSpan w:val="2"/>
          </w:tcPr>
          <w:p w:rsidR="008C27BB" w:rsidRPr="00EB0532" w:rsidRDefault="008C27BB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15.4</w:t>
            </w:r>
          </w:p>
        </w:tc>
        <w:tc>
          <w:tcPr>
            <w:tcW w:w="6095" w:type="dxa"/>
          </w:tcPr>
          <w:p w:rsidR="008C27BB" w:rsidRPr="00EB0532" w:rsidRDefault="008C27BB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>Криниця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8C27BB">
        <w:trPr>
          <w:trHeight w:val="138"/>
        </w:trPr>
        <w:tc>
          <w:tcPr>
            <w:tcW w:w="817" w:type="dxa"/>
            <w:gridSpan w:val="2"/>
          </w:tcPr>
          <w:p w:rsidR="008C27BB" w:rsidRDefault="008C27BB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15.5</w:t>
            </w:r>
          </w:p>
        </w:tc>
        <w:tc>
          <w:tcPr>
            <w:tcW w:w="6095" w:type="dxa"/>
          </w:tcPr>
          <w:p w:rsidR="008C27BB" w:rsidRPr="00642EB0" w:rsidRDefault="008C27BB" w:rsidP="008C27BB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42EB0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котельня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4C0C1C">
        <w:trPr>
          <w:trHeight w:val="127"/>
        </w:trPr>
        <w:tc>
          <w:tcPr>
            <w:tcW w:w="817" w:type="dxa"/>
            <w:gridSpan w:val="2"/>
          </w:tcPr>
          <w:p w:rsidR="008C27BB" w:rsidRDefault="008C27BB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15.6</w:t>
            </w:r>
          </w:p>
        </w:tc>
        <w:tc>
          <w:tcPr>
            <w:tcW w:w="6095" w:type="dxa"/>
          </w:tcPr>
          <w:p w:rsidR="008C27BB" w:rsidRPr="00642EB0" w:rsidRDefault="008C27BB" w:rsidP="008C27BB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42EB0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Навіс для дров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4C0C1C">
        <w:trPr>
          <w:trHeight w:val="145"/>
        </w:trPr>
        <w:tc>
          <w:tcPr>
            <w:tcW w:w="817" w:type="dxa"/>
            <w:gridSpan w:val="2"/>
          </w:tcPr>
          <w:p w:rsidR="008C27BB" w:rsidRPr="00EB0532" w:rsidRDefault="008C27BB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16</w:t>
            </w:r>
          </w:p>
        </w:tc>
        <w:tc>
          <w:tcPr>
            <w:tcW w:w="6095" w:type="dxa"/>
          </w:tcPr>
          <w:p w:rsidR="008C27BB" w:rsidRPr="00EB0532" w:rsidRDefault="008C27BB" w:rsidP="006E4B7D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F925ED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>Стебненська загальноосвітня школа  І-ІІІ ступенів Звенигородської міської ради</w:t>
            </w:r>
            <w:r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  <w:r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   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</w:p>
        </w:tc>
        <w:tc>
          <w:tcPr>
            <w:tcW w:w="2410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Звенигородський район,</w:t>
            </w:r>
          </w:p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Стебне</w:t>
            </w:r>
          </w:p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lang w:eastAsia="ru-RU"/>
              </w:rPr>
              <w:t>вул. Чайковського,91</w:t>
            </w:r>
          </w:p>
        </w:tc>
      </w:tr>
      <w:tr w:rsidR="008C27BB" w:rsidRPr="006D0052" w:rsidTr="004C0C1C">
        <w:trPr>
          <w:trHeight w:val="145"/>
        </w:trPr>
        <w:tc>
          <w:tcPr>
            <w:tcW w:w="817" w:type="dxa"/>
            <w:gridSpan w:val="2"/>
          </w:tcPr>
          <w:p w:rsidR="008C27BB" w:rsidRPr="00EB0532" w:rsidRDefault="008C27BB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16.1</w:t>
            </w:r>
          </w:p>
        </w:tc>
        <w:tc>
          <w:tcPr>
            <w:tcW w:w="6095" w:type="dxa"/>
          </w:tcPr>
          <w:p w:rsidR="008C27BB" w:rsidRPr="00EB0532" w:rsidRDefault="008C27BB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>Будівля</w:t>
            </w:r>
            <w:r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школи 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4C0C1C">
        <w:trPr>
          <w:trHeight w:val="145"/>
        </w:trPr>
        <w:tc>
          <w:tcPr>
            <w:tcW w:w="817" w:type="dxa"/>
            <w:gridSpan w:val="2"/>
          </w:tcPr>
          <w:p w:rsidR="008C27BB" w:rsidRPr="00EB0532" w:rsidRDefault="008C27BB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16.2</w:t>
            </w:r>
          </w:p>
        </w:tc>
        <w:tc>
          <w:tcPr>
            <w:tcW w:w="6095" w:type="dxa"/>
          </w:tcPr>
          <w:p w:rsidR="008C27BB" w:rsidRPr="00EB0532" w:rsidRDefault="008C27BB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Будівля котельні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4C0C1C">
        <w:trPr>
          <w:trHeight w:val="145"/>
        </w:trPr>
        <w:tc>
          <w:tcPr>
            <w:tcW w:w="817" w:type="dxa"/>
            <w:gridSpan w:val="2"/>
          </w:tcPr>
          <w:p w:rsidR="008C27BB" w:rsidRPr="00EB0532" w:rsidRDefault="008C27BB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16.3</w:t>
            </w:r>
          </w:p>
        </w:tc>
        <w:tc>
          <w:tcPr>
            <w:tcW w:w="6095" w:type="dxa"/>
          </w:tcPr>
          <w:p w:rsidR="008C27BB" w:rsidRPr="00EB0532" w:rsidRDefault="008C27BB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>Сарай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4C0C1C">
        <w:trPr>
          <w:trHeight w:val="145"/>
        </w:trPr>
        <w:tc>
          <w:tcPr>
            <w:tcW w:w="817" w:type="dxa"/>
            <w:gridSpan w:val="2"/>
          </w:tcPr>
          <w:p w:rsidR="008C27BB" w:rsidRPr="00EB0532" w:rsidRDefault="008C27BB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16.4</w:t>
            </w:r>
          </w:p>
        </w:tc>
        <w:tc>
          <w:tcPr>
            <w:tcW w:w="6095" w:type="dxa"/>
          </w:tcPr>
          <w:p w:rsidR="008C27BB" w:rsidRPr="00EB0532" w:rsidRDefault="008C27BB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Вбиральня 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2410" w:type="dxa"/>
            <w:vMerge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4C0C1C">
        <w:trPr>
          <w:trHeight w:val="145"/>
        </w:trPr>
        <w:tc>
          <w:tcPr>
            <w:tcW w:w="817" w:type="dxa"/>
            <w:gridSpan w:val="2"/>
          </w:tcPr>
          <w:p w:rsidR="008C27BB" w:rsidRPr="00EB0532" w:rsidRDefault="008C27BB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16.5</w:t>
            </w:r>
          </w:p>
        </w:tc>
        <w:tc>
          <w:tcPr>
            <w:tcW w:w="6095" w:type="dxa"/>
          </w:tcPr>
          <w:p w:rsidR="008C27BB" w:rsidRPr="00EB0532" w:rsidRDefault="008C27BB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Криниця 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4C0C1C">
        <w:trPr>
          <w:trHeight w:val="145"/>
        </w:trPr>
        <w:tc>
          <w:tcPr>
            <w:tcW w:w="817" w:type="dxa"/>
            <w:gridSpan w:val="2"/>
          </w:tcPr>
          <w:p w:rsidR="008C27BB" w:rsidRPr="00EB0532" w:rsidRDefault="008C27BB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16.6</w:t>
            </w:r>
          </w:p>
        </w:tc>
        <w:tc>
          <w:tcPr>
            <w:tcW w:w="6095" w:type="dxa"/>
          </w:tcPr>
          <w:p w:rsidR="008C27BB" w:rsidRPr="00EB0532" w:rsidRDefault="008C27BB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>Погріб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4C0C1C">
        <w:trPr>
          <w:trHeight w:val="145"/>
        </w:trPr>
        <w:tc>
          <w:tcPr>
            <w:tcW w:w="817" w:type="dxa"/>
            <w:gridSpan w:val="2"/>
          </w:tcPr>
          <w:p w:rsidR="008C27BB" w:rsidRPr="00EB0532" w:rsidRDefault="008C27BB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16.7</w:t>
            </w:r>
          </w:p>
        </w:tc>
        <w:tc>
          <w:tcPr>
            <w:tcW w:w="6095" w:type="dxa"/>
          </w:tcPr>
          <w:p w:rsidR="008C27BB" w:rsidRPr="00EB0532" w:rsidRDefault="008C27BB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>Спортивний майданчик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4C0C1C">
        <w:trPr>
          <w:trHeight w:val="145"/>
        </w:trPr>
        <w:tc>
          <w:tcPr>
            <w:tcW w:w="817" w:type="dxa"/>
            <w:gridSpan w:val="2"/>
          </w:tcPr>
          <w:p w:rsidR="008C27BB" w:rsidRPr="00EB0532" w:rsidRDefault="008C27BB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16.8</w:t>
            </w:r>
          </w:p>
        </w:tc>
        <w:tc>
          <w:tcPr>
            <w:tcW w:w="6095" w:type="dxa"/>
          </w:tcPr>
          <w:p w:rsidR="008C27BB" w:rsidRPr="00EB0532" w:rsidRDefault="008C27BB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>Огорожа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4C056D">
        <w:trPr>
          <w:trHeight w:val="345"/>
        </w:trPr>
        <w:tc>
          <w:tcPr>
            <w:tcW w:w="817" w:type="dxa"/>
            <w:gridSpan w:val="2"/>
          </w:tcPr>
          <w:p w:rsidR="008C27BB" w:rsidRPr="00EB0532" w:rsidRDefault="008C27BB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16.9</w:t>
            </w:r>
          </w:p>
        </w:tc>
        <w:tc>
          <w:tcPr>
            <w:tcW w:w="6095" w:type="dxa"/>
          </w:tcPr>
          <w:p w:rsidR="008C27BB" w:rsidRPr="00EB0532" w:rsidRDefault="008C27BB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>Свердловина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4C0C1C">
        <w:trPr>
          <w:trHeight w:val="196"/>
        </w:trPr>
        <w:tc>
          <w:tcPr>
            <w:tcW w:w="817" w:type="dxa"/>
            <w:gridSpan w:val="2"/>
          </w:tcPr>
          <w:p w:rsidR="008C27BB" w:rsidRDefault="008C27BB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16.10</w:t>
            </w:r>
          </w:p>
        </w:tc>
        <w:tc>
          <w:tcPr>
            <w:tcW w:w="6095" w:type="dxa"/>
          </w:tcPr>
          <w:p w:rsidR="008C27BB" w:rsidRPr="00EB0532" w:rsidRDefault="008C27BB" w:rsidP="004C056D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Шкільна майстерня с. Стебне</w:t>
            </w:r>
          </w:p>
        </w:tc>
        <w:tc>
          <w:tcPr>
            <w:tcW w:w="567" w:type="dxa"/>
          </w:tcPr>
          <w:p w:rsidR="008C27BB" w:rsidRPr="006D0052" w:rsidRDefault="008C27BB" w:rsidP="004C056D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</w:tcPr>
          <w:p w:rsidR="008C27BB" w:rsidRDefault="008C27BB" w:rsidP="004C056D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Стебне, вул. Чайковського, 92</w:t>
            </w:r>
          </w:p>
        </w:tc>
      </w:tr>
      <w:tr w:rsidR="008C27BB" w:rsidRPr="006D0052" w:rsidTr="004C0C1C">
        <w:trPr>
          <w:trHeight w:val="145"/>
        </w:trPr>
        <w:tc>
          <w:tcPr>
            <w:tcW w:w="817" w:type="dxa"/>
            <w:gridSpan w:val="2"/>
          </w:tcPr>
          <w:p w:rsidR="008C27BB" w:rsidRPr="00F925ED" w:rsidRDefault="008C27BB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F925ED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17</w:t>
            </w:r>
          </w:p>
        </w:tc>
        <w:tc>
          <w:tcPr>
            <w:tcW w:w="6095" w:type="dxa"/>
          </w:tcPr>
          <w:p w:rsidR="008C27BB" w:rsidRPr="00F925ED" w:rsidRDefault="008C27BB" w:rsidP="006E4B7D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F925ED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 xml:space="preserve">Хлипнівська загальноосвітня школа  І-ІІ ступенів Звенигородської міської ради </w:t>
            </w:r>
            <w:r w:rsidRPr="00F925ED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</w:p>
        </w:tc>
        <w:tc>
          <w:tcPr>
            <w:tcW w:w="2410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Звенигородський район,</w:t>
            </w:r>
          </w:p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Хлипнівка</w:t>
            </w:r>
          </w:p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вул. Трояна,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</w:t>
            </w:r>
          </w:p>
        </w:tc>
      </w:tr>
      <w:tr w:rsidR="008C27BB" w:rsidRPr="006D0052" w:rsidTr="004C0C1C">
        <w:trPr>
          <w:trHeight w:val="145"/>
        </w:trPr>
        <w:tc>
          <w:tcPr>
            <w:tcW w:w="817" w:type="dxa"/>
            <w:gridSpan w:val="2"/>
          </w:tcPr>
          <w:p w:rsidR="008C27BB" w:rsidRPr="00EB0532" w:rsidRDefault="008C27BB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17.1</w:t>
            </w:r>
          </w:p>
        </w:tc>
        <w:tc>
          <w:tcPr>
            <w:tcW w:w="6095" w:type="dxa"/>
          </w:tcPr>
          <w:p w:rsidR="008C27BB" w:rsidRPr="00EB0532" w:rsidRDefault="008C27BB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>Будівля</w:t>
            </w:r>
            <w:r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школи 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4C0C1C">
        <w:trPr>
          <w:trHeight w:val="145"/>
        </w:trPr>
        <w:tc>
          <w:tcPr>
            <w:tcW w:w="817" w:type="dxa"/>
            <w:gridSpan w:val="2"/>
          </w:tcPr>
          <w:p w:rsidR="008C27BB" w:rsidRPr="00EB0532" w:rsidRDefault="008C27BB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17.2</w:t>
            </w:r>
          </w:p>
        </w:tc>
        <w:tc>
          <w:tcPr>
            <w:tcW w:w="6095" w:type="dxa"/>
          </w:tcPr>
          <w:p w:rsidR="008C27BB" w:rsidRPr="00EB0532" w:rsidRDefault="008C27BB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Будівля сараю</w:t>
            </w:r>
            <w:r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4C0C1C">
        <w:trPr>
          <w:trHeight w:val="145"/>
        </w:trPr>
        <w:tc>
          <w:tcPr>
            <w:tcW w:w="817" w:type="dxa"/>
            <w:gridSpan w:val="2"/>
          </w:tcPr>
          <w:p w:rsidR="008C27BB" w:rsidRPr="00EB0532" w:rsidRDefault="008C27BB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17.3</w:t>
            </w:r>
          </w:p>
        </w:tc>
        <w:tc>
          <w:tcPr>
            <w:tcW w:w="6095" w:type="dxa"/>
          </w:tcPr>
          <w:p w:rsidR="008C27BB" w:rsidRPr="00EB0532" w:rsidRDefault="008C27BB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Будівля майстерні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4C0C1C">
        <w:trPr>
          <w:trHeight w:val="145"/>
        </w:trPr>
        <w:tc>
          <w:tcPr>
            <w:tcW w:w="817" w:type="dxa"/>
            <w:gridSpan w:val="2"/>
          </w:tcPr>
          <w:p w:rsidR="008C27BB" w:rsidRPr="00EB0532" w:rsidRDefault="008C27BB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17.4</w:t>
            </w:r>
          </w:p>
        </w:tc>
        <w:tc>
          <w:tcPr>
            <w:tcW w:w="6095" w:type="dxa"/>
          </w:tcPr>
          <w:p w:rsidR="008C27BB" w:rsidRPr="00EB0532" w:rsidRDefault="008C27BB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Будівля котельні</w:t>
            </w:r>
            <w:r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4C0C1C">
        <w:trPr>
          <w:trHeight w:val="145"/>
        </w:trPr>
        <w:tc>
          <w:tcPr>
            <w:tcW w:w="817" w:type="dxa"/>
            <w:gridSpan w:val="2"/>
          </w:tcPr>
          <w:p w:rsidR="008C27BB" w:rsidRPr="00EB0532" w:rsidRDefault="008C27BB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17.5</w:t>
            </w:r>
          </w:p>
        </w:tc>
        <w:tc>
          <w:tcPr>
            <w:tcW w:w="6095" w:type="dxa"/>
          </w:tcPr>
          <w:p w:rsidR="008C27BB" w:rsidRPr="00EB0532" w:rsidRDefault="008C27BB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Вбиральня 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4C0C1C">
        <w:trPr>
          <w:trHeight w:val="145"/>
        </w:trPr>
        <w:tc>
          <w:tcPr>
            <w:tcW w:w="817" w:type="dxa"/>
            <w:gridSpan w:val="2"/>
          </w:tcPr>
          <w:p w:rsidR="008C27BB" w:rsidRPr="00EB0532" w:rsidRDefault="008C27BB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17.6</w:t>
            </w:r>
          </w:p>
        </w:tc>
        <w:tc>
          <w:tcPr>
            <w:tcW w:w="6095" w:type="dxa"/>
          </w:tcPr>
          <w:p w:rsidR="008C27BB" w:rsidRPr="00EB0532" w:rsidRDefault="008C27BB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Криниця  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4C0C1C">
        <w:trPr>
          <w:trHeight w:val="145"/>
        </w:trPr>
        <w:tc>
          <w:tcPr>
            <w:tcW w:w="817" w:type="dxa"/>
            <w:gridSpan w:val="2"/>
          </w:tcPr>
          <w:p w:rsidR="008C27BB" w:rsidRPr="00EB0532" w:rsidRDefault="008C27BB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17.7</w:t>
            </w:r>
          </w:p>
        </w:tc>
        <w:tc>
          <w:tcPr>
            <w:tcW w:w="6095" w:type="dxa"/>
          </w:tcPr>
          <w:p w:rsidR="008C27BB" w:rsidRPr="00EB0532" w:rsidRDefault="008C27BB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>Спортивний майданчик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4C0C1C">
        <w:trPr>
          <w:trHeight w:val="145"/>
        </w:trPr>
        <w:tc>
          <w:tcPr>
            <w:tcW w:w="817" w:type="dxa"/>
            <w:gridSpan w:val="2"/>
          </w:tcPr>
          <w:p w:rsidR="008C27BB" w:rsidRPr="00F925ED" w:rsidRDefault="008C27BB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F925ED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18</w:t>
            </w:r>
          </w:p>
        </w:tc>
        <w:tc>
          <w:tcPr>
            <w:tcW w:w="6095" w:type="dxa"/>
          </w:tcPr>
          <w:p w:rsidR="008C27BB" w:rsidRPr="00F925ED" w:rsidRDefault="008C27BB" w:rsidP="006E4B7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</w:pPr>
            <w:r w:rsidRPr="00F925ED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>Вільховецький навчально-виховний комплекс Звенигородської міської ради</w:t>
            </w:r>
            <w:r w:rsidRPr="00F925ED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 </w:t>
            </w:r>
            <w:r w:rsidRPr="00F925ED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 xml:space="preserve"> - Юридичну особу ліквідовано 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410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Звенигородський район,</w:t>
            </w:r>
          </w:p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с. Вільховець </w:t>
            </w:r>
          </w:p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вул. Заводська,1</w:t>
            </w:r>
          </w:p>
        </w:tc>
      </w:tr>
      <w:tr w:rsidR="008C27BB" w:rsidRPr="006D0052" w:rsidTr="004C0C1C">
        <w:trPr>
          <w:trHeight w:val="323"/>
        </w:trPr>
        <w:tc>
          <w:tcPr>
            <w:tcW w:w="817" w:type="dxa"/>
            <w:gridSpan w:val="2"/>
          </w:tcPr>
          <w:p w:rsidR="008C27BB" w:rsidRPr="00EB0532" w:rsidRDefault="008C27BB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18.1</w:t>
            </w:r>
          </w:p>
        </w:tc>
        <w:tc>
          <w:tcPr>
            <w:tcW w:w="6095" w:type="dxa"/>
          </w:tcPr>
          <w:p w:rsidR="008C27BB" w:rsidRPr="00EB0532" w:rsidRDefault="008C27BB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>Будівля</w:t>
            </w:r>
            <w:r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школи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4C0C1C">
        <w:trPr>
          <w:trHeight w:val="323"/>
        </w:trPr>
        <w:tc>
          <w:tcPr>
            <w:tcW w:w="817" w:type="dxa"/>
            <w:gridSpan w:val="2"/>
          </w:tcPr>
          <w:p w:rsidR="008C27BB" w:rsidRPr="00EB0532" w:rsidRDefault="008C27BB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18.2</w:t>
            </w:r>
          </w:p>
        </w:tc>
        <w:tc>
          <w:tcPr>
            <w:tcW w:w="6095" w:type="dxa"/>
          </w:tcPr>
          <w:p w:rsidR="008C27BB" w:rsidRPr="00EB0532" w:rsidRDefault="008C27BB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>Вбиральня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4C0C1C">
        <w:trPr>
          <w:trHeight w:val="323"/>
        </w:trPr>
        <w:tc>
          <w:tcPr>
            <w:tcW w:w="817" w:type="dxa"/>
            <w:gridSpan w:val="2"/>
          </w:tcPr>
          <w:p w:rsidR="008C27BB" w:rsidRPr="00EB0532" w:rsidRDefault="008C27BB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18.3</w:t>
            </w:r>
          </w:p>
        </w:tc>
        <w:tc>
          <w:tcPr>
            <w:tcW w:w="6095" w:type="dxa"/>
          </w:tcPr>
          <w:p w:rsidR="008C27BB" w:rsidRPr="00EB0532" w:rsidRDefault="008C27BB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>Водонапірна башта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4C0C1C">
        <w:trPr>
          <w:trHeight w:val="323"/>
        </w:trPr>
        <w:tc>
          <w:tcPr>
            <w:tcW w:w="817" w:type="dxa"/>
            <w:gridSpan w:val="2"/>
          </w:tcPr>
          <w:p w:rsidR="008C27BB" w:rsidRPr="00EB0532" w:rsidRDefault="008C27BB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18.4</w:t>
            </w:r>
          </w:p>
        </w:tc>
        <w:tc>
          <w:tcPr>
            <w:tcW w:w="6095" w:type="dxa"/>
          </w:tcPr>
          <w:p w:rsidR="008C27BB" w:rsidRPr="00EB0532" w:rsidRDefault="008C27BB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>Майстерня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4C0C1C">
        <w:trPr>
          <w:trHeight w:val="332"/>
        </w:trPr>
        <w:tc>
          <w:tcPr>
            <w:tcW w:w="817" w:type="dxa"/>
            <w:gridSpan w:val="2"/>
          </w:tcPr>
          <w:p w:rsidR="008C27BB" w:rsidRPr="00EB0532" w:rsidRDefault="008C27BB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18.5</w:t>
            </w:r>
          </w:p>
        </w:tc>
        <w:tc>
          <w:tcPr>
            <w:tcW w:w="6095" w:type="dxa"/>
          </w:tcPr>
          <w:p w:rsidR="008C27BB" w:rsidRPr="00EB0532" w:rsidRDefault="008C27BB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>Будівля</w:t>
            </w:r>
            <w:r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№1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4C0C1C">
        <w:trPr>
          <w:trHeight w:val="323"/>
        </w:trPr>
        <w:tc>
          <w:tcPr>
            <w:tcW w:w="817" w:type="dxa"/>
            <w:gridSpan w:val="2"/>
          </w:tcPr>
          <w:p w:rsidR="008C27BB" w:rsidRPr="00EB0532" w:rsidRDefault="008C27BB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lastRenderedPageBreak/>
              <w:t>18.6</w:t>
            </w:r>
          </w:p>
        </w:tc>
        <w:tc>
          <w:tcPr>
            <w:tcW w:w="6095" w:type="dxa"/>
          </w:tcPr>
          <w:p w:rsidR="008C27BB" w:rsidRPr="00EB0532" w:rsidRDefault="008C27BB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>Будівля</w:t>
            </w:r>
            <w:r w:rsidRPr="00EB0532">
              <w:rPr>
                <w:rFonts w:ascii="Times New Roman" w:eastAsia="Times New Roman" w:hAnsi="Times New Roman" w:cs="Times New Roman"/>
                <w:bCs/>
                <w:color w:val="auto"/>
                <w:lang w:eastAsia="ru-RU"/>
              </w:rPr>
              <w:t xml:space="preserve"> №2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4C0C1C">
        <w:trPr>
          <w:trHeight w:val="601"/>
        </w:trPr>
        <w:tc>
          <w:tcPr>
            <w:tcW w:w="817" w:type="dxa"/>
            <w:gridSpan w:val="2"/>
          </w:tcPr>
          <w:p w:rsidR="008C27BB" w:rsidRPr="00F925ED" w:rsidRDefault="008C27BB" w:rsidP="00F82703">
            <w:pP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F925ED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lastRenderedPageBreak/>
              <w:t xml:space="preserve">   19</w:t>
            </w:r>
          </w:p>
        </w:tc>
        <w:tc>
          <w:tcPr>
            <w:tcW w:w="6095" w:type="dxa"/>
          </w:tcPr>
          <w:p w:rsidR="008C27BB" w:rsidRPr="00F925ED" w:rsidRDefault="008C27BB" w:rsidP="00330645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F925ED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Звенигородська дитячо-юнацька спортивна школа Івана Бардика </w:t>
            </w:r>
            <w:r w:rsidRPr="00F925ED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>Звенигородської міської ради</w:t>
            </w:r>
            <w:r w:rsidRPr="00F925ED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</w:p>
        </w:tc>
        <w:tc>
          <w:tcPr>
            <w:tcW w:w="2410" w:type="dxa"/>
          </w:tcPr>
          <w:p w:rsidR="008C27BB" w:rsidRPr="006D0052" w:rsidRDefault="008C27BB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м. Звенигородка,    </w:t>
            </w:r>
          </w:p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вул. Кримського,81А</w:t>
            </w:r>
          </w:p>
        </w:tc>
      </w:tr>
      <w:tr w:rsidR="008C27BB" w:rsidRPr="006D0052" w:rsidTr="004C0C1C">
        <w:trPr>
          <w:trHeight w:val="332"/>
        </w:trPr>
        <w:tc>
          <w:tcPr>
            <w:tcW w:w="817" w:type="dxa"/>
            <w:gridSpan w:val="2"/>
          </w:tcPr>
          <w:p w:rsidR="008C27BB" w:rsidRPr="00EB0532" w:rsidRDefault="008C27BB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19.1</w:t>
            </w:r>
          </w:p>
        </w:tc>
        <w:tc>
          <w:tcPr>
            <w:tcW w:w="6095" w:type="dxa"/>
            <w:vAlign w:val="bottom"/>
          </w:tcPr>
          <w:p w:rsidR="008C27BB" w:rsidRPr="00EB053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Будівля</w:t>
            </w: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великого спортивного залу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4C0C1C">
        <w:trPr>
          <w:trHeight w:val="241"/>
        </w:trPr>
        <w:tc>
          <w:tcPr>
            <w:tcW w:w="817" w:type="dxa"/>
            <w:gridSpan w:val="2"/>
          </w:tcPr>
          <w:p w:rsidR="008C27BB" w:rsidRPr="00EB053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19.2</w:t>
            </w:r>
          </w:p>
        </w:tc>
        <w:tc>
          <w:tcPr>
            <w:tcW w:w="6095" w:type="dxa"/>
            <w:vAlign w:val="bottom"/>
          </w:tcPr>
          <w:p w:rsidR="008C27BB" w:rsidRPr="00EB053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Котельня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4C0C1C">
        <w:trPr>
          <w:trHeight w:val="323"/>
        </w:trPr>
        <w:tc>
          <w:tcPr>
            <w:tcW w:w="817" w:type="dxa"/>
            <w:gridSpan w:val="2"/>
          </w:tcPr>
          <w:p w:rsidR="008C27BB" w:rsidRPr="00EB0532" w:rsidRDefault="008C27BB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19.3</w:t>
            </w:r>
          </w:p>
        </w:tc>
        <w:tc>
          <w:tcPr>
            <w:tcW w:w="6095" w:type="dxa"/>
            <w:vAlign w:val="bottom"/>
          </w:tcPr>
          <w:p w:rsidR="008C27BB" w:rsidRPr="00EB053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Борцівський зал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4C0C1C">
        <w:trPr>
          <w:trHeight w:val="323"/>
        </w:trPr>
        <w:tc>
          <w:tcPr>
            <w:tcW w:w="817" w:type="dxa"/>
            <w:gridSpan w:val="2"/>
          </w:tcPr>
          <w:p w:rsidR="008C27BB" w:rsidRPr="00EB0532" w:rsidRDefault="008C27BB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19.4</w:t>
            </w:r>
          </w:p>
        </w:tc>
        <w:tc>
          <w:tcPr>
            <w:tcW w:w="6095" w:type="dxa"/>
            <w:vAlign w:val="bottom"/>
          </w:tcPr>
          <w:p w:rsidR="008C27BB" w:rsidRPr="00EB053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Стадіон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4C0C1C">
        <w:trPr>
          <w:trHeight w:val="323"/>
        </w:trPr>
        <w:tc>
          <w:tcPr>
            <w:tcW w:w="817" w:type="dxa"/>
            <w:gridSpan w:val="2"/>
          </w:tcPr>
          <w:p w:rsidR="008C27BB" w:rsidRPr="00EB0532" w:rsidRDefault="008C27BB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19.5</w:t>
            </w:r>
          </w:p>
        </w:tc>
        <w:tc>
          <w:tcPr>
            <w:tcW w:w="6095" w:type="dxa"/>
            <w:vAlign w:val="bottom"/>
          </w:tcPr>
          <w:p w:rsidR="008C27BB" w:rsidRPr="00EB053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Вбиральня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4C0C1C">
        <w:trPr>
          <w:trHeight w:val="332"/>
        </w:trPr>
        <w:tc>
          <w:tcPr>
            <w:tcW w:w="817" w:type="dxa"/>
            <w:gridSpan w:val="2"/>
          </w:tcPr>
          <w:p w:rsidR="008C27BB" w:rsidRPr="00EB0532" w:rsidRDefault="008C27BB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19.6</w:t>
            </w:r>
          </w:p>
        </w:tc>
        <w:tc>
          <w:tcPr>
            <w:tcW w:w="6095" w:type="dxa"/>
            <w:vAlign w:val="bottom"/>
          </w:tcPr>
          <w:p w:rsidR="008C27BB" w:rsidRPr="00EB053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Спортивний майданчик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4C0C1C">
        <w:trPr>
          <w:trHeight w:val="323"/>
        </w:trPr>
        <w:tc>
          <w:tcPr>
            <w:tcW w:w="817" w:type="dxa"/>
            <w:gridSpan w:val="2"/>
          </w:tcPr>
          <w:p w:rsidR="008C27BB" w:rsidRPr="00EB0532" w:rsidRDefault="008C27BB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19.7</w:t>
            </w:r>
          </w:p>
        </w:tc>
        <w:tc>
          <w:tcPr>
            <w:tcW w:w="6095" w:type="dxa"/>
            <w:vAlign w:val="bottom"/>
          </w:tcPr>
          <w:p w:rsidR="008C27BB" w:rsidRPr="00EB053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Ворота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2410" w:type="dxa"/>
            <w:vMerge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4C0C1C">
        <w:trPr>
          <w:trHeight w:val="323"/>
        </w:trPr>
        <w:tc>
          <w:tcPr>
            <w:tcW w:w="817" w:type="dxa"/>
            <w:gridSpan w:val="2"/>
          </w:tcPr>
          <w:p w:rsidR="008C27BB" w:rsidRPr="00EB0532" w:rsidRDefault="008C27BB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19.8</w:t>
            </w:r>
          </w:p>
        </w:tc>
        <w:tc>
          <w:tcPr>
            <w:tcW w:w="6095" w:type="dxa"/>
            <w:vAlign w:val="bottom"/>
          </w:tcPr>
          <w:p w:rsidR="008C27BB" w:rsidRPr="00EB053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Огорожа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4C0C1C">
        <w:trPr>
          <w:trHeight w:val="323"/>
        </w:trPr>
        <w:tc>
          <w:tcPr>
            <w:tcW w:w="817" w:type="dxa"/>
            <w:gridSpan w:val="2"/>
          </w:tcPr>
          <w:p w:rsidR="008C27BB" w:rsidRPr="00EB0532" w:rsidRDefault="008C27BB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19.9</w:t>
            </w:r>
          </w:p>
        </w:tc>
        <w:tc>
          <w:tcPr>
            <w:tcW w:w="6095" w:type="dxa"/>
            <w:vAlign w:val="bottom"/>
          </w:tcPr>
          <w:p w:rsidR="008C27BB" w:rsidRPr="00EB053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Хвіртка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4C0C1C">
        <w:trPr>
          <w:trHeight w:val="323"/>
        </w:trPr>
        <w:tc>
          <w:tcPr>
            <w:tcW w:w="817" w:type="dxa"/>
            <w:gridSpan w:val="2"/>
          </w:tcPr>
          <w:p w:rsidR="008C27BB" w:rsidRPr="00EB0532" w:rsidRDefault="008C27BB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19.10</w:t>
            </w:r>
          </w:p>
        </w:tc>
        <w:tc>
          <w:tcPr>
            <w:tcW w:w="6095" w:type="dxa"/>
            <w:vAlign w:val="bottom"/>
          </w:tcPr>
          <w:p w:rsidR="008C27BB" w:rsidRPr="00EB053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Будівля</w:t>
            </w: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малого спортивного залу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lang w:eastAsia="ru-RU"/>
              </w:rPr>
              <w:t>м.Звенигородка, вул.Кримського,56А</w:t>
            </w:r>
          </w:p>
        </w:tc>
      </w:tr>
      <w:tr w:rsidR="008C27BB" w:rsidRPr="006D0052" w:rsidTr="004C0C1C">
        <w:trPr>
          <w:trHeight w:val="332"/>
        </w:trPr>
        <w:tc>
          <w:tcPr>
            <w:tcW w:w="817" w:type="dxa"/>
            <w:gridSpan w:val="2"/>
          </w:tcPr>
          <w:p w:rsidR="008C27BB" w:rsidRPr="00EB0532" w:rsidRDefault="008C27BB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19.11</w:t>
            </w:r>
          </w:p>
        </w:tc>
        <w:tc>
          <w:tcPr>
            <w:tcW w:w="6095" w:type="dxa"/>
            <w:vAlign w:val="bottom"/>
          </w:tcPr>
          <w:p w:rsidR="008C27BB" w:rsidRPr="00EB053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Будівля складського</w:t>
            </w: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приміщення  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4C0C1C">
        <w:trPr>
          <w:trHeight w:val="645"/>
        </w:trPr>
        <w:tc>
          <w:tcPr>
            <w:tcW w:w="817" w:type="dxa"/>
            <w:gridSpan w:val="2"/>
          </w:tcPr>
          <w:p w:rsidR="008C27BB" w:rsidRPr="00EB0532" w:rsidRDefault="008C27BB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19.12</w:t>
            </w:r>
          </w:p>
        </w:tc>
        <w:tc>
          <w:tcPr>
            <w:tcW w:w="6095" w:type="dxa"/>
            <w:vAlign w:val="bottom"/>
          </w:tcPr>
          <w:p w:rsidR="008C27BB" w:rsidRPr="00EB0532" w:rsidRDefault="008C27BB" w:rsidP="006E4B7D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Стадіон „Колос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</w:p>
        </w:tc>
        <w:tc>
          <w:tcPr>
            <w:tcW w:w="2410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м. Звенигородка,    </w:t>
            </w:r>
          </w:p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вул. Щедріна,1А</w:t>
            </w:r>
          </w:p>
        </w:tc>
      </w:tr>
      <w:tr w:rsidR="008C27BB" w:rsidRPr="006D0052" w:rsidTr="004C0C1C">
        <w:trPr>
          <w:trHeight w:val="323"/>
        </w:trPr>
        <w:tc>
          <w:tcPr>
            <w:tcW w:w="817" w:type="dxa"/>
            <w:gridSpan w:val="2"/>
          </w:tcPr>
          <w:p w:rsidR="008C27BB" w:rsidRPr="00EB0532" w:rsidRDefault="008C27BB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19.13</w:t>
            </w:r>
          </w:p>
        </w:tc>
        <w:tc>
          <w:tcPr>
            <w:tcW w:w="6095" w:type="dxa"/>
            <w:vAlign w:val="bottom"/>
          </w:tcPr>
          <w:p w:rsidR="008C27BB" w:rsidRPr="00EB053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Адміністративна будівля 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4C0C1C">
        <w:trPr>
          <w:trHeight w:val="323"/>
        </w:trPr>
        <w:tc>
          <w:tcPr>
            <w:tcW w:w="817" w:type="dxa"/>
            <w:gridSpan w:val="2"/>
          </w:tcPr>
          <w:p w:rsidR="008C27BB" w:rsidRPr="00EB0532" w:rsidRDefault="008C27BB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19.14</w:t>
            </w:r>
          </w:p>
        </w:tc>
        <w:tc>
          <w:tcPr>
            <w:tcW w:w="6095" w:type="dxa"/>
            <w:vAlign w:val="bottom"/>
          </w:tcPr>
          <w:p w:rsidR="008C27BB" w:rsidRPr="00EB053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Ворота 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4C0C1C">
        <w:trPr>
          <w:trHeight w:val="332"/>
        </w:trPr>
        <w:tc>
          <w:tcPr>
            <w:tcW w:w="817" w:type="dxa"/>
            <w:gridSpan w:val="2"/>
          </w:tcPr>
          <w:p w:rsidR="008C27BB" w:rsidRPr="00EB0532" w:rsidRDefault="008C27BB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19.15</w:t>
            </w:r>
          </w:p>
        </w:tc>
        <w:tc>
          <w:tcPr>
            <w:tcW w:w="6095" w:type="dxa"/>
            <w:vAlign w:val="bottom"/>
          </w:tcPr>
          <w:p w:rsidR="008C27BB" w:rsidRPr="00EB053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Стадіон 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4C0C1C">
        <w:trPr>
          <w:trHeight w:val="323"/>
        </w:trPr>
        <w:tc>
          <w:tcPr>
            <w:tcW w:w="817" w:type="dxa"/>
            <w:gridSpan w:val="2"/>
          </w:tcPr>
          <w:p w:rsidR="008C27BB" w:rsidRPr="00EB0532" w:rsidRDefault="008C27BB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19.16</w:t>
            </w:r>
          </w:p>
        </w:tc>
        <w:tc>
          <w:tcPr>
            <w:tcW w:w="6095" w:type="dxa"/>
            <w:vAlign w:val="bottom"/>
          </w:tcPr>
          <w:p w:rsidR="008C27BB" w:rsidRPr="00EB053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Арки  цегляні   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2410" w:type="dxa"/>
            <w:vMerge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4C0C1C">
        <w:trPr>
          <w:trHeight w:val="407"/>
        </w:trPr>
        <w:tc>
          <w:tcPr>
            <w:tcW w:w="817" w:type="dxa"/>
            <w:gridSpan w:val="2"/>
          </w:tcPr>
          <w:p w:rsidR="008C27BB" w:rsidRPr="00EB0532" w:rsidRDefault="008C27BB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19.17</w:t>
            </w:r>
          </w:p>
        </w:tc>
        <w:tc>
          <w:tcPr>
            <w:tcW w:w="6095" w:type="dxa"/>
            <w:vAlign w:val="bottom"/>
          </w:tcPr>
          <w:p w:rsidR="008C27BB" w:rsidRPr="00EB053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Опори для зовнішнього освітлення стадіону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2410" w:type="dxa"/>
            <w:vMerge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4C0C1C">
        <w:trPr>
          <w:trHeight w:val="323"/>
        </w:trPr>
        <w:tc>
          <w:tcPr>
            <w:tcW w:w="817" w:type="dxa"/>
            <w:gridSpan w:val="2"/>
          </w:tcPr>
          <w:p w:rsidR="008C27BB" w:rsidRPr="00EB0532" w:rsidRDefault="008C27BB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19.18</w:t>
            </w:r>
          </w:p>
        </w:tc>
        <w:tc>
          <w:tcPr>
            <w:tcW w:w="6095" w:type="dxa"/>
            <w:vAlign w:val="bottom"/>
          </w:tcPr>
          <w:p w:rsidR="008C27BB" w:rsidRPr="00EB053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Глядацькі лавки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50</w:t>
            </w:r>
          </w:p>
        </w:tc>
        <w:tc>
          <w:tcPr>
            <w:tcW w:w="2410" w:type="dxa"/>
            <w:vMerge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4C0C1C">
        <w:trPr>
          <w:trHeight w:val="655"/>
        </w:trPr>
        <w:tc>
          <w:tcPr>
            <w:tcW w:w="817" w:type="dxa"/>
            <w:gridSpan w:val="2"/>
          </w:tcPr>
          <w:p w:rsidR="008C27BB" w:rsidRPr="004C056D" w:rsidRDefault="008C27BB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4C056D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20</w:t>
            </w:r>
          </w:p>
        </w:tc>
        <w:tc>
          <w:tcPr>
            <w:tcW w:w="6095" w:type="dxa"/>
          </w:tcPr>
          <w:p w:rsidR="008C27BB" w:rsidRPr="004C056D" w:rsidRDefault="008C27BB" w:rsidP="006E4B7D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4C056D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Будівля гуртожитку №2 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</w:p>
        </w:tc>
        <w:tc>
          <w:tcPr>
            <w:tcW w:w="2410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м. Звенигородка,    </w:t>
            </w:r>
          </w:p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вул. Богдана Хмельницького, 1А    </w:t>
            </w:r>
          </w:p>
        </w:tc>
      </w:tr>
      <w:tr w:rsidR="008C27BB" w:rsidRPr="006D0052" w:rsidTr="004C0C1C">
        <w:trPr>
          <w:trHeight w:val="323"/>
        </w:trPr>
        <w:tc>
          <w:tcPr>
            <w:tcW w:w="817" w:type="dxa"/>
            <w:gridSpan w:val="2"/>
          </w:tcPr>
          <w:p w:rsidR="008C27BB" w:rsidRPr="00EB0532" w:rsidRDefault="008C27BB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20.1</w:t>
            </w:r>
          </w:p>
        </w:tc>
        <w:tc>
          <w:tcPr>
            <w:tcW w:w="6095" w:type="dxa"/>
          </w:tcPr>
          <w:p w:rsidR="008C27BB" w:rsidRPr="00EB053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Будинок</w:t>
            </w: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гуртожитку (з підвалом)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                                                                                                                                                    </w:t>
            </w:r>
          </w:p>
        </w:tc>
      </w:tr>
      <w:tr w:rsidR="008C27BB" w:rsidRPr="006D0052" w:rsidTr="004C0C1C">
        <w:trPr>
          <w:trHeight w:val="323"/>
        </w:trPr>
        <w:tc>
          <w:tcPr>
            <w:tcW w:w="817" w:type="dxa"/>
            <w:gridSpan w:val="2"/>
          </w:tcPr>
          <w:p w:rsidR="008C27BB" w:rsidRPr="00EB0532" w:rsidRDefault="008C27BB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20.2</w:t>
            </w:r>
          </w:p>
        </w:tc>
        <w:tc>
          <w:tcPr>
            <w:tcW w:w="6095" w:type="dxa"/>
          </w:tcPr>
          <w:p w:rsidR="008C27BB" w:rsidRPr="00EB053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Погріб 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4C0C1C">
        <w:trPr>
          <w:trHeight w:val="323"/>
        </w:trPr>
        <w:tc>
          <w:tcPr>
            <w:tcW w:w="817" w:type="dxa"/>
            <w:gridSpan w:val="2"/>
          </w:tcPr>
          <w:p w:rsidR="008C27BB" w:rsidRPr="00EB0532" w:rsidRDefault="008C27BB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20.3</w:t>
            </w:r>
          </w:p>
        </w:tc>
        <w:tc>
          <w:tcPr>
            <w:tcW w:w="6095" w:type="dxa"/>
          </w:tcPr>
          <w:p w:rsidR="008C27BB" w:rsidRPr="00EB053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Будівлія котельні</w:t>
            </w: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  вул.Василя Стуса,10А</w:t>
            </w:r>
          </w:p>
        </w:tc>
      </w:tr>
      <w:tr w:rsidR="008C27BB" w:rsidRPr="006D0052" w:rsidTr="00E51827">
        <w:trPr>
          <w:trHeight w:val="465"/>
        </w:trPr>
        <w:tc>
          <w:tcPr>
            <w:tcW w:w="817" w:type="dxa"/>
            <w:gridSpan w:val="2"/>
          </w:tcPr>
          <w:p w:rsidR="008C27BB" w:rsidRPr="00EB0532" w:rsidRDefault="008C27BB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20.4</w:t>
            </w:r>
          </w:p>
        </w:tc>
        <w:tc>
          <w:tcPr>
            <w:tcW w:w="6095" w:type="dxa"/>
          </w:tcPr>
          <w:p w:rsidR="008C27BB" w:rsidRPr="00EB053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Ворота котельні 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E51827">
        <w:trPr>
          <w:trHeight w:val="671"/>
        </w:trPr>
        <w:tc>
          <w:tcPr>
            <w:tcW w:w="817" w:type="dxa"/>
            <w:gridSpan w:val="2"/>
          </w:tcPr>
          <w:p w:rsidR="008C27BB" w:rsidRPr="004C056D" w:rsidRDefault="008C27BB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</w:p>
          <w:p w:rsidR="008C27BB" w:rsidRPr="004C056D" w:rsidRDefault="008C27BB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4C056D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21</w:t>
            </w:r>
          </w:p>
        </w:tc>
        <w:tc>
          <w:tcPr>
            <w:tcW w:w="6095" w:type="dxa"/>
          </w:tcPr>
          <w:p w:rsidR="008C27BB" w:rsidRPr="004C056D" w:rsidRDefault="008C27BB" w:rsidP="00F82703">
            <w:pP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</w:p>
          <w:p w:rsidR="008C27BB" w:rsidRPr="004C056D" w:rsidRDefault="008C27BB" w:rsidP="00F82703">
            <w:pP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4C056D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Пам’ятник Т.Г. Шевченку с. Моринці</w:t>
            </w:r>
          </w:p>
          <w:p w:rsidR="008C27BB" w:rsidRPr="004C056D" w:rsidRDefault="008C27BB" w:rsidP="00F82703">
            <w:pP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Моринці, пров. Шкільний, 21</w:t>
            </w:r>
          </w:p>
        </w:tc>
      </w:tr>
      <w:tr w:rsidR="008C27BB" w:rsidRPr="006D0052" w:rsidTr="004C0C1C">
        <w:trPr>
          <w:trHeight w:val="472"/>
        </w:trPr>
        <w:tc>
          <w:tcPr>
            <w:tcW w:w="817" w:type="dxa"/>
            <w:gridSpan w:val="2"/>
          </w:tcPr>
          <w:p w:rsidR="008C27BB" w:rsidRPr="004C056D" w:rsidRDefault="008C27BB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4C056D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22</w:t>
            </w:r>
          </w:p>
        </w:tc>
        <w:tc>
          <w:tcPr>
            <w:tcW w:w="6095" w:type="dxa"/>
          </w:tcPr>
          <w:p w:rsidR="008C27BB" w:rsidRPr="004C056D" w:rsidRDefault="008C27BB" w:rsidP="00F82703">
            <w:pP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4C056D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Комплекс приміщень закладу дошкільної освіти «Світлячок» загального розвитку Звенигородської міської ради Звенигородського р-ну Черкаської області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</w:tcPr>
          <w:p w:rsidR="008C27BB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Неморож,            вул. Мовчана,2</w:t>
            </w:r>
          </w:p>
        </w:tc>
      </w:tr>
      <w:tr w:rsidR="008C27BB" w:rsidRPr="006D0052" w:rsidTr="00C97E82">
        <w:trPr>
          <w:trHeight w:val="138"/>
        </w:trPr>
        <w:tc>
          <w:tcPr>
            <w:tcW w:w="817" w:type="dxa"/>
            <w:gridSpan w:val="2"/>
          </w:tcPr>
          <w:p w:rsidR="008C27BB" w:rsidRPr="003A6714" w:rsidRDefault="008C27BB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3A6714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23</w:t>
            </w:r>
          </w:p>
        </w:tc>
        <w:tc>
          <w:tcPr>
            <w:tcW w:w="6095" w:type="dxa"/>
          </w:tcPr>
          <w:p w:rsidR="008C27BB" w:rsidRPr="003A6714" w:rsidRDefault="008C27BB" w:rsidP="007D02D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A6714">
              <w:rPr>
                <w:rFonts w:ascii="Times New Roman" w:hAnsi="Times New Roman" w:cs="Times New Roman"/>
                <w:b/>
                <w:bCs/>
              </w:rPr>
              <w:t>Комплекс приміщень закладу дошкільної освіти (ясла садок) №1 «Оленка» комбінованого типу Звенигородської міської ради Звенигородського району Черкаської області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410" w:type="dxa"/>
          </w:tcPr>
          <w:p w:rsidR="008C27BB" w:rsidRPr="00A53E57" w:rsidRDefault="008C27BB" w:rsidP="000B71BB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</w:rPr>
            </w:pPr>
            <w:r w:rsidRPr="00A53E57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  <w:r w:rsidRPr="00A53E57">
              <w:rPr>
                <w:rFonts w:ascii="Times New Roman" w:hAnsi="Times New Roman" w:cs="Times New Roman"/>
              </w:rPr>
              <w:t>20202, Черкаська</w:t>
            </w:r>
            <w:r w:rsidR="000B71BB">
              <w:rPr>
                <w:rFonts w:ascii="Times New Roman" w:hAnsi="Times New Roman" w:cs="Times New Roman"/>
              </w:rPr>
              <w:t xml:space="preserve"> обл</w:t>
            </w:r>
            <w:r w:rsidRPr="00A53E57">
              <w:rPr>
                <w:rFonts w:ascii="Times New Roman" w:hAnsi="Times New Roman" w:cs="Times New Roman"/>
              </w:rPr>
              <w:t xml:space="preserve">., Звенигородський район, </w:t>
            </w:r>
            <w:r w:rsidR="000B71BB">
              <w:rPr>
                <w:rFonts w:ascii="Times New Roman" w:hAnsi="Times New Roman" w:cs="Times New Roman"/>
              </w:rPr>
              <w:t xml:space="preserve">   </w:t>
            </w:r>
            <w:r w:rsidRPr="00A53E57">
              <w:rPr>
                <w:rFonts w:ascii="Times New Roman" w:hAnsi="Times New Roman" w:cs="Times New Roman"/>
              </w:rPr>
              <w:t>м. Звенигородка,  вул. Криницького</w:t>
            </w:r>
            <w:r w:rsidRPr="00A53E57">
              <w:rPr>
                <w:rFonts w:ascii="Times New Roman" w:hAnsi="Times New Roman" w:cs="Times New Roman"/>
                <w:bCs/>
              </w:rPr>
              <w:t>, 1а.</w:t>
            </w:r>
          </w:p>
        </w:tc>
      </w:tr>
      <w:tr w:rsidR="008C27BB" w:rsidRPr="006D0052" w:rsidTr="00C97E82">
        <w:trPr>
          <w:trHeight w:val="161"/>
        </w:trPr>
        <w:tc>
          <w:tcPr>
            <w:tcW w:w="817" w:type="dxa"/>
            <w:gridSpan w:val="2"/>
          </w:tcPr>
          <w:p w:rsidR="008C27BB" w:rsidRPr="003A6714" w:rsidRDefault="008C27BB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3A6714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24</w:t>
            </w:r>
          </w:p>
        </w:tc>
        <w:tc>
          <w:tcPr>
            <w:tcW w:w="6095" w:type="dxa"/>
          </w:tcPr>
          <w:p w:rsidR="008C27BB" w:rsidRPr="003A6714" w:rsidRDefault="008C27BB" w:rsidP="007D02D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A6714">
              <w:rPr>
                <w:rFonts w:ascii="Times New Roman" w:hAnsi="Times New Roman" w:cs="Times New Roman"/>
                <w:b/>
                <w:bCs/>
              </w:rPr>
              <w:t>Будівля закладу дошкільної освіти ясла-садок №3 «Малятко» Загального розвитку Звенигородської міської ради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410" w:type="dxa"/>
          </w:tcPr>
          <w:p w:rsidR="008C27BB" w:rsidRPr="00A53E57" w:rsidRDefault="008C27BB" w:rsidP="000B71BB">
            <w:pPr>
              <w:shd w:val="clear" w:color="auto" w:fill="FFFFFF"/>
              <w:rPr>
                <w:rFonts w:ascii="Times New Roman" w:hAnsi="Times New Roman" w:cs="Times New Roman"/>
                <w:bCs/>
              </w:rPr>
            </w:pPr>
            <w:r w:rsidRPr="00A53E57">
              <w:rPr>
                <w:rFonts w:ascii="Times New Roman" w:hAnsi="Times New Roman" w:cs="Times New Roman"/>
              </w:rPr>
              <w:t>20202, Черкаська</w:t>
            </w:r>
            <w:r w:rsidR="000B71BB">
              <w:rPr>
                <w:rFonts w:ascii="Times New Roman" w:hAnsi="Times New Roman" w:cs="Times New Roman"/>
              </w:rPr>
              <w:t xml:space="preserve"> обл</w:t>
            </w:r>
            <w:r w:rsidRPr="00A53E57">
              <w:rPr>
                <w:rFonts w:ascii="Times New Roman" w:hAnsi="Times New Roman" w:cs="Times New Roman"/>
              </w:rPr>
              <w:t xml:space="preserve">, Звенигородський район, м. </w:t>
            </w:r>
            <w:r w:rsidRPr="00A53E57">
              <w:rPr>
                <w:rFonts w:ascii="Times New Roman" w:hAnsi="Times New Roman" w:cs="Times New Roman"/>
              </w:rPr>
              <w:lastRenderedPageBreak/>
              <w:t>Звенигородка,  вул. Кримського</w:t>
            </w:r>
            <w:r w:rsidRPr="00A53E57">
              <w:rPr>
                <w:rFonts w:ascii="Times New Roman" w:hAnsi="Times New Roman" w:cs="Times New Roman"/>
                <w:bCs/>
              </w:rPr>
              <w:t>, 17.</w:t>
            </w:r>
          </w:p>
        </w:tc>
      </w:tr>
      <w:tr w:rsidR="008C27BB" w:rsidRPr="006D0052" w:rsidTr="00C97E82">
        <w:trPr>
          <w:trHeight w:val="172"/>
        </w:trPr>
        <w:tc>
          <w:tcPr>
            <w:tcW w:w="817" w:type="dxa"/>
            <w:gridSpan w:val="2"/>
          </w:tcPr>
          <w:p w:rsidR="008C27BB" w:rsidRPr="003A6714" w:rsidRDefault="008C27BB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3A6714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lastRenderedPageBreak/>
              <w:t>24.1</w:t>
            </w:r>
          </w:p>
        </w:tc>
        <w:tc>
          <w:tcPr>
            <w:tcW w:w="6095" w:type="dxa"/>
          </w:tcPr>
          <w:p w:rsidR="008C27BB" w:rsidRPr="003A6714" w:rsidRDefault="008C27BB" w:rsidP="007D02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A6714">
              <w:rPr>
                <w:rFonts w:ascii="Times New Roman" w:hAnsi="Times New Roman" w:cs="Times New Roman"/>
                <w:bCs/>
              </w:rPr>
              <w:t>Огорожа закладу дошкільної освіти ясла-садок №3 «Малятко» Загального розвитку Звенигородської міської ради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410" w:type="dxa"/>
          </w:tcPr>
          <w:p w:rsidR="008C27BB" w:rsidRPr="00A53E57" w:rsidRDefault="008C27BB" w:rsidP="000B71BB">
            <w:pPr>
              <w:shd w:val="clear" w:color="auto" w:fill="FFFFFF"/>
              <w:rPr>
                <w:rFonts w:ascii="Times New Roman" w:hAnsi="Times New Roman" w:cs="Times New Roman"/>
                <w:bCs/>
              </w:rPr>
            </w:pPr>
            <w:r w:rsidRPr="00A53E57">
              <w:rPr>
                <w:rFonts w:ascii="Times New Roman" w:hAnsi="Times New Roman" w:cs="Times New Roman"/>
              </w:rPr>
              <w:t>20202, Черкаська</w:t>
            </w:r>
            <w:r w:rsidR="000B71BB">
              <w:rPr>
                <w:rFonts w:ascii="Times New Roman" w:hAnsi="Times New Roman" w:cs="Times New Roman"/>
              </w:rPr>
              <w:t xml:space="preserve"> обл</w:t>
            </w:r>
            <w:r w:rsidRPr="00A53E57">
              <w:rPr>
                <w:rFonts w:ascii="Times New Roman" w:hAnsi="Times New Roman" w:cs="Times New Roman"/>
              </w:rPr>
              <w:t>, Звенигородський район, м. Звенигородка,  вул. Кримського</w:t>
            </w:r>
            <w:r w:rsidRPr="00A53E57">
              <w:rPr>
                <w:rFonts w:ascii="Times New Roman" w:hAnsi="Times New Roman" w:cs="Times New Roman"/>
                <w:bCs/>
              </w:rPr>
              <w:t>, 17.</w:t>
            </w:r>
          </w:p>
        </w:tc>
      </w:tr>
      <w:tr w:rsidR="008C27BB" w:rsidRPr="006D0052" w:rsidTr="00C97E82">
        <w:trPr>
          <w:trHeight w:val="149"/>
        </w:trPr>
        <w:tc>
          <w:tcPr>
            <w:tcW w:w="817" w:type="dxa"/>
            <w:gridSpan w:val="2"/>
          </w:tcPr>
          <w:p w:rsidR="008C27BB" w:rsidRPr="00EB0532" w:rsidRDefault="008C27BB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24.2</w:t>
            </w:r>
          </w:p>
        </w:tc>
        <w:tc>
          <w:tcPr>
            <w:tcW w:w="6095" w:type="dxa"/>
          </w:tcPr>
          <w:p w:rsidR="008C27BB" w:rsidRPr="00C97E82" w:rsidRDefault="008C27BB" w:rsidP="007D02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C97E82">
              <w:rPr>
                <w:rFonts w:ascii="Times New Roman" w:hAnsi="Times New Roman" w:cs="Times New Roman"/>
                <w:bCs/>
              </w:rPr>
              <w:t>Павільйон закладу дошкільної освіти ясла-садок №3 «Малятко» Загального розвитку Звенигородської міської ради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410" w:type="dxa"/>
          </w:tcPr>
          <w:p w:rsidR="008C27BB" w:rsidRPr="00A53E57" w:rsidRDefault="008C27BB" w:rsidP="000B71BB">
            <w:pPr>
              <w:shd w:val="clear" w:color="auto" w:fill="FFFFFF"/>
              <w:rPr>
                <w:rFonts w:ascii="Times New Roman" w:hAnsi="Times New Roman" w:cs="Times New Roman"/>
                <w:bCs/>
              </w:rPr>
            </w:pPr>
            <w:r w:rsidRPr="00A53E57">
              <w:rPr>
                <w:rFonts w:ascii="Times New Roman" w:hAnsi="Times New Roman" w:cs="Times New Roman"/>
              </w:rPr>
              <w:t>20202, Черкаська</w:t>
            </w:r>
            <w:r w:rsidR="000B71BB">
              <w:rPr>
                <w:rFonts w:ascii="Times New Roman" w:hAnsi="Times New Roman" w:cs="Times New Roman"/>
              </w:rPr>
              <w:t xml:space="preserve"> обл</w:t>
            </w:r>
            <w:r w:rsidRPr="00A53E57">
              <w:rPr>
                <w:rFonts w:ascii="Times New Roman" w:hAnsi="Times New Roman" w:cs="Times New Roman"/>
              </w:rPr>
              <w:t>, Звенигородський район, м. Звенигородка,  вул. Кримського</w:t>
            </w:r>
            <w:r w:rsidRPr="00A53E57">
              <w:rPr>
                <w:rFonts w:ascii="Times New Roman" w:hAnsi="Times New Roman" w:cs="Times New Roman"/>
                <w:bCs/>
              </w:rPr>
              <w:t>, 17.</w:t>
            </w:r>
          </w:p>
        </w:tc>
      </w:tr>
      <w:tr w:rsidR="008C27BB" w:rsidRPr="006D0052" w:rsidTr="00C97E82">
        <w:trPr>
          <w:trHeight w:val="149"/>
        </w:trPr>
        <w:tc>
          <w:tcPr>
            <w:tcW w:w="817" w:type="dxa"/>
            <w:gridSpan w:val="2"/>
          </w:tcPr>
          <w:p w:rsidR="008C27BB" w:rsidRPr="003A6714" w:rsidRDefault="008C27BB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3A6714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25</w:t>
            </w:r>
          </w:p>
        </w:tc>
        <w:tc>
          <w:tcPr>
            <w:tcW w:w="6095" w:type="dxa"/>
          </w:tcPr>
          <w:p w:rsidR="008C27BB" w:rsidRPr="003A6714" w:rsidRDefault="008C27BB" w:rsidP="007D02D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A6714">
              <w:rPr>
                <w:rFonts w:ascii="Times New Roman" w:hAnsi="Times New Roman" w:cs="Times New Roman"/>
                <w:b/>
                <w:bCs/>
              </w:rPr>
              <w:t>Комплекс приміщень закладу дошкільної освіти ясла –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A6714">
              <w:rPr>
                <w:rFonts w:ascii="Times New Roman" w:hAnsi="Times New Roman" w:cs="Times New Roman"/>
                <w:b/>
                <w:bCs/>
              </w:rPr>
              <w:t>садок  №4 «Берізка» загального розвитку Звенигородської міської ради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410" w:type="dxa"/>
          </w:tcPr>
          <w:p w:rsidR="008C27BB" w:rsidRPr="00A53E57" w:rsidRDefault="008C27BB" w:rsidP="000B71BB">
            <w:pPr>
              <w:shd w:val="clear" w:color="auto" w:fill="FFFFFF"/>
              <w:rPr>
                <w:rFonts w:ascii="Times New Roman" w:hAnsi="Times New Roman" w:cs="Times New Roman"/>
                <w:bCs/>
              </w:rPr>
            </w:pPr>
            <w:r w:rsidRPr="00A53E57">
              <w:rPr>
                <w:rFonts w:ascii="Times New Roman" w:hAnsi="Times New Roman" w:cs="Times New Roman"/>
              </w:rPr>
              <w:t>20202, Черкаська</w:t>
            </w:r>
            <w:r w:rsidR="000B71BB">
              <w:rPr>
                <w:rFonts w:ascii="Times New Roman" w:hAnsi="Times New Roman" w:cs="Times New Roman"/>
              </w:rPr>
              <w:t xml:space="preserve"> обл.</w:t>
            </w:r>
            <w:r w:rsidRPr="00A53E57">
              <w:rPr>
                <w:rFonts w:ascii="Times New Roman" w:hAnsi="Times New Roman" w:cs="Times New Roman"/>
              </w:rPr>
              <w:t>, Звенигородський район, м. Звенигородка,  вул. М. Грушевського</w:t>
            </w:r>
            <w:r w:rsidRPr="00A53E57">
              <w:rPr>
                <w:rFonts w:ascii="Times New Roman" w:hAnsi="Times New Roman" w:cs="Times New Roman"/>
                <w:bCs/>
              </w:rPr>
              <w:t>, 145;</w:t>
            </w:r>
          </w:p>
        </w:tc>
      </w:tr>
      <w:tr w:rsidR="008C27BB" w:rsidRPr="006D0052" w:rsidTr="00C97E82">
        <w:trPr>
          <w:trHeight w:val="138"/>
        </w:trPr>
        <w:tc>
          <w:tcPr>
            <w:tcW w:w="817" w:type="dxa"/>
            <w:gridSpan w:val="2"/>
          </w:tcPr>
          <w:p w:rsidR="008C27BB" w:rsidRPr="003A6714" w:rsidRDefault="008C27BB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3A6714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26</w:t>
            </w:r>
          </w:p>
        </w:tc>
        <w:tc>
          <w:tcPr>
            <w:tcW w:w="6095" w:type="dxa"/>
          </w:tcPr>
          <w:p w:rsidR="008C27BB" w:rsidRPr="003A6714" w:rsidRDefault="008C27BB" w:rsidP="007D02D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A6714">
              <w:rPr>
                <w:rFonts w:ascii="Times New Roman" w:hAnsi="Times New Roman" w:cs="Times New Roman"/>
                <w:b/>
                <w:bCs/>
              </w:rPr>
              <w:t>Комплекс приміщень закладу дошкільної освіти (ясла – садок) №7 «Червоненька квіточка» комбінованого типу  Звенигородської міської ради Звенигородського району Черкаської області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410" w:type="dxa"/>
          </w:tcPr>
          <w:p w:rsidR="008C27BB" w:rsidRPr="00A53E57" w:rsidRDefault="008C27BB" w:rsidP="000B71BB">
            <w:pPr>
              <w:shd w:val="clear" w:color="auto" w:fill="FFFFFF"/>
              <w:rPr>
                <w:rFonts w:ascii="Times New Roman" w:hAnsi="Times New Roman" w:cs="Times New Roman"/>
                <w:bCs/>
              </w:rPr>
            </w:pPr>
            <w:r w:rsidRPr="00A53E57">
              <w:rPr>
                <w:rFonts w:ascii="Times New Roman" w:hAnsi="Times New Roman" w:cs="Times New Roman"/>
              </w:rPr>
              <w:t>20202, Черкаська</w:t>
            </w:r>
            <w:r w:rsidR="000B71BB">
              <w:rPr>
                <w:rFonts w:ascii="Times New Roman" w:hAnsi="Times New Roman" w:cs="Times New Roman"/>
              </w:rPr>
              <w:t xml:space="preserve"> обл</w:t>
            </w:r>
            <w:r w:rsidRPr="00A53E57">
              <w:rPr>
                <w:rFonts w:ascii="Times New Roman" w:hAnsi="Times New Roman" w:cs="Times New Roman"/>
              </w:rPr>
              <w:t>., Звенигородський район, м. Звенигородка,  вул. Олександра Кошиця</w:t>
            </w:r>
            <w:r w:rsidRPr="00A53E57">
              <w:rPr>
                <w:rFonts w:ascii="Times New Roman" w:hAnsi="Times New Roman" w:cs="Times New Roman"/>
                <w:bCs/>
              </w:rPr>
              <w:t>, 3 а;</w:t>
            </w:r>
          </w:p>
        </w:tc>
      </w:tr>
      <w:tr w:rsidR="008C27BB" w:rsidRPr="006D0052" w:rsidTr="00C52251">
        <w:trPr>
          <w:trHeight w:val="127"/>
        </w:trPr>
        <w:tc>
          <w:tcPr>
            <w:tcW w:w="817" w:type="dxa"/>
            <w:gridSpan w:val="2"/>
          </w:tcPr>
          <w:p w:rsidR="008C27BB" w:rsidRPr="003A6714" w:rsidRDefault="008C27BB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3A6714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7</w:t>
            </w:r>
          </w:p>
        </w:tc>
        <w:tc>
          <w:tcPr>
            <w:tcW w:w="6095" w:type="dxa"/>
          </w:tcPr>
          <w:p w:rsidR="008C27BB" w:rsidRPr="003A6714" w:rsidRDefault="008C27BB" w:rsidP="007D02D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A6714">
              <w:rPr>
                <w:rFonts w:ascii="Times New Roman" w:hAnsi="Times New Roman" w:cs="Times New Roman"/>
                <w:b/>
                <w:bCs/>
              </w:rPr>
              <w:t>Комплекс приміщень закладу дошкільної освіти (ясла-садок) №8«Журавлик»    ЦЕНТР РОЗВИТКУ ДИТИНИ Звенигородської міської ради Звенигородського району Черкаської області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410" w:type="dxa"/>
          </w:tcPr>
          <w:p w:rsidR="008C27BB" w:rsidRPr="00A53E57" w:rsidRDefault="008C27BB" w:rsidP="000B71BB">
            <w:pPr>
              <w:shd w:val="clear" w:color="auto" w:fill="FFFFFF"/>
              <w:rPr>
                <w:rFonts w:ascii="Times New Roman" w:hAnsi="Times New Roman" w:cs="Times New Roman"/>
                <w:bCs/>
              </w:rPr>
            </w:pPr>
            <w:r w:rsidRPr="00A53E57">
              <w:rPr>
                <w:rFonts w:ascii="Times New Roman" w:hAnsi="Times New Roman" w:cs="Times New Roman"/>
              </w:rPr>
              <w:t>20202, Черкаська</w:t>
            </w:r>
            <w:r w:rsidR="000B71BB">
              <w:rPr>
                <w:rFonts w:ascii="Times New Roman" w:hAnsi="Times New Roman" w:cs="Times New Roman"/>
              </w:rPr>
              <w:t xml:space="preserve"> обл</w:t>
            </w:r>
            <w:r w:rsidRPr="00A53E57">
              <w:rPr>
                <w:rFonts w:ascii="Times New Roman" w:hAnsi="Times New Roman" w:cs="Times New Roman"/>
              </w:rPr>
              <w:t>., Звенигородський район, м. Звенигородка,  вул. Шевченка</w:t>
            </w:r>
            <w:r w:rsidRPr="00A53E57">
              <w:rPr>
                <w:rFonts w:ascii="Times New Roman" w:hAnsi="Times New Roman" w:cs="Times New Roman"/>
                <w:bCs/>
              </w:rPr>
              <w:t xml:space="preserve">, </w:t>
            </w:r>
          </w:p>
          <w:p w:rsidR="008C27BB" w:rsidRPr="00A53E57" w:rsidRDefault="008C27BB" w:rsidP="000B71BB">
            <w:pPr>
              <w:shd w:val="clear" w:color="auto" w:fill="FFFFFF"/>
              <w:rPr>
                <w:rFonts w:ascii="Times New Roman" w:hAnsi="Times New Roman" w:cs="Times New Roman"/>
                <w:bCs/>
              </w:rPr>
            </w:pPr>
            <w:r w:rsidRPr="00A53E57">
              <w:rPr>
                <w:rFonts w:ascii="Times New Roman" w:hAnsi="Times New Roman" w:cs="Times New Roman"/>
                <w:bCs/>
              </w:rPr>
              <w:t>7-А;</w:t>
            </w:r>
          </w:p>
        </w:tc>
      </w:tr>
      <w:tr w:rsidR="008C27BB" w:rsidRPr="006D0052" w:rsidTr="00C52251">
        <w:trPr>
          <w:trHeight w:val="149"/>
        </w:trPr>
        <w:tc>
          <w:tcPr>
            <w:tcW w:w="817" w:type="dxa"/>
            <w:gridSpan w:val="2"/>
          </w:tcPr>
          <w:p w:rsidR="008C27BB" w:rsidRPr="003A6714" w:rsidRDefault="008C27BB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28</w:t>
            </w:r>
          </w:p>
        </w:tc>
        <w:tc>
          <w:tcPr>
            <w:tcW w:w="6095" w:type="dxa"/>
          </w:tcPr>
          <w:p w:rsidR="008C27BB" w:rsidRPr="003A6714" w:rsidRDefault="008C27BB" w:rsidP="007D02D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A6714">
              <w:rPr>
                <w:rFonts w:ascii="Times New Roman" w:hAnsi="Times New Roman" w:cs="Times New Roman"/>
                <w:b/>
                <w:bCs/>
              </w:rPr>
              <w:t>Комплекс приміщень закладу дошкільної освіти (ясла- садок) №9 «Веселка» комбінованого типу  Звенигородської міської ради Звенигородського району Черкаської області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410" w:type="dxa"/>
          </w:tcPr>
          <w:p w:rsidR="008C27BB" w:rsidRPr="00A53E57" w:rsidRDefault="008C27BB" w:rsidP="000B71BB">
            <w:pPr>
              <w:shd w:val="clear" w:color="auto" w:fill="FFFFFF"/>
              <w:rPr>
                <w:rFonts w:ascii="Times New Roman" w:hAnsi="Times New Roman" w:cs="Times New Roman"/>
                <w:bCs/>
              </w:rPr>
            </w:pPr>
            <w:r w:rsidRPr="00A53E57">
              <w:rPr>
                <w:rFonts w:ascii="Times New Roman" w:hAnsi="Times New Roman" w:cs="Times New Roman"/>
              </w:rPr>
              <w:t>20202, Черкаська</w:t>
            </w:r>
            <w:r w:rsidR="000B71BB">
              <w:rPr>
                <w:rFonts w:ascii="Times New Roman" w:hAnsi="Times New Roman" w:cs="Times New Roman"/>
              </w:rPr>
              <w:t xml:space="preserve"> обл</w:t>
            </w:r>
            <w:r w:rsidRPr="00A53E57">
              <w:rPr>
                <w:rFonts w:ascii="Times New Roman" w:hAnsi="Times New Roman" w:cs="Times New Roman"/>
              </w:rPr>
              <w:t>, Звенигородський район, м. Звенигородка,  вул. Благовісна</w:t>
            </w:r>
            <w:r w:rsidRPr="00A53E57">
              <w:rPr>
                <w:rFonts w:ascii="Times New Roman" w:hAnsi="Times New Roman" w:cs="Times New Roman"/>
                <w:bCs/>
              </w:rPr>
              <w:t>, 103-А;</w:t>
            </w:r>
          </w:p>
        </w:tc>
      </w:tr>
      <w:tr w:rsidR="008C27BB" w:rsidRPr="006D0052" w:rsidTr="001E70F1">
        <w:trPr>
          <w:trHeight w:val="1923"/>
        </w:trPr>
        <w:tc>
          <w:tcPr>
            <w:tcW w:w="817" w:type="dxa"/>
            <w:gridSpan w:val="2"/>
          </w:tcPr>
          <w:p w:rsidR="008C27BB" w:rsidRPr="003A6714" w:rsidRDefault="008C27BB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3A6714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29</w:t>
            </w:r>
          </w:p>
        </w:tc>
        <w:tc>
          <w:tcPr>
            <w:tcW w:w="6095" w:type="dxa"/>
          </w:tcPr>
          <w:p w:rsidR="008C27BB" w:rsidRPr="003A6714" w:rsidRDefault="008C27BB" w:rsidP="007D02D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A6714">
              <w:rPr>
                <w:rFonts w:ascii="Times New Roman" w:hAnsi="Times New Roman" w:cs="Times New Roman"/>
                <w:b/>
                <w:bCs/>
              </w:rPr>
              <w:t xml:space="preserve">Нежитлова двоповерхова будівля Звенигородського Центру дитячої та юнацької творчості 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410" w:type="dxa"/>
          </w:tcPr>
          <w:p w:rsidR="001E70F1" w:rsidRPr="00A53E57" w:rsidRDefault="008C27BB" w:rsidP="000B71BB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A53E57">
              <w:rPr>
                <w:rFonts w:ascii="Times New Roman" w:hAnsi="Times New Roman" w:cs="Times New Roman"/>
              </w:rPr>
              <w:t>20202, Черкаська</w:t>
            </w:r>
            <w:r w:rsidR="000B71BB">
              <w:rPr>
                <w:rFonts w:ascii="Times New Roman" w:hAnsi="Times New Roman" w:cs="Times New Roman"/>
              </w:rPr>
              <w:t xml:space="preserve"> обл</w:t>
            </w:r>
            <w:r w:rsidRPr="00A53E57">
              <w:rPr>
                <w:rFonts w:ascii="Times New Roman" w:hAnsi="Times New Roman" w:cs="Times New Roman"/>
              </w:rPr>
              <w:t>, Звенигородський район, м. Звенигородка,  проспект Шевченка</w:t>
            </w:r>
            <w:r w:rsidRPr="00A53E57">
              <w:rPr>
                <w:rFonts w:ascii="Times New Roman" w:hAnsi="Times New Roman" w:cs="Times New Roman"/>
                <w:bCs/>
              </w:rPr>
              <w:t>, 10;</w:t>
            </w:r>
          </w:p>
        </w:tc>
      </w:tr>
      <w:tr w:rsidR="001E70F1" w:rsidRPr="006D0052" w:rsidTr="001E70F1">
        <w:trPr>
          <w:trHeight w:val="273"/>
        </w:trPr>
        <w:tc>
          <w:tcPr>
            <w:tcW w:w="9889" w:type="dxa"/>
            <w:gridSpan w:val="5"/>
            <w:tcBorders>
              <w:left w:val="nil"/>
              <w:right w:val="nil"/>
            </w:tcBorders>
          </w:tcPr>
          <w:p w:rsidR="001E70F1" w:rsidRDefault="001E70F1" w:rsidP="00F82703">
            <w:pPr>
              <w:rPr>
                <w:rFonts w:ascii="Times New Roman" w:hAnsi="Times New Roman" w:cs="Times New Roman"/>
              </w:rPr>
            </w:pPr>
          </w:p>
          <w:p w:rsidR="000B71BB" w:rsidRPr="000B71BB" w:rsidRDefault="000B71BB" w:rsidP="00F82703">
            <w:pPr>
              <w:rPr>
                <w:rFonts w:ascii="Times New Roman" w:hAnsi="Times New Roman" w:cs="Times New Roman"/>
                <w:b/>
              </w:rPr>
            </w:pPr>
            <w:r w:rsidRPr="000B71BB">
              <w:rPr>
                <w:rFonts w:ascii="Times New Roman" w:hAnsi="Times New Roman" w:cs="Times New Roman"/>
                <w:b/>
              </w:rPr>
              <w:t>ІІ. Обєкти міської комунальної власності, що перебувають на балансі</w:t>
            </w:r>
            <w:r w:rsidR="00F853F8">
              <w:rPr>
                <w:rFonts w:ascii="Times New Roman" w:hAnsi="Times New Roman" w:cs="Times New Roman"/>
                <w:b/>
              </w:rPr>
              <w:t xml:space="preserve"> </w:t>
            </w:r>
            <w:r w:rsidRPr="000B71BB">
              <w:rPr>
                <w:rFonts w:ascii="Times New Roman" w:hAnsi="Times New Roman" w:cs="Times New Roman"/>
                <w:b/>
              </w:rPr>
              <w:t xml:space="preserve"> відділу культури, молоді і спорту та туризму Звенигородської міської ради</w:t>
            </w:r>
          </w:p>
          <w:p w:rsidR="000B71BB" w:rsidRPr="00A53E57" w:rsidRDefault="000B71BB" w:rsidP="00F82703">
            <w:pPr>
              <w:rPr>
                <w:rFonts w:ascii="Times New Roman" w:hAnsi="Times New Roman" w:cs="Times New Roman"/>
              </w:rPr>
            </w:pPr>
          </w:p>
        </w:tc>
      </w:tr>
      <w:tr w:rsidR="008C27BB" w:rsidRPr="006D0052" w:rsidTr="009752D8">
        <w:tblPrEx>
          <w:tblCellMar>
            <w:left w:w="57" w:type="dxa"/>
            <w:right w:w="57" w:type="dxa"/>
          </w:tblCellMar>
        </w:tblPrEx>
        <w:tc>
          <w:tcPr>
            <w:tcW w:w="810" w:type="dxa"/>
          </w:tcPr>
          <w:p w:rsidR="008C27BB" w:rsidRPr="00EB0532" w:rsidRDefault="008C27BB" w:rsidP="00F82703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lastRenderedPageBreak/>
              <w:t>1</w:t>
            </w:r>
          </w:p>
        </w:tc>
        <w:tc>
          <w:tcPr>
            <w:tcW w:w="6102" w:type="dxa"/>
            <w:gridSpan w:val="2"/>
          </w:tcPr>
          <w:p w:rsidR="008C27BB" w:rsidRPr="006D0052" w:rsidRDefault="008C27BB" w:rsidP="00962EDA">
            <w:pPr>
              <w:pBdr>
                <w:right w:val="single" w:sz="4" w:space="1" w:color="auto"/>
              </w:pBdr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Звенигородський районний Будинок культури. Т.Г.Шевченка 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.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</w:p>
        </w:tc>
        <w:tc>
          <w:tcPr>
            <w:tcW w:w="2410" w:type="dxa"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м.Звенигородка,    проспект Шевченка, 43</w:t>
            </w:r>
          </w:p>
        </w:tc>
      </w:tr>
      <w:tr w:rsidR="008C27BB" w:rsidRPr="006D0052" w:rsidTr="009752D8">
        <w:tblPrEx>
          <w:tblCellMar>
            <w:left w:w="57" w:type="dxa"/>
            <w:right w:w="57" w:type="dxa"/>
          </w:tblCellMar>
        </w:tblPrEx>
        <w:tc>
          <w:tcPr>
            <w:tcW w:w="810" w:type="dxa"/>
          </w:tcPr>
          <w:p w:rsidR="008C27BB" w:rsidRPr="00EB053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 </w:t>
            </w:r>
            <w:r w:rsidR="00962ED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1.1</w:t>
            </w:r>
          </w:p>
        </w:tc>
        <w:tc>
          <w:tcPr>
            <w:tcW w:w="6102" w:type="dxa"/>
            <w:gridSpan w:val="2"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Будівля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районного Будинку культури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9752D8">
        <w:tblPrEx>
          <w:tblCellMar>
            <w:left w:w="57" w:type="dxa"/>
            <w:right w:w="57" w:type="dxa"/>
          </w:tblCellMar>
        </w:tblPrEx>
        <w:tc>
          <w:tcPr>
            <w:tcW w:w="810" w:type="dxa"/>
          </w:tcPr>
          <w:p w:rsidR="008C27BB" w:rsidRPr="00EB0532" w:rsidRDefault="008C27BB" w:rsidP="00F82703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1.2</w:t>
            </w:r>
          </w:p>
        </w:tc>
        <w:tc>
          <w:tcPr>
            <w:tcW w:w="6102" w:type="dxa"/>
            <w:gridSpan w:val="2"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Будівля г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араж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а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(на 3 бокси)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9752D8">
        <w:tblPrEx>
          <w:tblCellMar>
            <w:left w:w="57" w:type="dxa"/>
            <w:right w:w="57" w:type="dxa"/>
          </w:tblCellMar>
        </w:tblPrEx>
        <w:tc>
          <w:tcPr>
            <w:tcW w:w="810" w:type="dxa"/>
          </w:tcPr>
          <w:p w:rsidR="008C27BB" w:rsidRPr="00EB0532" w:rsidRDefault="008C27BB" w:rsidP="00F82703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1.3</w:t>
            </w:r>
          </w:p>
        </w:tc>
        <w:tc>
          <w:tcPr>
            <w:tcW w:w="6102" w:type="dxa"/>
            <w:gridSpan w:val="2"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Ворота 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9752D8">
        <w:tblPrEx>
          <w:tblCellMar>
            <w:left w:w="57" w:type="dxa"/>
            <w:right w:w="57" w:type="dxa"/>
          </w:tblCellMar>
        </w:tblPrEx>
        <w:tc>
          <w:tcPr>
            <w:tcW w:w="810" w:type="dxa"/>
          </w:tcPr>
          <w:p w:rsidR="008C27BB" w:rsidRPr="00EB0532" w:rsidRDefault="008C27BB" w:rsidP="00F82703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1.4</w:t>
            </w:r>
          </w:p>
        </w:tc>
        <w:tc>
          <w:tcPr>
            <w:tcW w:w="6102" w:type="dxa"/>
            <w:gridSpan w:val="2"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Танцювальний майданчик 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м.Звенигородка,    проспект Шевченка, 65(центральний парк міста Звенигородки)</w:t>
            </w:r>
          </w:p>
        </w:tc>
      </w:tr>
      <w:tr w:rsidR="008C27BB" w:rsidRPr="006D0052" w:rsidTr="009752D8">
        <w:tblPrEx>
          <w:tblCellMar>
            <w:left w:w="57" w:type="dxa"/>
            <w:right w:w="57" w:type="dxa"/>
          </w:tblCellMar>
        </w:tblPrEx>
        <w:tc>
          <w:tcPr>
            <w:tcW w:w="810" w:type="dxa"/>
          </w:tcPr>
          <w:p w:rsidR="008C27BB" w:rsidRPr="00EB0532" w:rsidRDefault="008C27BB" w:rsidP="00F82703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6102" w:type="dxa"/>
            <w:gridSpan w:val="2"/>
          </w:tcPr>
          <w:p w:rsidR="008C27BB" w:rsidRPr="006D0052" w:rsidRDefault="008C27BB" w:rsidP="00962EDA">
            <w:pPr>
              <w:pBdr>
                <w:right w:val="single" w:sz="4" w:space="1" w:color="auto"/>
              </w:pBdr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Звенигородський районний краєзнавчий музей Т.Г.Шевченка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410" w:type="dxa"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м.Звенигородка,    </w:t>
            </w:r>
          </w:p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вул. Чорновола,41</w:t>
            </w:r>
          </w:p>
        </w:tc>
      </w:tr>
      <w:tr w:rsidR="008C27BB" w:rsidRPr="006D0052" w:rsidTr="009752D8">
        <w:tblPrEx>
          <w:tblCellMar>
            <w:left w:w="57" w:type="dxa"/>
            <w:right w:w="57" w:type="dxa"/>
          </w:tblCellMar>
        </w:tblPrEx>
        <w:tc>
          <w:tcPr>
            <w:tcW w:w="810" w:type="dxa"/>
          </w:tcPr>
          <w:p w:rsidR="008C27BB" w:rsidRPr="00EB0532" w:rsidRDefault="008C27BB" w:rsidP="00F82703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2.1</w:t>
            </w:r>
          </w:p>
        </w:tc>
        <w:tc>
          <w:tcPr>
            <w:tcW w:w="6102" w:type="dxa"/>
            <w:gridSpan w:val="2"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Будівля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музею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9752D8">
        <w:tblPrEx>
          <w:tblCellMar>
            <w:left w:w="57" w:type="dxa"/>
            <w:right w:w="57" w:type="dxa"/>
          </w:tblCellMar>
        </w:tblPrEx>
        <w:tc>
          <w:tcPr>
            <w:tcW w:w="810" w:type="dxa"/>
            <w:vMerge w:val="restart"/>
          </w:tcPr>
          <w:p w:rsidR="008C27BB" w:rsidRPr="00EB0532" w:rsidRDefault="008C27BB" w:rsidP="00F82703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2.2</w:t>
            </w:r>
          </w:p>
        </w:tc>
        <w:tc>
          <w:tcPr>
            <w:tcW w:w="6102" w:type="dxa"/>
            <w:gridSpan w:val="2"/>
            <w:vMerge w:val="restart"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Вбиральня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9752D8">
        <w:tblPrEx>
          <w:tblCellMar>
            <w:left w:w="57" w:type="dxa"/>
            <w:right w:w="57" w:type="dxa"/>
          </w:tblCellMar>
        </w:tblPrEx>
        <w:trPr>
          <w:trHeight w:val="58"/>
        </w:trPr>
        <w:tc>
          <w:tcPr>
            <w:tcW w:w="810" w:type="dxa"/>
            <w:vMerge/>
          </w:tcPr>
          <w:p w:rsidR="008C27BB" w:rsidRPr="00EB0532" w:rsidRDefault="008C27BB" w:rsidP="00F82703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6102" w:type="dxa"/>
            <w:gridSpan w:val="2"/>
            <w:vMerge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67" w:type="dxa"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410" w:type="dxa"/>
            <w:vMerge w:val="restart"/>
          </w:tcPr>
          <w:p w:rsidR="008C27BB" w:rsidRPr="006D0052" w:rsidRDefault="008C27BB" w:rsidP="000B71BB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м.Звенигородка,    </w:t>
            </w:r>
            <w:r w:rsidR="000B71B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пр-т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Шевченка, 77</w:t>
            </w:r>
          </w:p>
        </w:tc>
      </w:tr>
      <w:tr w:rsidR="008C27BB" w:rsidRPr="006D0052" w:rsidTr="009752D8">
        <w:tblPrEx>
          <w:tblCellMar>
            <w:left w:w="57" w:type="dxa"/>
            <w:right w:w="57" w:type="dxa"/>
          </w:tblCellMar>
        </w:tblPrEx>
        <w:tc>
          <w:tcPr>
            <w:tcW w:w="810" w:type="dxa"/>
          </w:tcPr>
          <w:p w:rsidR="008C27BB" w:rsidRPr="00EB0532" w:rsidRDefault="008C27BB" w:rsidP="00F82703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2.3</w:t>
            </w:r>
          </w:p>
        </w:tc>
        <w:tc>
          <w:tcPr>
            <w:tcW w:w="6102" w:type="dxa"/>
            <w:gridSpan w:val="2"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Огорожа 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9752D8">
        <w:tblPrEx>
          <w:tblCellMar>
            <w:left w:w="57" w:type="dxa"/>
            <w:right w:w="57" w:type="dxa"/>
          </w:tblCellMar>
        </w:tblPrEx>
        <w:tc>
          <w:tcPr>
            <w:tcW w:w="810" w:type="dxa"/>
          </w:tcPr>
          <w:p w:rsidR="008C27BB" w:rsidRPr="00EB0532" w:rsidRDefault="008C27BB" w:rsidP="00F82703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2.4</w:t>
            </w:r>
          </w:p>
        </w:tc>
        <w:tc>
          <w:tcPr>
            <w:tcW w:w="6102" w:type="dxa"/>
            <w:gridSpan w:val="2"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Сарай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9752D8">
        <w:tblPrEx>
          <w:tblCellMar>
            <w:left w:w="57" w:type="dxa"/>
            <w:right w:w="57" w:type="dxa"/>
          </w:tblCellMar>
        </w:tblPrEx>
        <w:tc>
          <w:tcPr>
            <w:tcW w:w="810" w:type="dxa"/>
          </w:tcPr>
          <w:p w:rsidR="008C27BB" w:rsidRPr="00EB0532" w:rsidRDefault="008C27BB" w:rsidP="00F82703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3.</w:t>
            </w:r>
          </w:p>
        </w:tc>
        <w:tc>
          <w:tcPr>
            <w:tcW w:w="6102" w:type="dxa"/>
            <w:gridSpan w:val="2"/>
          </w:tcPr>
          <w:p w:rsidR="008C27BB" w:rsidRPr="006D0052" w:rsidRDefault="008C27BB" w:rsidP="006E4B7D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Звенигородська дитяча школа мистецтв Звенигородської</w:t>
            </w:r>
            <w:r w:rsidR="00962EDA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 </w:t>
            </w: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 міської ради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9752D8">
        <w:tblPrEx>
          <w:tblCellMar>
            <w:left w:w="57" w:type="dxa"/>
            <w:right w:w="57" w:type="dxa"/>
          </w:tblCellMar>
        </w:tblPrEx>
        <w:tc>
          <w:tcPr>
            <w:tcW w:w="810" w:type="dxa"/>
          </w:tcPr>
          <w:p w:rsidR="008C27BB" w:rsidRPr="00EB0532" w:rsidRDefault="008C27BB" w:rsidP="00F82703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3.1</w:t>
            </w:r>
          </w:p>
        </w:tc>
        <w:tc>
          <w:tcPr>
            <w:tcW w:w="6102" w:type="dxa"/>
            <w:gridSpan w:val="2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Будівля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школи 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м. Звенигородка,    </w:t>
            </w:r>
          </w:p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вул. Марії Приймаченко,2</w:t>
            </w:r>
          </w:p>
        </w:tc>
      </w:tr>
      <w:tr w:rsidR="008C27BB" w:rsidRPr="006D0052" w:rsidTr="009752D8">
        <w:tblPrEx>
          <w:tblCellMar>
            <w:left w:w="57" w:type="dxa"/>
            <w:right w:w="57" w:type="dxa"/>
          </w:tblCellMar>
        </w:tblPrEx>
        <w:tc>
          <w:tcPr>
            <w:tcW w:w="810" w:type="dxa"/>
          </w:tcPr>
          <w:p w:rsidR="008C27BB" w:rsidRPr="00EB0532" w:rsidRDefault="008C27BB" w:rsidP="00F82703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3.2</w:t>
            </w:r>
          </w:p>
        </w:tc>
        <w:tc>
          <w:tcPr>
            <w:tcW w:w="6102" w:type="dxa"/>
            <w:gridSpan w:val="2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Будівля котельні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FFFFFF"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  <w:shd w:val="clear" w:color="auto" w:fill="FFFFFF"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9752D8">
        <w:tblPrEx>
          <w:tblCellMar>
            <w:left w:w="57" w:type="dxa"/>
            <w:right w:w="57" w:type="dxa"/>
          </w:tblCellMar>
        </w:tblPrEx>
        <w:tc>
          <w:tcPr>
            <w:tcW w:w="810" w:type="dxa"/>
            <w:shd w:val="clear" w:color="auto" w:fill="FFFFFF"/>
          </w:tcPr>
          <w:p w:rsidR="008C27BB" w:rsidRPr="00EB0532" w:rsidRDefault="008C27BB" w:rsidP="00F82703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3.3</w:t>
            </w:r>
          </w:p>
        </w:tc>
        <w:tc>
          <w:tcPr>
            <w:tcW w:w="6102" w:type="dxa"/>
            <w:gridSpan w:val="2"/>
            <w:shd w:val="clear" w:color="auto" w:fill="FFFFFF"/>
          </w:tcPr>
          <w:p w:rsidR="008C27BB" w:rsidRPr="006D0052" w:rsidRDefault="008C27BB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Гараж (рішення рай. Ради про списання №5-15 від 29.03.2016)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410" w:type="dxa"/>
            <w:vMerge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9752D8">
        <w:tblPrEx>
          <w:tblCellMar>
            <w:left w:w="57" w:type="dxa"/>
            <w:right w:w="57" w:type="dxa"/>
          </w:tblCellMar>
        </w:tblPrEx>
        <w:tc>
          <w:tcPr>
            <w:tcW w:w="810" w:type="dxa"/>
          </w:tcPr>
          <w:p w:rsidR="008C27BB" w:rsidRPr="00EB0532" w:rsidRDefault="008C27BB" w:rsidP="00F82703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6102" w:type="dxa"/>
            <w:gridSpan w:val="2"/>
          </w:tcPr>
          <w:p w:rsidR="008C27BB" w:rsidRPr="006D0052" w:rsidRDefault="008C27BB" w:rsidP="006E4B7D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Звенигородська дитяча художня школа імені С.М. Терещенко Звенигородської міської ради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</w:p>
        </w:tc>
      </w:tr>
      <w:tr w:rsidR="008C27BB" w:rsidRPr="006D0052" w:rsidTr="009752D8">
        <w:tblPrEx>
          <w:tblCellMar>
            <w:left w:w="57" w:type="dxa"/>
            <w:right w:w="57" w:type="dxa"/>
          </w:tblCellMar>
        </w:tblPrEx>
        <w:tc>
          <w:tcPr>
            <w:tcW w:w="810" w:type="dxa"/>
          </w:tcPr>
          <w:p w:rsidR="008C27BB" w:rsidRPr="00EB053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4.1</w:t>
            </w:r>
          </w:p>
        </w:tc>
        <w:tc>
          <w:tcPr>
            <w:tcW w:w="6102" w:type="dxa"/>
            <w:gridSpan w:val="2"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Будівля 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школи 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</w:p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   проспект Шевченка,6</w:t>
            </w:r>
          </w:p>
        </w:tc>
      </w:tr>
      <w:tr w:rsidR="008C27BB" w:rsidRPr="006D0052" w:rsidTr="009752D8">
        <w:tblPrEx>
          <w:tblCellMar>
            <w:left w:w="57" w:type="dxa"/>
            <w:right w:w="57" w:type="dxa"/>
          </w:tblCellMar>
        </w:tblPrEx>
        <w:tc>
          <w:tcPr>
            <w:tcW w:w="810" w:type="dxa"/>
          </w:tcPr>
          <w:p w:rsidR="008C27BB" w:rsidRPr="00EB053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 4.2</w:t>
            </w:r>
          </w:p>
        </w:tc>
        <w:tc>
          <w:tcPr>
            <w:tcW w:w="6102" w:type="dxa"/>
            <w:gridSpan w:val="2"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Будівля підсобного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приміщення 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9752D8">
        <w:tblPrEx>
          <w:tblCellMar>
            <w:left w:w="57" w:type="dxa"/>
            <w:right w:w="57" w:type="dxa"/>
          </w:tblCellMar>
        </w:tblPrEx>
        <w:tc>
          <w:tcPr>
            <w:tcW w:w="810" w:type="dxa"/>
          </w:tcPr>
          <w:p w:rsidR="008C27BB" w:rsidRPr="00EB0532" w:rsidRDefault="008C27BB" w:rsidP="00940915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 4.3</w:t>
            </w:r>
          </w:p>
        </w:tc>
        <w:tc>
          <w:tcPr>
            <w:tcW w:w="6102" w:type="dxa"/>
            <w:gridSpan w:val="2"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Огорожа 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2410" w:type="dxa"/>
            <w:vMerge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9752D8">
        <w:tblPrEx>
          <w:tblCellMar>
            <w:left w:w="57" w:type="dxa"/>
            <w:right w:w="57" w:type="dxa"/>
          </w:tblCellMar>
        </w:tblPrEx>
        <w:tc>
          <w:tcPr>
            <w:tcW w:w="810" w:type="dxa"/>
          </w:tcPr>
          <w:p w:rsidR="008C27BB" w:rsidRPr="00EB0532" w:rsidRDefault="008C27BB" w:rsidP="00940915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 4.4</w:t>
            </w:r>
          </w:p>
        </w:tc>
        <w:tc>
          <w:tcPr>
            <w:tcW w:w="6102" w:type="dxa"/>
            <w:gridSpan w:val="2"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Ворота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9752D8">
        <w:tblPrEx>
          <w:tblCellMar>
            <w:left w:w="57" w:type="dxa"/>
            <w:right w:w="57" w:type="dxa"/>
          </w:tblCellMar>
        </w:tblPrEx>
        <w:tc>
          <w:tcPr>
            <w:tcW w:w="810" w:type="dxa"/>
          </w:tcPr>
          <w:p w:rsidR="008C27BB" w:rsidRPr="00EB0532" w:rsidRDefault="008C27BB" w:rsidP="00940915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 4.5</w:t>
            </w:r>
          </w:p>
        </w:tc>
        <w:tc>
          <w:tcPr>
            <w:tcW w:w="6102" w:type="dxa"/>
            <w:gridSpan w:val="2"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Вбиральня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410" w:type="dxa"/>
            <w:vMerge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9752D8">
        <w:tblPrEx>
          <w:tblCellMar>
            <w:left w:w="57" w:type="dxa"/>
            <w:right w:w="57" w:type="dxa"/>
          </w:tblCellMar>
        </w:tblPrEx>
        <w:tc>
          <w:tcPr>
            <w:tcW w:w="810" w:type="dxa"/>
          </w:tcPr>
          <w:p w:rsidR="008C27BB" w:rsidRPr="00EB0532" w:rsidRDefault="008C27BB" w:rsidP="00F82703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5.</w:t>
            </w:r>
          </w:p>
        </w:tc>
        <w:tc>
          <w:tcPr>
            <w:tcW w:w="6102" w:type="dxa"/>
            <w:gridSpan w:val="2"/>
          </w:tcPr>
          <w:p w:rsidR="008C27BB" w:rsidRPr="00423BC0" w:rsidRDefault="008C27BB" w:rsidP="00F82703">
            <w:pPr>
              <w:pBdr>
                <w:right w:val="single" w:sz="4" w:space="1" w:color="auto"/>
              </w:pBdr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Будинок культури с. Моринці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410" w:type="dxa"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Моринці, вул. Д. Овчаренка, 35</w:t>
            </w:r>
          </w:p>
        </w:tc>
      </w:tr>
      <w:tr w:rsidR="008C27BB" w:rsidRPr="006D0052" w:rsidTr="009752D8">
        <w:tblPrEx>
          <w:tblCellMar>
            <w:left w:w="57" w:type="dxa"/>
            <w:right w:w="57" w:type="dxa"/>
          </w:tblCellMar>
        </w:tblPrEx>
        <w:tc>
          <w:tcPr>
            <w:tcW w:w="810" w:type="dxa"/>
          </w:tcPr>
          <w:p w:rsidR="008C27BB" w:rsidRPr="00B83254" w:rsidRDefault="008C27BB" w:rsidP="00F82703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</w:t>
            </w:r>
            <w:r w:rsidRPr="00B83254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.1</w:t>
            </w:r>
          </w:p>
        </w:tc>
        <w:tc>
          <w:tcPr>
            <w:tcW w:w="6102" w:type="dxa"/>
            <w:gridSpan w:val="2"/>
          </w:tcPr>
          <w:p w:rsidR="008C27BB" w:rsidRPr="00423BC0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Котельня Будинку культури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9752D8">
        <w:tblPrEx>
          <w:tblCellMar>
            <w:left w:w="57" w:type="dxa"/>
            <w:right w:w="57" w:type="dxa"/>
          </w:tblCellMar>
        </w:tblPrEx>
        <w:tc>
          <w:tcPr>
            <w:tcW w:w="810" w:type="dxa"/>
          </w:tcPr>
          <w:p w:rsidR="008C27BB" w:rsidRPr="00B83254" w:rsidRDefault="008C27BB" w:rsidP="00F82703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</w:t>
            </w:r>
            <w:r w:rsidRPr="00B83254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.2</w:t>
            </w:r>
          </w:p>
        </w:tc>
        <w:tc>
          <w:tcPr>
            <w:tcW w:w="6102" w:type="dxa"/>
            <w:gridSpan w:val="2"/>
          </w:tcPr>
          <w:p w:rsidR="008C27BB" w:rsidRPr="00423BC0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Сарай Будинку культури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9752D8">
        <w:tblPrEx>
          <w:tblCellMar>
            <w:left w:w="57" w:type="dxa"/>
            <w:right w:w="57" w:type="dxa"/>
          </w:tblCellMar>
        </w:tblPrEx>
        <w:tc>
          <w:tcPr>
            <w:tcW w:w="810" w:type="dxa"/>
          </w:tcPr>
          <w:p w:rsidR="008C27BB" w:rsidRPr="00B83254" w:rsidRDefault="008C27BB" w:rsidP="00F82703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</w:t>
            </w:r>
            <w:r w:rsidRPr="00B83254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.3</w:t>
            </w:r>
          </w:p>
        </w:tc>
        <w:tc>
          <w:tcPr>
            <w:tcW w:w="6102" w:type="dxa"/>
            <w:gridSpan w:val="2"/>
          </w:tcPr>
          <w:p w:rsidR="008C27BB" w:rsidRPr="00423BC0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Резервуар Будинку культури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9752D8">
        <w:tblPrEx>
          <w:tblCellMar>
            <w:left w:w="57" w:type="dxa"/>
            <w:right w:w="57" w:type="dxa"/>
          </w:tblCellMar>
        </w:tblPrEx>
        <w:tc>
          <w:tcPr>
            <w:tcW w:w="810" w:type="dxa"/>
          </w:tcPr>
          <w:p w:rsidR="008C27BB" w:rsidRPr="00B83254" w:rsidRDefault="008C27BB" w:rsidP="00F82703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</w:t>
            </w:r>
            <w:r w:rsidRPr="00B83254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.4</w:t>
            </w:r>
          </w:p>
        </w:tc>
        <w:tc>
          <w:tcPr>
            <w:tcW w:w="6102" w:type="dxa"/>
            <w:gridSpan w:val="2"/>
          </w:tcPr>
          <w:p w:rsidR="008C27BB" w:rsidRPr="00423BC0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Фігура « Кобзаря»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9752D8">
        <w:tblPrEx>
          <w:tblCellMar>
            <w:left w:w="57" w:type="dxa"/>
            <w:right w:w="57" w:type="dxa"/>
          </w:tblCellMar>
        </w:tblPrEx>
        <w:tc>
          <w:tcPr>
            <w:tcW w:w="810" w:type="dxa"/>
          </w:tcPr>
          <w:p w:rsidR="008C27BB" w:rsidRPr="00EB0532" w:rsidRDefault="008C27BB" w:rsidP="00F82703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</w:t>
            </w:r>
          </w:p>
        </w:tc>
        <w:tc>
          <w:tcPr>
            <w:tcW w:w="6102" w:type="dxa"/>
            <w:gridSpan w:val="2"/>
          </w:tcPr>
          <w:p w:rsidR="008C27BB" w:rsidRPr="00FD0F66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FD0F66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Приміщення клубу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 с. Гнилець</w:t>
            </w:r>
          </w:p>
        </w:tc>
        <w:tc>
          <w:tcPr>
            <w:tcW w:w="567" w:type="dxa"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410" w:type="dxa"/>
          </w:tcPr>
          <w:p w:rsidR="008C27BB" w:rsidRPr="006D0052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с.Гнилець, вул. Центральна, 38</w:t>
            </w:r>
          </w:p>
        </w:tc>
      </w:tr>
      <w:tr w:rsidR="008C27BB" w:rsidRPr="006D0052" w:rsidTr="006E4B7D">
        <w:tblPrEx>
          <w:tblCellMar>
            <w:left w:w="57" w:type="dxa"/>
            <w:right w:w="57" w:type="dxa"/>
          </w:tblCellMar>
        </w:tblPrEx>
        <w:trPr>
          <w:trHeight w:val="334"/>
        </w:trPr>
        <w:tc>
          <w:tcPr>
            <w:tcW w:w="810" w:type="dxa"/>
          </w:tcPr>
          <w:p w:rsidR="008C27BB" w:rsidRPr="00EB0532" w:rsidRDefault="008C27BB" w:rsidP="00F82703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</w:t>
            </w:r>
          </w:p>
        </w:tc>
        <w:tc>
          <w:tcPr>
            <w:tcW w:w="6102" w:type="dxa"/>
            <w:gridSpan w:val="2"/>
          </w:tcPr>
          <w:p w:rsidR="008C27BB" w:rsidRPr="00FD0F66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Будинок культури с. Неморож, </w:t>
            </w:r>
          </w:p>
        </w:tc>
        <w:tc>
          <w:tcPr>
            <w:tcW w:w="567" w:type="dxa"/>
          </w:tcPr>
          <w:p w:rsidR="008C27BB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410" w:type="dxa"/>
            <w:vMerge w:val="restart"/>
          </w:tcPr>
          <w:p w:rsidR="008C27BB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Неморож, вул. Шевченка, 57</w:t>
            </w:r>
          </w:p>
        </w:tc>
      </w:tr>
      <w:tr w:rsidR="008C27BB" w:rsidRPr="006D0052" w:rsidTr="006E4B7D">
        <w:tblPrEx>
          <w:tblCellMar>
            <w:left w:w="57" w:type="dxa"/>
            <w:right w:w="57" w:type="dxa"/>
          </w:tblCellMar>
        </w:tblPrEx>
        <w:trPr>
          <w:trHeight w:val="207"/>
        </w:trPr>
        <w:tc>
          <w:tcPr>
            <w:tcW w:w="810" w:type="dxa"/>
          </w:tcPr>
          <w:p w:rsidR="008C27BB" w:rsidRPr="00EB0532" w:rsidRDefault="008C27BB" w:rsidP="00F82703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7.1</w:t>
            </w:r>
          </w:p>
        </w:tc>
        <w:tc>
          <w:tcPr>
            <w:tcW w:w="6102" w:type="dxa"/>
            <w:gridSpan w:val="2"/>
          </w:tcPr>
          <w:p w:rsidR="008C27BB" w:rsidRPr="00642EB0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42EB0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Огорожа з/б</w:t>
            </w:r>
          </w:p>
        </w:tc>
        <w:tc>
          <w:tcPr>
            <w:tcW w:w="567" w:type="dxa"/>
          </w:tcPr>
          <w:p w:rsidR="008C27BB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8C27BB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C27BB" w:rsidRPr="006D0052" w:rsidTr="0048499A">
        <w:tblPrEx>
          <w:tblCellMar>
            <w:left w:w="57" w:type="dxa"/>
            <w:right w:w="57" w:type="dxa"/>
          </w:tblCellMar>
        </w:tblPrEx>
        <w:trPr>
          <w:trHeight w:val="368"/>
        </w:trPr>
        <w:tc>
          <w:tcPr>
            <w:tcW w:w="810" w:type="dxa"/>
          </w:tcPr>
          <w:p w:rsidR="008C27BB" w:rsidRPr="00EB0532" w:rsidRDefault="008C27BB" w:rsidP="00F82703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8</w:t>
            </w:r>
          </w:p>
        </w:tc>
        <w:tc>
          <w:tcPr>
            <w:tcW w:w="6102" w:type="dxa"/>
            <w:gridSpan w:val="2"/>
          </w:tcPr>
          <w:p w:rsidR="008C27BB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Нежитлова будівля (сільський клуб)</w:t>
            </w:r>
          </w:p>
          <w:p w:rsidR="008C27BB" w:rsidRPr="00FD0F66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</w:p>
        </w:tc>
        <w:tc>
          <w:tcPr>
            <w:tcW w:w="567" w:type="dxa"/>
          </w:tcPr>
          <w:p w:rsidR="008C27BB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</w:tcPr>
          <w:p w:rsidR="008C27BB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Мурзинці. Вул. 8 Березня, 8</w:t>
            </w:r>
          </w:p>
          <w:p w:rsidR="008C27BB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</w:p>
        </w:tc>
      </w:tr>
      <w:tr w:rsidR="008C27BB" w:rsidRPr="006D0052" w:rsidTr="009752D8">
        <w:tblPrEx>
          <w:tblCellMar>
            <w:left w:w="57" w:type="dxa"/>
            <w:right w:w="57" w:type="dxa"/>
          </w:tblCellMar>
        </w:tblPrEx>
        <w:trPr>
          <w:trHeight w:val="461"/>
        </w:trPr>
        <w:tc>
          <w:tcPr>
            <w:tcW w:w="810" w:type="dxa"/>
          </w:tcPr>
          <w:p w:rsidR="008C27BB" w:rsidRPr="00EB0532" w:rsidRDefault="008C27BB" w:rsidP="00F82703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9</w:t>
            </w:r>
          </w:p>
        </w:tc>
        <w:tc>
          <w:tcPr>
            <w:tcW w:w="6102" w:type="dxa"/>
            <w:gridSpan w:val="2"/>
          </w:tcPr>
          <w:p w:rsidR="008C27BB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Будинок культури с. Стебне</w:t>
            </w:r>
          </w:p>
        </w:tc>
        <w:tc>
          <w:tcPr>
            <w:tcW w:w="567" w:type="dxa"/>
          </w:tcPr>
          <w:p w:rsidR="008C27BB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</w:tcPr>
          <w:p w:rsidR="008C27BB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Стебне вул. мЧайковського, 74</w:t>
            </w:r>
          </w:p>
        </w:tc>
      </w:tr>
      <w:tr w:rsidR="008C27BB" w:rsidRPr="006D0052" w:rsidTr="009752D8">
        <w:tblPrEx>
          <w:tblCellMar>
            <w:left w:w="57" w:type="dxa"/>
            <w:right w:w="57" w:type="dxa"/>
          </w:tblCellMar>
        </w:tblPrEx>
        <w:tc>
          <w:tcPr>
            <w:tcW w:w="810" w:type="dxa"/>
          </w:tcPr>
          <w:p w:rsidR="008C27BB" w:rsidRPr="00EB0532" w:rsidRDefault="008C27BB" w:rsidP="00F82703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</w:t>
            </w:r>
          </w:p>
        </w:tc>
        <w:tc>
          <w:tcPr>
            <w:tcW w:w="6102" w:type="dxa"/>
            <w:gridSpan w:val="2"/>
          </w:tcPr>
          <w:p w:rsidR="008C27BB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Будинок культури с. Козацьке, </w:t>
            </w:r>
          </w:p>
          <w:p w:rsidR="008C27BB" w:rsidRPr="006E4B7D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E4B7D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огорожа </w:t>
            </w:r>
          </w:p>
        </w:tc>
        <w:tc>
          <w:tcPr>
            <w:tcW w:w="567" w:type="dxa"/>
          </w:tcPr>
          <w:p w:rsidR="008C27BB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</w:tcPr>
          <w:p w:rsidR="008C27BB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Козацьке, вул. Цетральна. 39</w:t>
            </w:r>
          </w:p>
        </w:tc>
      </w:tr>
      <w:tr w:rsidR="008C27BB" w:rsidRPr="006D0052" w:rsidTr="009752D8">
        <w:tblPrEx>
          <w:tblCellMar>
            <w:left w:w="57" w:type="dxa"/>
            <w:right w:w="57" w:type="dxa"/>
          </w:tblCellMar>
        </w:tblPrEx>
        <w:tc>
          <w:tcPr>
            <w:tcW w:w="810" w:type="dxa"/>
          </w:tcPr>
          <w:p w:rsidR="008C27BB" w:rsidRPr="00EB0532" w:rsidRDefault="008C27BB" w:rsidP="00F82703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11</w:t>
            </w:r>
          </w:p>
        </w:tc>
        <w:tc>
          <w:tcPr>
            <w:tcW w:w="6102" w:type="dxa"/>
            <w:gridSpan w:val="2"/>
          </w:tcPr>
          <w:p w:rsidR="008C27BB" w:rsidRDefault="008C27BB" w:rsidP="0048499A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 Будівля двоповерхова  Будинку культури</w:t>
            </w:r>
          </w:p>
          <w:p w:rsidR="008C27BB" w:rsidRPr="00FD0F66" w:rsidRDefault="008C27BB" w:rsidP="0048499A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с. Княжі </w:t>
            </w:r>
          </w:p>
        </w:tc>
        <w:tc>
          <w:tcPr>
            <w:tcW w:w="567" w:type="dxa"/>
          </w:tcPr>
          <w:p w:rsidR="008C27BB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</w:tcPr>
          <w:p w:rsidR="008C27BB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Княжа, пр.-т Соборності, 9</w:t>
            </w:r>
          </w:p>
        </w:tc>
      </w:tr>
      <w:tr w:rsidR="008C27BB" w:rsidRPr="006D0052" w:rsidTr="009752D8">
        <w:tblPrEx>
          <w:tblCellMar>
            <w:left w:w="57" w:type="dxa"/>
            <w:right w:w="57" w:type="dxa"/>
          </w:tblCellMar>
        </w:tblPrEx>
        <w:tc>
          <w:tcPr>
            <w:tcW w:w="810" w:type="dxa"/>
          </w:tcPr>
          <w:p w:rsidR="008C27BB" w:rsidRPr="00EB0532" w:rsidRDefault="008C27BB" w:rsidP="00F82703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</w:t>
            </w:r>
          </w:p>
        </w:tc>
        <w:tc>
          <w:tcPr>
            <w:tcW w:w="6102" w:type="dxa"/>
            <w:gridSpan w:val="2"/>
          </w:tcPr>
          <w:p w:rsidR="008C27BB" w:rsidRPr="00FD0F66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 Будівля сільського  клубу с. Хлипнівка</w:t>
            </w:r>
          </w:p>
        </w:tc>
        <w:tc>
          <w:tcPr>
            <w:tcW w:w="567" w:type="dxa"/>
          </w:tcPr>
          <w:p w:rsidR="008C27BB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</w:tcPr>
          <w:p w:rsidR="008C27BB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Хлипнівка, вул. Трояна, 2</w:t>
            </w:r>
          </w:p>
        </w:tc>
      </w:tr>
      <w:tr w:rsidR="008C27BB" w:rsidRPr="006D0052" w:rsidTr="009752D8">
        <w:tblPrEx>
          <w:tblCellMar>
            <w:left w:w="57" w:type="dxa"/>
            <w:right w:w="57" w:type="dxa"/>
          </w:tblCellMar>
        </w:tblPrEx>
        <w:tc>
          <w:tcPr>
            <w:tcW w:w="810" w:type="dxa"/>
          </w:tcPr>
          <w:p w:rsidR="008C27BB" w:rsidRPr="00EB0532" w:rsidRDefault="008C27BB" w:rsidP="00F82703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lastRenderedPageBreak/>
              <w:t>13</w:t>
            </w:r>
          </w:p>
        </w:tc>
        <w:tc>
          <w:tcPr>
            <w:tcW w:w="6102" w:type="dxa"/>
            <w:gridSpan w:val="2"/>
          </w:tcPr>
          <w:p w:rsidR="008C27BB" w:rsidRPr="00FD0F66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Будівля культури с. Майданівка</w:t>
            </w:r>
          </w:p>
        </w:tc>
        <w:tc>
          <w:tcPr>
            <w:tcW w:w="567" w:type="dxa"/>
          </w:tcPr>
          <w:p w:rsidR="008C27BB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</w:tcPr>
          <w:p w:rsidR="008C27BB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Майданівка, вул. Шевченка, 51</w:t>
            </w:r>
          </w:p>
        </w:tc>
      </w:tr>
      <w:tr w:rsidR="008C27BB" w:rsidRPr="006D0052" w:rsidTr="009752D8">
        <w:tblPrEx>
          <w:tblCellMar>
            <w:left w:w="57" w:type="dxa"/>
            <w:right w:w="57" w:type="dxa"/>
          </w:tblCellMar>
        </w:tblPrEx>
        <w:tc>
          <w:tcPr>
            <w:tcW w:w="810" w:type="dxa"/>
          </w:tcPr>
          <w:p w:rsidR="008C27BB" w:rsidRPr="00EB0532" w:rsidRDefault="008C27BB" w:rsidP="00F82703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14</w:t>
            </w:r>
          </w:p>
        </w:tc>
        <w:tc>
          <w:tcPr>
            <w:tcW w:w="6102" w:type="dxa"/>
            <w:gridSpan w:val="2"/>
          </w:tcPr>
          <w:p w:rsidR="008C27BB" w:rsidRPr="00FD0F66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Будівля  Будинку культури с. Гудзівка</w:t>
            </w:r>
          </w:p>
        </w:tc>
        <w:tc>
          <w:tcPr>
            <w:tcW w:w="567" w:type="dxa"/>
          </w:tcPr>
          <w:p w:rsidR="008C27BB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</w:tcPr>
          <w:p w:rsidR="008C27BB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Гудзівка, вул. Дубовського, 77</w:t>
            </w:r>
          </w:p>
        </w:tc>
      </w:tr>
      <w:tr w:rsidR="008C27BB" w:rsidRPr="006D0052" w:rsidTr="009752D8">
        <w:tblPrEx>
          <w:tblCellMar>
            <w:left w:w="57" w:type="dxa"/>
            <w:right w:w="57" w:type="dxa"/>
          </w:tblCellMar>
        </w:tblPrEx>
        <w:tc>
          <w:tcPr>
            <w:tcW w:w="810" w:type="dxa"/>
          </w:tcPr>
          <w:p w:rsidR="008C27BB" w:rsidRPr="00EB0532" w:rsidRDefault="008C27BB" w:rsidP="00F82703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15</w:t>
            </w:r>
          </w:p>
        </w:tc>
        <w:tc>
          <w:tcPr>
            <w:tcW w:w="6102" w:type="dxa"/>
            <w:gridSpan w:val="2"/>
          </w:tcPr>
          <w:p w:rsidR="008C27BB" w:rsidRPr="00FD0F66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Будівля  Будинку культури с. Вільховець</w:t>
            </w:r>
          </w:p>
        </w:tc>
        <w:tc>
          <w:tcPr>
            <w:tcW w:w="567" w:type="dxa"/>
          </w:tcPr>
          <w:p w:rsidR="008C27BB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410" w:type="dxa"/>
          </w:tcPr>
          <w:p w:rsidR="008C27BB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Вільховець, вул. Незалежності,1а</w:t>
            </w:r>
          </w:p>
        </w:tc>
      </w:tr>
      <w:tr w:rsidR="008C27BB" w:rsidRPr="006D0052" w:rsidTr="009752D8">
        <w:tblPrEx>
          <w:tblCellMar>
            <w:left w:w="57" w:type="dxa"/>
            <w:right w:w="57" w:type="dxa"/>
          </w:tblCellMar>
        </w:tblPrEx>
        <w:tc>
          <w:tcPr>
            <w:tcW w:w="810" w:type="dxa"/>
          </w:tcPr>
          <w:p w:rsidR="008C27BB" w:rsidRPr="00EB0532" w:rsidRDefault="008C27BB" w:rsidP="00F82703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6102" w:type="dxa"/>
            <w:gridSpan w:val="2"/>
          </w:tcPr>
          <w:p w:rsidR="008C27BB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</w:p>
        </w:tc>
        <w:tc>
          <w:tcPr>
            <w:tcW w:w="567" w:type="dxa"/>
          </w:tcPr>
          <w:p w:rsidR="008C27BB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410" w:type="dxa"/>
          </w:tcPr>
          <w:p w:rsidR="008C27BB" w:rsidRDefault="008C27BB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</w:tbl>
    <w:p w:rsidR="00F82703" w:rsidRPr="006D0052" w:rsidRDefault="00F82703" w:rsidP="00F82703">
      <w:pPr>
        <w:tabs>
          <w:tab w:val="left" w:pos="828"/>
          <w:tab w:val="left" w:pos="5508"/>
          <w:tab w:val="left" w:pos="8208"/>
        </w:tabs>
        <w:rPr>
          <w:rFonts w:ascii="Times New Roman" w:eastAsia="Times New Roman" w:hAnsi="Times New Roman" w:cs="Times New Roman"/>
          <w:b/>
          <w:color w:val="auto"/>
          <w:lang w:eastAsia="ru-RU"/>
        </w:rPr>
      </w:pPr>
    </w:p>
    <w:p w:rsidR="00F82703" w:rsidRPr="006D0052" w:rsidRDefault="000B71BB" w:rsidP="009278C1">
      <w:pPr>
        <w:tabs>
          <w:tab w:val="left" w:pos="828"/>
          <w:tab w:val="left" w:pos="5508"/>
          <w:tab w:val="left" w:pos="8208"/>
        </w:tabs>
        <w:rPr>
          <w:rFonts w:ascii="Times New Roman" w:eastAsia="Times New Roman" w:hAnsi="Times New Roman" w:cs="Times New Roman"/>
          <w:b/>
          <w:color w:val="auto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ІІІ. </w:t>
      </w:r>
      <w:r w:rsidR="00F63CA2" w:rsidRPr="006D0052">
        <w:rPr>
          <w:rFonts w:ascii="Times New Roman" w:eastAsia="Times New Roman" w:hAnsi="Times New Roman" w:cs="Times New Roman"/>
          <w:b/>
          <w:color w:val="auto"/>
          <w:lang w:eastAsia="ru-RU"/>
        </w:rPr>
        <w:t>Об’єкти міської</w:t>
      </w:r>
      <w:r w:rsidR="00F82703" w:rsidRPr="006D0052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комунальної власності, що перебувають </w:t>
      </w:r>
      <w:r w:rsidR="00F853F8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на балансі </w:t>
      </w:r>
      <w:r w:rsidR="009278C1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                   </w:t>
      </w:r>
      <w:r w:rsidR="00F82703" w:rsidRPr="006D0052">
        <w:rPr>
          <w:rFonts w:ascii="Times New Roman" w:eastAsia="Times New Roman" w:hAnsi="Times New Roman" w:cs="Times New Roman"/>
          <w:b/>
          <w:color w:val="auto"/>
          <w:lang w:eastAsia="ru-RU"/>
        </w:rPr>
        <w:t>Звенигородського дитячо-юнацького оздоровчого табору «Звенигора»</w:t>
      </w:r>
    </w:p>
    <w:p w:rsidR="00F82703" w:rsidRPr="006D0052" w:rsidRDefault="00F82703" w:rsidP="00F82703">
      <w:pPr>
        <w:tabs>
          <w:tab w:val="left" w:pos="828"/>
          <w:tab w:val="left" w:pos="5508"/>
          <w:tab w:val="left" w:pos="8208"/>
        </w:tabs>
        <w:rPr>
          <w:rFonts w:ascii="Times New Roman" w:eastAsia="Times New Roman" w:hAnsi="Times New Roman" w:cs="Times New Roman"/>
          <w:b/>
          <w:color w:val="auto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8"/>
        <w:gridCol w:w="5515"/>
        <w:gridCol w:w="574"/>
        <w:gridCol w:w="2992"/>
      </w:tblGrid>
      <w:tr w:rsidR="00F82703" w:rsidRPr="006D0052" w:rsidTr="009752D8">
        <w:tc>
          <w:tcPr>
            <w:tcW w:w="808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№ п/п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                  Назва об</w:t>
            </w:r>
            <w:r w:rsidR="008C27BB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’</w:t>
            </w: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єкта</w:t>
            </w:r>
          </w:p>
        </w:tc>
        <w:tc>
          <w:tcPr>
            <w:tcW w:w="574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</w:p>
        </w:tc>
        <w:tc>
          <w:tcPr>
            <w:tcW w:w="2992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ind w:firstLine="720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Адреса</w:t>
            </w:r>
          </w:p>
        </w:tc>
      </w:tr>
      <w:tr w:rsidR="00F82703" w:rsidRPr="006D0052" w:rsidTr="009752D8">
        <w:tc>
          <w:tcPr>
            <w:tcW w:w="808" w:type="dxa"/>
          </w:tcPr>
          <w:p w:rsidR="00F82703" w:rsidRPr="00EB053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tabs>
                <w:tab w:val="left" w:pos="828"/>
                <w:tab w:val="left" w:pos="5508"/>
                <w:tab w:val="left" w:pos="8208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Дитячо-юнацький оздоровчий табір «Звенигора»</w:t>
            </w:r>
          </w:p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</w:p>
        </w:tc>
        <w:tc>
          <w:tcPr>
            <w:tcW w:w="574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Звенигородський район, с. Хлипнівка, вул. Набережна,1А</w:t>
            </w:r>
          </w:p>
        </w:tc>
      </w:tr>
      <w:tr w:rsidR="00F82703" w:rsidRPr="006D0052" w:rsidTr="009752D8">
        <w:tc>
          <w:tcPr>
            <w:tcW w:w="808" w:type="dxa"/>
          </w:tcPr>
          <w:p w:rsidR="00F82703" w:rsidRPr="00EB0532" w:rsidRDefault="001E67B8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tabs>
                <w:tab w:val="left" w:pos="828"/>
                <w:tab w:val="left" w:pos="5508"/>
                <w:tab w:val="left" w:pos="8208"/>
              </w:tabs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Будинок відпочинку – Е- (1) з прибудовою –е- </w:t>
            </w:r>
          </w:p>
        </w:tc>
        <w:tc>
          <w:tcPr>
            <w:tcW w:w="574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Звенигородський район, с. Хлипнівка, вул. Набережна,1А</w:t>
            </w:r>
          </w:p>
        </w:tc>
      </w:tr>
      <w:tr w:rsidR="00F82703" w:rsidRPr="006D0052" w:rsidTr="009752D8">
        <w:tc>
          <w:tcPr>
            <w:tcW w:w="808" w:type="dxa"/>
          </w:tcPr>
          <w:p w:rsidR="00F82703" w:rsidRPr="00EB0532" w:rsidRDefault="001E67B8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tabs>
                <w:tab w:val="left" w:pos="828"/>
                <w:tab w:val="left" w:pos="5508"/>
                <w:tab w:val="left" w:pos="8208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Будинок відпочинку – З- (3) з прибудовою –з </w:t>
            </w:r>
          </w:p>
        </w:tc>
        <w:tc>
          <w:tcPr>
            <w:tcW w:w="574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Звенигородський район, с. Хлипнівка, вул. Набережна,1А</w:t>
            </w:r>
          </w:p>
        </w:tc>
      </w:tr>
      <w:tr w:rsidR="00F82703" w:rsidRPr="006D0052" w:rsidTr="009752D8">
        <w:tc>
          <w:tcPr>
            <w:tcW w:w="808" w:type="dxa"/>
          </w:tcPr>
          <w:p w:rsidR="00F82703" w:rsidRPr="00EB0532" w:rsidRDefault="001E67B8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tabs>
                <w:tab w:val="left" w:pos="828"/>
                <w:tab w:val="left" w:pos="5508"/>
                <w:tab w:val="left" w:pos="8208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Будинок відпочинку – К- (4) з прибудовою –к </w:t>
            </w:r>
            <w:r w:rsidRPr="006D0052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 xml:space="preserve"> </w:t>
            </w:r>
          </w:p>
        </w:tc>
        <w:tc>
          <w:tcPr>
            <w:tcW w:w="574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Звенигородський район, с. Хлипнівка, вул. Набережна,1А</w:t>
            </w:r>
          </w:p>
        </w:tc>
      </w:tr>
      <w:tr w:rsidR="00F82703" w:rsidRPr="006D0052" w:rsidTr="009752D8">
        <w:tc>
          <w:tcPr>
            <w:tcW w:w="808" w:type="dxa"/>
          </w:tcPr>
          <w:p w:rsidR="00F82703" w:rsidRPr="00EB0532" w:rsidRDefault="001E67B8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tabs>
                <w:tab w:val="left" w:pos="828"/>
                <w:tab w:val="left" w:pos="5508"/>
                <w:tab w:val="left" w:pos="8208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Будинок відпочинку – Л- (5) з прибудовою –л- </w:t>
            </w:r>
          </w:p>
        </w:tc>
        <w:tc>
          <w:tcPr>
            <w:tcW w:w="574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Звенигородський район, с. Хлипнівка, вул. Набережна,1А</w:t>
            </w:r>
          </w:p>
        </w:tc>
      </w:tr>
      <w:tr w:rsidR="00F82703" w:rsidRPr="006D0052" w:rsidTr="009752D8">
        <w:tc>
          <w:tcPr>
            <w:tcW w:w="808" w:type="dxa"/>
          </w:tcPr>
          <w:p w:rsidR="00F82703" w:rsidRPr="00EB0532" w:rsidRDefault="001E67B8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tabs>
                <w:tab w:val="left" w:pos="828"/>
                <w:tab w:val="left" w:pos="5508"/>
                <w:tab w:val="left" w:pos="8208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Будинок відпочинку – М- (6) з прибудовою –м </w:t>
            </w:r>
          </w:p>
        </w:tc>
        <w:tc>
          <w:tcPr>
            <w:tcW w:w="574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Звенигородський район, с. Хлипнівка, вул. Набережна,1А</w:t>
            </w:r>
          </w:p>
        </w:tc>
      </w:tr>
      <w:tr w:rsidR="00F82703" w:rsidRPr="006D0052" w:rsidTr="009752D8">
        <w:tc>
          <w:tcPr>
            <w:tcW w:w="808" w:type="dxa"/>
          </w:tcPr>
          <w:p w:rsidR="00F82703" w:rsidRPr="00EB0532" w:rsidRDefault="001E67B8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tabs>
                <w:tab w:val="left" w:pos="828"/>
                <w:tab w:val="left" w:pos="5508"/>
                <w:tab w:val="left" w:pos="8208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Будинок відпочинку –Н- (7) з прибудовою –н- </w:t>
            </w:r>
          </w:p>
        </w:tc>
        <w:tc>
          <w:tcPr>
            <w:tcW w:w="574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Звенигородський район, с. Хлипнівка, вул. Набережна,1а</w:t>
            </w:r>
          </w:p>
        </w:tc>
      </w:tr>
      <w:tr w:rsidR="00F82703" w:rsidRPr="006D0052" w:rsidTr="009752D8">
        <w:tc>
          <w:tcPr>
            <w:tcW w:w="808" w:type="dxa"/>
          </w:tcPr>
          <w:p w:rsidR="00F82703" w:rsidRPr="00EB0532" w:rsidRDefault="001E67B8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8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tabs>
                <w:tab w:val="left" w:pos="828"/>
                <w:tab w:val="left" w:pos="5508"/>
                <w:tab w:val="left" w:pos="8208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Будинок відпочинку –Я- (8) з прибудовою –я</w:t>
            </w:r>
          </w:p>
        </w:tc>
        <w:tc>
          <w:tcPr>
            <w:tcW w:w="574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Звенигородський район, с. Хлипнівка, вул. Набережна,1А</w:t>
            </w:r>
          </w:p>
        </w:tc>
      </w:tr>
      <w:tr w:rsidR="00F82703" w:rsidRPr="006D0052" w:rsidTr="009752D8">
        <w:tc>
          <w:tcPr>
            <w:tcW w:w="808" w:type="dxa"/>
          </w:tcPr>
          <w:p w:rsidR="00F82703" w:rsidRPr="00EB0532" w:rsidRDefault="001E67B8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9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tabs>
                <w:tab w:val="left" w:pos="828"/>
                <w:tab w:val="left" w:pos="5508"/>
                <w:tab w:val="left" w:pos="8208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Будинок відпочинку –Б 1- (9) з прибудовою –б 1- </w:t>
            </w:r>
          </w:p>
        </w:tc>
        <w:tc>
          <w:tcPr>
            <w:tcW w:w="574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Звенигородський район, с. Хлипнівка, вул. Набережна,1А</w:t>
            </w:r>
          </w:p>
        </w:tc>
      </w:tr>
      <w:tr w:rsidR="00F82703" w:rsidRPr="006D0052" w:rsidTr="009752D8">
        <w:tc>
          <w:tcPr>
            <w:tcW w:w="808" w:type="dxa"/>
          </w:tcPr>
          <w:p w:rsidR="00F82703" w:rsidRPr="00EB0532" w:rsidRDefault="001E67B8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tabs>
                <w:tab w:val="left" w:pos="828"/>
                <w:tab w:val="left" w:pos="5508"/>
                <w:tab w:val="left" w:pos="8208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Будинок відпочинку –В 1- (10) з прибудовою –в 1 </w:t>
            </w:r>
          </w:p>
        </w:tc>
        <w:tc>
          <w:tcPr>
            <w:tcW w:w="574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Звенигородський район, с. Хлипнівка, вул. Набережна,1А</w:t>
            </w:r>
          </w:p>
        </w:tc>
      </w:tr>
      <w:tr w:rsidR="00F82703" w:rsidRPr="006D0052" w:rsidTr="009752D8">
        <w:tc>
          <w:tcPr>
            <w:tcW w:w="808" w:type="dxa"/>
          </w:tcPr>
          <w:p w:rsidR="00F82703" w:rsidRPr="00EB0532" w:rsidRDefault="001E67B8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11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tabs>
                <w:tab w:val="left" w:pos="828"/>
                <w:tab w:val="left" w:pos="5508"/>
                <w:tab w:val="left" w:pos="8208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Будинок відпочинку –Г 1- (11) з прибудовою –г 1 </w:t>
            </w:r>
          </w:p>
        </w:tc>
        <w:tc>
          <w:tcPr>
            <w:tcW w:w="574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Звенигородський район, с. Хлипнівка, вул. Набережна,1А</w:t>
            </w:r>
          </w:p>
        </w:tc>
      </w:tr>
      <w:tr w:rsidR="00F82703" w:rsidRPr="006D0052" w:rsidTr="009752D8">
        <w:tc>
          <w:tcPr>
            <w:tcW w:w="808" w:type="dxa"/>
          </w:tcPr>
          <w:p w:rsidR="00F82703" w:rsidRPr="00EB0532" w:rsidRDefault="001E67B8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tabs>
                <w:tab w:val="left" w:pos="828"/>
                <w:tab w:val="left" w:pos="5508"/>
                <w:tab w:val="left" w:pos="8208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Будинок відпочинку –Д 1- (12) з прибудовою –д 1  </w:t>
            </w:r>
          </w:p>
        </w:tc>
        <w:tc>
          <w:tcPr>
            <w:tcW w:w="574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Звенигородський район, с. Хлипнівка, вул. Набережна,1А</w:t>
            </w:r>
          </w:p>
        </w:tc>
      </w:tr>
      <w:tr w:rsidR="00F82703" w:rsidRPr="006D0052" w:rsidTr="009752D8">
        <w:tc>
          <w:tcPr>
            <w:tcW w:w="808" w:type="dxa"/>
          </w:tcPr>
          <w:p w:rsidR="00F82703" w:rsidRPr="00EB0532" w:rsidRDefault="001E67B8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13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tabs>
                <w:tab w:val="left" w:pos="828"/>
                <w:tab w:val="left" w:pos="5508"/>
                <w:tab w:val="left" w:pos="8208"/>
              </w:tabs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Будинок відпочинку «Щ» (13) з прибудовою «щ», </w:t>
            </w:r>
            <w:smartTag w:uri="urn:schemas-microsoft-com:office:smarttags" w:element="metricconverter">
              <w:smartTagPr>
                <w:attr w:name="ProductID" w:val="96,1 м2"/>
              </w:smartTagPr>
              <w:r w:rsidRPr="006D0052">
                <w:rPr>
                  <w:rFonts w:ascii="Times New Roman" w:eastAsia="Times New Roman" w:hAnsi="Times New Roman" w:cs="Times New Roman"/>
                  <w:b/>
                  <w:color w:val="auto"/>
                  <w:lang w:eastAsia="ru-RU"/>
                </w:rPr>
                <w:t>96,1 м2</w:t>
              </w:r>
            </w:smartTag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, інвентарний №7551</w:t>
            </w:r>
            <w:r w:rsidRPr="006D0052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 xml:space="preserve"> </w:t>
            </w:r>
          </w:p>
        </w:tc>
        <w:tc>
          <w:tcPr>
            <w:tcW w:w="574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Звенигородський район, с. Хлипнівка, вул. Набережна,1А</w:t>
            </w:r>
          </w:p>
        </w:tc>
      </w:tr>
      <w:tr w:rsidR="00F82703" w:rsidRPr="006D0052" w:rsidTr="009752D8">
        <w:tc>
          <w:tcPr>
            <w:tcW w:w="808" w:type="dxa"/>
          </w:tcPr>
          <w:p w:rsidR="00F82703" w:rsidRPr="00EB0532" w:rsidRDefault="001E67B8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lastRenderedPageBreak/>
              <w:t>14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tabs>
                <w:tab w:val="left" w:pos="828"/>
                <w:tab w:val="left" w:pos="5508"/>
                <w:tab w:val="left" w:pos="8208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Будинок відпочинку «Ш» (14) з прибудовою «ш», </w:t>
            </w:r>
            <w:smartTag w:uri="urn:schemas-microsoft-com:office:smarttags" w:element="metricconverter">
              <w:smartTagPr>
                <w:attr w:name="ProductID" w:val="70,4 м2"/>
              </w:smartTagPr>
              <w:r w:rsidRPr="006D0052">
                <w:rPr>
                  <w:rFonts w:ascii="Times New Roman" w:eastAsia="Times New Roman" w:hAnsi="Times New Roman" w:cs="Times New Roman"/>
                  <w:b/>
                  <w:color w:val="auto"/>
                  <w:lang w:eastAsia="ru-RU"/>
                </w:rPr>
                <w:t>70,4 м2</w:t>
              </w:r>
            </w:smartTag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, інвентарний №7574</w:t>
            </w:r>
            <w:r w:rsidRPr="006D0052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 xml:space="preserve"> </w:t>
            </w:r>
          </w:p>
        </w:tc>
        <w:tc>
          <w:tcPr>
            <w:tcW w:w="574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Звенигородський район, с. Хлипнівка, вул. Набережна,1А</w:t>
            </w:r>
          </w:p>
        </w:tc>
      </w:tr>
      <w:tr w:rsidR="00F82703" w:rsidRPr="006D0052" w:rsidTr="009752D8">
        <w:tc>
          <w:tcPr>
            <w:tcW w:w="808" w:type="dxa"/>
          </w:tcPr>
          <w:p w:rsidR="00F82703" w:rsidRPr="00EB0532" w:rsidRDefault="001E67B8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15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tabs>
                <w:tab w:val="left" w:pos="828"/>
                <w:tab w:val="left" w:pos="5508"/>
                <w:tab w:val="left" w:pos="8208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Будинок відпочинку –Р- (18) з прибудово – р  </w:t>
            </w:r>
          </w:p>
        </w:tc>
        <w:tc>
          <w:tcPr>
            <w:tcW w:w="574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Звенигородський район, с. Хлипнівка, вул. Набережна,1А</w:t>
            </w:r>
          </w:p>
        </w:tc>
      </w:tr>
      <w:tr w:rsidR="00F82703" w:rsidRPr="006D0052" w:rsidTr="009752D8">
        <w:tc>
          <w:tcPr>
            <w:tcW w:w="808" w:type="dxa"/>
          </w:tcPr>
          <w:p w:rsidR="00F82703" w:rsidRPr="00EB0532" w:rsidRDefault="001E67B8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16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tabs>
                <w:tab w:val="left" w:pos="828"/>
                <w:tab w:val="left" w:pos="5508"/>
                <w:tab w:val="left" w:pos="8208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Будинок відпочинку –В- (20) з прибудово – в  </w:t>
            </w:r>
          </w:p>
        </w:tc>
        <w:tc>
          <w:tcPr>
            <w:tcW w:w="574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Звенигородський район, с. Хлипнівка, вул. Набережна,1А</w:t>
            </w:r>
          </w:p>
        </w:tc>
      </w:tr>
      <w:tr w:rsidR="00F82703" w:rsidRPr="006D0052" w:rsidTr="009752D8">
        <w:tc>
          <w:tcPr>
            <w:tcW w:w="808" w:type="dxa"/>
          </w:tcPr>
          <w:p w:rsidR="00F82703" w:rsidRPr="00EB0532" w:rsidRDefault="001E67B8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17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tabs>
                <w:tab w:val="left" w:pos="828"/>
                <w:tab w:val="left" w:pos="5508"/>
                <w:tab w:val="left" w:pos="8208"/>
              </w:tabs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Будинок відпочинку –Г- (22) з прибудово – г  </w:t>
            </w:r>
          </w:p>
        </w:tc>
        <w:tc>
          <w:tcPr>
            <w:tcW w:w="574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Звенигородський район, с. Хлипнівка, вул. Набережна,1А</w:t>
            </w:r>
          </w:p>
        </w:tc>
      </w:tr>
      <w:tr w:rsidR="00F82703" w:rsidRPr="006D0052" w:rsidTr="009752D8">
        <w:tc>
          <w:tcPr>
            <w:tcW w:w="808" w:type="dxa"/>
          </w:tcPr>
          <w:p w:rsidR="00F82703" w:rsidRPr="00EB0532" w:rsidRDefault="001E67B8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18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Літній кінотеатр- Т 1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 </w:t>
            </w:r>
          </w:p>
        </w:tc>
        <w:tc>
          <w:tcPr>
            <w:tcW w:w="574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Звенигородський район, с. Хлипнівка, вул. Набережна,1А</w:t>
            </w:r>
          </w:p>
        </w:tc>
      </w:tr>
      <w:tr w:rsidR="00F82703" w:rsidRPr="006D0052" w:rsidTr="009752D8">
        <w:tc>
          <w:tcPr>
            <w:tcW w:w="808" w:type="dxa"/>
          </w:tcPr>
          <w:p w:rsidR="00F82703" w:rsidRPr="00EB0532" w:rsidRDefault="001E67B8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19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Кінопроекторна – Т  </w:t>
            </w:r>
          </w:p>
        </w:tc>
        <w:tc>
          <w:tcPr>
            <w:tcW w:w="574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Звенигородський район, с. Хлипнівка, вул. Набережна,1А</w:t>
            </w:r>
          </w:p>
        </w:tc>
      </w:tr>
      <w:tr w:rsidR="00F82703" w:rsidRPr="006D0052" w:rsidTr="009752D8">
        <w:tc>
          <w:tcPr>
            <w:tcW w:w="808" w:type="dxa"/>
          </w:tcPr>
          <w:p w:rsidR="00F82703" w:rsidRPr="00EB0532" w:rsidRDefault="001E67B8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20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Будівля їдальні –Ч  </w:t>
            </w:r>
          </w:p>
        </w:tc>
        <w:tc>
          <w:tcPr>
            <w:tcW w:w="574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Звенигородський район, с. Хлипнівка, вул. Набережна,1А</w:t>
            </w:r>
          </w:p>
        </w:tc>
      </w:tr>
      <w:tr w:rsidR="00F82703" w:rsidRPr="006D0052" w:rsidTr="009752D8">
        <w:tc>
          <w:tcPr>
            <w:tcW w:w="808" w:type="dxa"/>
          </w:tcPr>
          <w:p w:rsidR="00F82703" w:rsidRPr="00EB0532" w:rsidRDefault="001E67B8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21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Гараж  К-1  </w:t>
            </w:r>
            <w:r w:rsidRPr="006D0052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 xml:space="preserve"> </w:t>
            </w:r>
          </w:p>
        </w:tc>
        <w:tc>
          <w:tcPr>
            <w:tcW w:w="574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Звенигородський район, с. Хлипнівка, вул. Набережна,1А</w:t>
            </w:r>
          </w:p>
        </w:tc>
      </w:tr>
      <w:tr w:rsidR="00F82703" w:rsidRPr="006D0052" w:rsidTr="009752D8">
        <w:tc>
          <w:tcPr>
            <w:tcW w:w="808" w:type="dxa"/>
          </w:tcPr>
          <w:p w:rsidR="00F82703" w:rsidRPr="00EB0532" w:rsidRDefault="001E67B8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22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Склад З-1  </w:t>
            </w:r>
          </w:p>
        </w:tc>
        <w:tc>
          <w:tcPr>
            <w:tcW w:w="574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Звенигородський район, с. Хлипнівка, вул. Набережна,1А</w:t>
            </w:r>
          </w:p>
        </w:tc>
      </w:tr>
      <w:tr w:rsidR="00F82703" w:rsidRPr="006D0052" w:rsidTr="009752D8">
        <w:tc>
          <w:tcPr>
            <w:tcW w:w="808" w:type="dxa"/>
          </w:tcPr>
          <w:p w:rsidR="00F82703" w:rsidRPr="00EB0532" w:rsidRDefault="001E67B8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23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Склад А-1 </w:t>
            </w:r>
            <w:r w:rsidRPr="006D0052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 xml:space="preserve"> </w:t>
            </w:r>
          </w:p>
        </w:tc>
        <w:tc>
          <w:tcPr>
            <w:tcW w:w="574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Звенигородський район, с. Хлипнівка, вул. Набережна,1А</w:t>
            </w:r>
          </w:p>
        </w:tc>
      </w:tr>
      <w:tr w:rsidR="00F82703" w:rsidRPr="006D0052" w:rsidTr="009752D8">
        <w:tc>
          <w:tcPr>
            <w:tcW w:w="808" w:type="dxa"/>
          </w:tcPr>
          <w:p w:rsidR="00F82703" w:rsidRPr="00EB0532" w:rsidRDefault="001E67B8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24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Погріб Ж-1  </w:t>
            </w:r>
          </w:p>
        </w:tc>
        <w:tc>
          <w:tcPr>
            <w:tcW w:w="574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Звенигородський район, с. Хлипнівка, вул. Набережна,1А</w:t>
            </w:r>
          </w:p>
        </w:tc>
      </w:tr>
      <w:tr w:rsidR="00F82703" w:rsidRPr="006D0052" w:rsidTr="009752D8">
        <w:tc>
          <w:tcPr>
            <w:tcW w:w="808" w:type="dxa"/>
          </w:tcPr>
          <w:p w:rsidR="00F82703" w:rsidRPr="00EB0532" w:rsidRDefault="001E67B8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25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Душова Ф </w:t>
            </w:r>
          </w:p>
        </w:tc>
        <w:tc>
          <w:tcPr>
            <w:tcW w:w="574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Звенигородський район, с. Хлипнівка, вул. Набережна,1А</w:t>
            </w:r>
          </w:p>
        </w:tc>
      </w:tr>
      <w:tr w:rsidR="00F82703" w:rsidRPr="006D0052" w:rsidTr="009752D8">
        <w:tc>
          <w:tcPr>
            <w:tcW w:w="808" w:type="dxa"/>
          </w:tcPr>
          <w:p w:rsidR="00F82703" w:rsidRPr="00EB0532" w:rsidRDefault="001E67B8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26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Насосна </w:t>
            </w:r>
          </w:p>
        </w:tc>
        <w:tc>
          <w:tcPr>
            <w:tcW w:w="574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Звенигородський район, с. Хлипнівка, вул. Набережна,1А</w:t>
            </w:r>
          </w:p>
        </w:tc>
      </w:tr>
      <w:tr w:rsidR="00F82703" w:rsidRPr="006D0052" w:rsidTr="009752D8">
        <w:tc>
          <w:tcPr>
            <w:tcW w:w="808" w:type="dxa"/>
          </w:tcPr>
          <w:p w:rsidR="00F82703" w:rsidRPr="00EB0532" w:rsidRDefault="001E67B8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27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Водонапірна башта </w:t>
            </w:r>
          </w:p>
        </w:tc>
        <w:tc>
          <w:tcPr>
            <w:tcW w:w="574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Звенигородський район, с. Хлипнівка, вул. Набережна,1А</w:t>
            </w:r>
          </w:p>
        </w:tc>
      </w:tr>
      <w:tr w:rsidR="00F82703" w:rsidRPr="006D0052" w:rsidTr="009752D8">
        <w:tc>
          <w:tcPr>
            <w:tcW w:w="808" w:type="dxa"/>
          </w:tcPr>
          <w:p w:rsidR="00F82703" w:rsidRPr="00EB0532" w:rsidRDefault="001E67B8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28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Резервуар для води </w:t>
            </w:r>
          </w:p>
        </w:tc>
        <w:tc>
          <w:tcPr>
            <w:tcW w:w="574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Звенигородський район, с. Хлипнівка, вул. Набережна,1А</w:t>
            </w:r>
          </w:p>
        </w:tc>
      </w:tr>
      <w:tr w:rsidR="00F82703" w:rsidRPr="006D0052" w:rsidTr="009752D8">
        <w:tc>
          <w:tcPr>
            <w:tcW w:w="808" w:type="dxa"/>
          </w:tcPr>
          <w:p w:rsidR="00F82703" w:rsidRPr="00EB0532" w:rsidRDefault="001E67B8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29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Криниця №5 </w:t>
            </w:r>
          </w:p>
        </w:tc>
        <w:tc>
          <w:tcPr>
            <w:tcW w:w="574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Звенигородський район, с. Хлипнівка, вул. Набережна,1А</w:t>
            </w:r>
          </w:p>
        </w:tc>
      </w:tr>
      <w:tr w:rsidR="00F82703" w:rsidRPr="006D0052" w:rsidTr="009752D8">
        <w:tc>
          <w:tcPr>
            <w:tcW w:w="808" w:type="dxa"/>
          </w:tcPr>
          <w:p w:rsidR="00F82703" w:rsidRPr="00EB0532" w:rsidRDefault="001E67B8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30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Бесідка У </w:t>
            </w:r>
          </w:p>
        </w:tc>
        <w:tc>
          <w:tcPr>
            <w:tcW w:w="574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Звенигородський район, с. Хлипнівка, вул. Набережна,1А</w:t>
            </w:r>
          </w:p>
        </w:tc>
      </w:tr>
      <w:tr w:rsidR="00F82703" w:rsidRPr="006D0052" w:rsidTr="009752D8">
        <w:tc>
          <w:tcPr>
            <w:tcW w:w="808" w:type="dxa"/>
          </w:tcPr>
          <w:p w:rsidR="00F82703" w:rsidRPr="00EB0532" w:rsidRDefault="001E67B8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31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Сарай –М </w:t>
            </w:r>
          </w:p>
        </w:tc>
        <w:tc>
          <w:tcPr>
            <w:tcW w:w="574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Звенигородський район, с. 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lastRenderedPageBreak/>
              <w:t>Хлипнівка, вул. Набережна,1А</w:t>
            </w:r>
          </w:p>
        </w:tc>
      </w:tr>
      <w:tr w:rsidR="00F82703" w:rsidRPr="006D0052" w:rsidTr="009752D8">
        <w:tc>
          <w:tcPr>
            <w:tcW w:w="808" w:type="dxa"/>
          </w:tcPr>
          <w:p w:rsidR="00F82703" w:rsidRPr="00EB0532" w:rsidRDefault="001E67B8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lastRenderedPageBreak/>
              <w:t>32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Сарай –I </w:t>
            </w:r>
          </w:p>
        </w:tc>
        <w:tc>
          <w:tcPr>
            <w:tcW w:w="574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Звенигородський район, с.Хлипнівка, вул. Набережна,1а</w:t>
            </w:r>
          </w:p>
        </w:tc>
      </w:tr>
      <w:tr w:rsidR="00F82703" w:rsidRPr="006D0052" w:rsidTr="009752D8">
        <w:tc>
          <w:tcPr>
            <w:tcW w:w="808" w:type="dxa"/>
          </w:tcPr>
          <w:p w:rsidR="00F82703" w:rsidRPr="00EB0532" w:rsidRDefault="001E67B8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33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Сарай – Ц </w:t>
            </w:r>
          </w:p>
        </w:tc>
        <w:tc>
          <w:tcPr>
            <w:tcW w:w="574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Звенигородський район, с. Хлипнівка, вул. Набережна,1А</w:t>
            </w:r>
          </w:p>
        </w:tc>
      </w:tr>
      <w:tr w:rsidR="00F82703" w:rsidRPr="006D0052" w:rsidTr="009752D8">
        <w:tc>
          <w:tcPr>
            <w:tcW w:w="808" w:type="dxa"/>
          </w:tcPr>
          <w:p w:rsidR="00F82703" w:rsidRPr="00EB0532" w:rsidRDefault="001E67B8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34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Сарай – Д </w:t>
            </w:r>
          </w:p>
        </w:tc>
        <w:tc>
          <w:tcPr>
            <w:tcW w:w="574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Звенигородський район, с. Хлипнівка, вул. Набережна,1А</w:t>
            </w:r>
          </w:p>
        </w:tc>
      </w:tr>
      <w:tr w:rsidR="00F82703" w:rsidRPr="006D0052" w:rsidTr="009752D8">
        <w:tc>
          <w:tcPr>
            <w:tcW w:w="808" w:type="dxa"/>
          </w:tcPr>
          <w:p w:rsidR="00F82703" w:rsidRPr="00EB0532" w:rsidRDefault="001E67B8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35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Убиральня– Л 1 </w:t>
            </w:r>
          </w:p>
        </w:tc>
        <w:tc>
          <w:tcPr>
            <w:tcW w:w="574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Звенигородський район, с. Хлипнівка, вул. Набережна,1А</w:t>
            </w:r>
          </w:p>
        </w:tc>
      </w:tr>
      <w:tr w:rsidR="00F82703" w:rsidRPr="006D0052" w:rsidTr="009752D8">
        <w:tc>
          <w:tcPr>
            <w:tcW w:w="808" w:type="dxa"/>
          </w:tcPr>
          <w:p w:rsidR="00F82703" w:rsidRPr="00EB0532" w:rsidRDefault="001E67B8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36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Убиральня – Н 1 </w:t>
            </w:r>
          </w:p>
        </w:tc>
        <w:tc>
          <w:tcPr>
            <w:tcW w:w="574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Звенигородський район, с. Хлипнівка, вул. Набережна,1А</w:t>
            </w:r>
          </w:p>
        </w:tc>
      </w:tr>
      <w:tr w:rsidR="00F82703" w:rsidRPr="006D0052" w:rsidTr="009752D8">
        <w:tc>
          <w:tcPr>
            <w:tcW w:w="808" w:type="dxa"/>
          </w:tcPr>
          <w:p w:rsidR="00F82703" w:rsidRPr="00EB0532" w:rsidRDefault="001E67B8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37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Убиральня – I 1 </w:t>
            </w:r>
          </w:p>
        </w:tc>
        <w:tc>
          <w:tcPr>
            <w:tcW w:w="574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Звенигородський район, с.Хлипнівка, вул. Набережна,1А</w:t>
            </w:r>
          </w:p>
        </w:tc>
      </w:tr>
      <w:tr w:rsidR="00F82703" w:rsidRPr="006D0052" w:rsidTr="009752D8">
        <w:tc>
          <w:tcPr>
            <w:tcW w:w="808" w:type="dxa"/>
          </w:tcPr>
          <w:p w:rsidR="00F82703" w:rsidRPr="00EB0532" w:rsidRDefault="001E67B8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38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Убиральня – С </w:t>
            </w:r>
          </w:p>
        </w:tc>
        <w:tc>
          <w:tcPr>
            <w:tcW w:w="574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Звенигородський район, с. Хлипнівка, вул. Набережна,1А</w:t>
            </w:r>
          </w:p>
        </w:tc>
      </w:tr>
      <w:tr w:rsidR="00F82703" w:rsidRPr="006D0052" w:rsidTr="009752D8">
        <w:tc>
          <w:tcPr>
            <w:tcW w:w="808" w:type="dxa"/>
          </w:tcPr>
          <w:p w:rsidR="00F82703" w:rsidRPr="00EB0532" w:rsidRDefault="001E67B8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39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Убиральня – б </w:t>
            </w:r>
          </w:p>
        </w:tc>
        <w:tc>
          <w:tcPr>
            <w:tcW w:w="574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Звенигородський район, с. Хлипнівка, вул. Набережна,1А</w:t>
            </w:r>
          </w:p>
        </w:tc>
      </w:tr>
      <w:tr w:rsidR="00F82703" w:rsidRPr="006D0052" w:rsidTr="009752D8">
        <w:tc>
          <w:tcPr>
            <w:tcW w:w="808" w:type="dxa"/>
          </w:tcPr>
          <w:p w:rsidR="00F82703" w:rsidRPr="00EB0532" w:rsidRDefault="001E67B8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40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Огорожа – 6 </w:t>
            </w:r>
          </w:p>
        </w:tc>
        <w:tc>
          <w:tcPr>
            <w:tcW w:w="574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Звенигородський район, с. Хлипнівка, вул. Набережна,1А</w:t>
            </w:r>
          </w:p>
        </w:tc>
      </w:tr>
      <w:tr w:rsidR="00F82703" w:rsidRPr="006D0052" w:rsidTr="009752D8">
        <w:tc>
          <w:tcPr>
            <w:tcW w:w="808" w:type="dxa"/>
          </w:tcPr>
          <w:p w:rsidR="00F82703" w:rsidRPr="00EB0532" w:rsidRDefault="001E67B8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41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Ворота – 7 -</w:t>
            </w:r>
            <w:r w:rsidRPr="006D0052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 xml:space="preserve"> </w:t>
            </w:r>
          </w:p>
        </w:tc>
        <w:tc>
          <w:tcPr>
            <w:tcW w:w="574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Звенигородський район, с. Хлипнівка, вул. Набережна,1А</w:t>
            </w:r>
          </w:p>
        </w:tc>
      </w:tr>
      <w:tr w:rsidR="00F82703" w:rsidRPr="006D0052" w:rsidTr="009752D8">
        <w:tc>
          <w:tcPr>
            <w:tcW w:w="808" w:type="dxa"/>
          </w:tcPr>
          <w:p w:rsidR="00F82703" w:rsidRPr="00EB0532" w:rsidRDefault="001E67B8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42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Ворота – 8 </w:t>
            </w:r>
          </w:p>
        </w:tc>
        <w:tc>
          <w:tcPr>
            <w:tcW w:w="574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Звенигородський район, с. Хлипнівка, вул. Набережна,1А</w:t>
            </w:r>
          </w:p>
        </w:tc>
      </w:tr>
      <w:tr w:rsidR="00F82703" w:rsidRPr="006D0052" w:rsidTr="009752D8">
        <w:tc>
          <w:tcPr>
            <w:tcW w:w="808" w:type="dxa"/>
          </w:tcPr>
          <w:p w:rsidR="00F82703" w:rsidRPr="00EB0532" w:rsidRDefault="001E67B8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43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Хвіртка – 9 </w:t>
            </w:r>
          </w:p>
        </w:tc>
        <w:tc>
          <w:tcPr>
            <w:tcW w:w="574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Звенигородський район, с. Хлипнівка, вул. Набережна,1А</w:t>
            </w:r>
          </w:p>
        </w:tc>
      </w:tr>
    </w:tbl>
    <w:p w:rsidR="00F82703" w:rsidRPr="006D0052" w:rsidRDefault="00F82703" w:rsidP="00F82703">
      <w:pPr>
        <w:tabs>
          <w:tab w:val="left" w:pos="766"/>
          <w:tab w:val="left" w:pos="5406"/>
          <w:tab w:val="left" w:pos="8044"/>
        </w:tabs>
        <w:rPr>
          <w:rFonts w:ascii="Times New Roman" w:eastAsia="Times New Roman" w:hAnsi="Times New Roman" w:cs="Times New Roman"/>
          <w:b/>
          <w:color w:val="auto"/>
          <w:lang w:eastAsia="ru-RU"/>
        </w:rPr>
      </w:pPr>
    </w:p>
    <w:p w:rsidR="00F82703" w:rsidRPr="006D0052" w:rsidRDefault="00063072" w:rsidP="00F82703">
      <w:pPr>
        <w:tabs>
          <w:tab w:val="left" w:pos="828"/>
          <w:tab w:val="left" w:pos="5508"/>
          <w:tab w:val="left" w:pos="8208"/>
        </w:tabs>
        <w:jc w:val="center"/>
        <w:rPr>
          <w:rFonts w:ascii="Times New Roman" w:eastAsia="Times New Roman" w:hAnsi="Times New Roman" w:cs="Times New Roman"/>
          <w:b/>
          <w:color w:val="auto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lang w:val="en-US" w:eastAsia="ru-RU"/>
        </w:rPr>
        <w:t>IV</w:t>
      </w:r>
      <w:r w:rsidR="00F853F8">
        <w:rPr>
          <w:rFonts w:ascii="Times New Roman" w:eastAsia="Times New Roman" w:hAnsi="Times New Roman" w:cs="Times New Roman"/>
          <w:b/>
          <w:color w:val="auto"/>
          <w:lang w:eastAsia="ru-RU"/>
        </w:rPr>
        <w:t>.</w:t>
      </w:r>
      <w:r w:rsidRPr="00F853F8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</w:t>
      </w:r>
      <w:r w:rsidR="00F63CA2" w:rsidRPr="006D0052">
        <w:rPr>
          <w:rFonts w:ascii="Times New Roman" w:eastAsia="Times New Roman" w:hAnsi="Times New Roman" w:cs="Times New Roman"/>
          <w:b/>
          <w:color w:val="auto"/>
          <w:lang w:eastAsia="ru-RU"/>
        </w:rPr>
        <w:t>Об’єкти міської</w:t>
      </w:r>
      <w:r w:rsidR="00F82703" w:rsidRPr="006D0052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комунальної власності, що перебувають </w:t>
      </w:r>
      <w:r w:rsidR="00F853F8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на балансі </w:t>
      </w:r>
      <w:r w:rsidR="00F82703" w:rsidRPr="006D0052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Звенигородського дитячо-юнацького оздоровчого табору «Звенигора» </w:t>
      </w:r>
    </w:p>
    <w:p w:rsidR="00F82703" w:rsidRPr="006D0052" w:rsidRDefault="00F82703" w:rsidP="00F82703">
      <w:pPr>
        <w:tabs>
          <w:tab w:val="left" w:pos="766"/>
          <w:tab w:val="left" w:pos="5406"/>
          <w:tab w:val="left" w:pos="8044"/>
        </w:tabs>
        <w:ind w:left="720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8"/>
        <w:gridCol w:w="5515"/>
        <w:gridCol w:w="574"/>
        <w:gridCol w:w="2992"/>
      </w:tblGrid>
      <w:tr w:rsidR="00F82703" w:rsidRPr="006D0052" w:rsidTr="009752D8">
        <w:tc>
          <w:tcPr>
            <w:tcW w:w="808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</w:p>
          <w:p w:rsidR="00F82703" w:rsidRPr="00EB053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tabs>
                <w:tab w:val="left" w:pos="828"/>
                <w:tab w:val="left" w:pos="5508"/>
                <w:tab w:val="left" w:pos="8208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Будинок відпочинку «О» № (16) з прибудовою «о», </w:t>
            </w:r>
            <w:smartTag w:uri="urn:schemas-microsoft-com:office:smarttags" w:element="metricconverter">
              <w:smartTagPr>
                <w:attr w:name="ProductID" w:val="88,0 м2"/>
              </w:smartTagPr>
              <w:r w:rsidRPr="006D0052">
                <w:rPr>
                  <w:rFonts w:ascii="Times New Roman" w:eastAsia="Times New Roman" w:hAnsi="Times New Roman" w:cs="Times New Roman"/>
                  <w:b/>
                  <w:color w:val="auto"/>
                  <w:lang w:eastAsia="ru-RU"/>
                </w:rPr>
                <w:t>88,0 м2</w:t>
              </w:r>
            </w:smartTag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, інвентарний №</w:t>
            </w:r>
            <w:r w:rsidR="00F853F8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 </w:t>
            </w: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038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</w:p>
        </w:tc>
        <w:tc>
          <w:tcPr>
            <w:tcW w:w="574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Звенигородський район, с. Хлипнівка, вул. Набережна,1А</w:t>
            </w:r>
          </w:p>
        </w:tc>
      </w:tr>
    </w:tbl>
    <w:p w:rsidR="00F82703" w:rsidRPr="006D0052" w:rsidRDefault="00F82703" w:rsidP="00F82703">
      <w:pPr>
        <w:tabs>
          <w:tab w:val="left" w:pos="766"/>
          <w:tab w:val="left" w:pos="5406"/>
          <w:tab w:val="left" w:pos="8044"/>
        </w:tabs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8"/>
        <w:gridCol w:w="5515"/>
        <w:gridCol w:w="574"/>
        <w:gridCol w:w="2992"/>
      </w:tblGrid>
      <w:tr w:rsidR="00F82703" w:rsidRPr="006D0052" w:rsidTr="009752D8">
        <w:tc>
          <w:tcPr>
            <w:tcW w:w="808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</w:p>
          <w:p w:rsidR="00F82703" w:rsidRPr="00EB053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tabs>
                <w:tab w:val="left" w:pos="828"/>
                <w:tab w:val="left" w:pos="5508"/>
                <w:tab w:val="left" w:pos="8208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Будинок відпочинку «Ю» № (19) з прибудовою «ю», </w:t>
            </w:r>
            <w:smartTag w:uri="urn:schemas-microsoft-com:office:smarttags" w:element="metricconverter">
              <w:smartTagPr>
                <w:attr w:name="ProductID" w:val="69,8 м2"/>
              </w:smartTagPr>
              <w:r w:rsidRPr="006D0052">
                <w:rPr>
                  <w:rFonts w:ascii="Times New Roman" w:eastAsia="Times New Roman" w:hAnsi="Times New Roman" w:cs="Times New Roman"/>
                  <w:b/>
                  <w:color w:val="auto"/>
                  <w:lang w:eastAsia="ru-RU"/>
                </w:rPr>
                <w:t>69,8 м2</w:t>
              </w:r>
            </w:smartTag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, інвентарний № 7561 </w:t>
            </w:r>
          </w:p>
        </w:tc>
        <w:tc>
          <w:tcPr>
            <w:tcW w:w="574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6D0052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Звенигородський район, с. Хлипнівка, вул. Набережна,1А</w:t>
            </w:r>
          </w:p>
        </w:tc>
      </w:tr>
    </w:tbl>
    <w:p w:rsidR="00F82703" w:rsidRDefault="00F82703" w:rsidP="00F82703">
      <w:pPr>
        <w:tabs>
          <w:tab w:val="left" w:pos="766"/>
          <w:tab w:val="left" w:pos="5406"/>
          <w:tab w:val="left" w:pos="8044"/>
        </w:tabs>
        <w:jc w:val="both"/>
        <w:rPr>
          <w:rFonts w:ascii="Times New Roman" w:eastAsia="Times New Roman" w:hAnsi="Times New Roman" w:cs="Times New Roman"/>
          <w:b/>
          <w:color w:val="auto"/>
          <w:lang w:eastAsia="ru-RU"/>
        </w:rPr>
      </w:pPr>
    </w:p>
    <w:p w:rsidR="001E67B8" w:rsidRDefault="001E67B8" w:rsidP="00F82703">
      <w:pPr>
        <w:tabs>
          <w:tab w:val="left" w:pos="766"/>
          <w:tab w:val="left" w:pos="5406"/>
          <w:tab w:val="left" w:pos="8044"/>
        </w:tabs>
        <w:jc w:val="both"/>
        <w:rPr>
          <w:rFonts w:ascii="Times New Roman" w:eastAsia="Times New Roman" w:hAnsi="Times New Roman" w:cs="Times New Roman"/>
          <w:b/>
          <w:color w:val="auto"/>
          <w:lang w:eastAsia="ru-RU"/>
        </w:rPr>
      </w:pPr>
    </w:p>
    <w:p w:rsidR="009B030D" w:rsidRPr="00063072" w:rsidRDefault="009B030D" w:rsidP="00F82703">
      <w:pPr>
        <w:tabs>
          <w:tab w:val="left" w:pos="766"/>
          <w:tab w:val="left" w:pos="5406"/>
          <w:tab w:val="left" w:pos="8044"/>
        </w:tabs>
        <w:jc w:val="both"/>
        <w:rPr>
          <w:rFonts w:ascii="Times New Roman" w:eastAsia="Times New Roman" w:hAnsi="Times New Roman" w:cs="Times New Roman"/>
          <w:b/>
          <w:color w:val="auto"/>
          <w:lang w:val="en-US" w:eastAsia="ru-RU"/>
        </w:rPr>
      </w:pPr>
    </w:p>
    <w:p w:rsidR="009B030D" w:rsidRDefault="009B030D" w:rsidP="00F82703">
      <w:pPr>
        <w:tabs>
          <w:tab w:val="left" w:pos="766"/>
          <w:tab w:val="left" w:pos="5406"/>
          <w:tab w:val="left" w:pos="8044"/>
        </w:tabs>
        <w:jc w:val="both"/>
        <w:rPr>
          <w:rFonts w:ascii="Times New Roman" w:eastAsia="Times New Roman" w:hAnsi="Times New Roman" w:cs="Times New Roman"/>
          <w:b/>
          <w:color w:val="auto"/>
          <w:lang w:eastAsia="ru-RU"/>
        </w:rPr>
      </w:pPr>
    </w:p>
    <w:p w:rsidR="009B030D" w:rsidRPr="006D0052" w:rsidRDefault="009B030D" w:rsidP="00F82703">
      <w:pPr>
        <w:tabs>
          <w:tab w:val="left" w:pos="766"/>
          <w:tab w:val="left" w:pos="5406"/>
          <w:tab w:val="left" w:pos="8044"/>
        </w:tabs>
        <w:jc w:val="both"/>
        <w:rPr>
          <w:rFonts w:ascii="Times New Roman" w:eastAsia="Times New Roman" w:hAnsi="Times New Roman" w:cs="Times New Roman"/>
          <w:b/>
          <w:color w:val="auto"/>
          <w:lang w:eastAsia="ru-RU"/>
        </w:rPr>
      </w:pPr>
    </w:p>
    <w:p w:rsidR="00F82703" w:rsidRPr="006D0052" w:rsidRDefault="00063072" w:rsidP="00F82703">
      <w:pPr>
        <w:tabs>
          <w:tab w:val="left" w:pos="468"/>
          <w:tab w:val="left" w:pos="5328"/>
          <w:tab w:val="left" w:pos="8014"/>
        </w:tabs>
        <w:jc w:val="center"/>
        <w:outlineLvl w:val="0"/>
        <w:rPr>
          <w:rFonts w:ascii="Times New Roman" w:eastAsia="Times New Roman" w:hAnsi="Times New Roman" w:cs="Times New Roman"/>
          <w:b/>
          <w:color w:val="auto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lang w:val="en-US" w:eastAsia="ru-RU"/>
        </w:rPr>
        <w:t>V</w:t>
      </w:r>
      <w:r w:rsidR="00F853F8">
        <w:rPr>
          <w:rFonts w:ascii="Times New Roman" w:eastAsia="Times New Roman" w:hAnsi="Times New Roman" w:cs="Times New Roman"/>
          <w:b/>
          <w:color w:val="auto"/>
          <w:lang w:eastAsia="ru-RU"/>
        </w:rPr>
        <w:t>.</w:t>
      </w:r>
      <w:r w:rsidRPr="00063072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</w:t>
      </w:r>
      <w:r w:rsidR="00F63CA2" w:rsidRPr="006D0052">
        <w:rPr>
          <w:rFonts w:ascii="Times New Roman" w:eastAsia="Times New Roman" w:hAnsi="Times New Roman" w:cs="Times New Roman"/>
          <w:b/>
          <w:color w:val="auto"/>
          <w:lang w:eastAsia="ru-RU"/>
        </w:rPr>
        <w:t>Об’єкти міської</w:t>
      </w:r>
      <w:r w:rsidR="00F82703" w:rsidRPr="006D0052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комунальної власності, що перебувають </w:t>
      </w:r>
      <w:r w:rsidR="00F853F8">
        <w:rPr>
          <w:rFonts w:ascii="Times New Roman" w:eastAsia="Times New Roman" w:hAnsi="Times New Roman" w:cs="Times New Roman"/>
          <w:b/>
          <w:color w:val="auto"/>
          <w:lang w:eastAsia="ru-RU"/>
        </w:rPr>
        <w:t>на балансі</w:t>
      </w:r>
      <w:r w:rsidR="00962EDA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</w:t>
      </w:r>
      <w:r w:rsidR="00F853F8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</w:t>
      </w:r>
      <w:r w:rsidR="00F82703" w:rsidRPr="006D0052">
        <w:rPr>
          <w:rFonts w:ascii="Times New Roman" w:eastAsia="Times New Roman" w:hAnsi="Times New Roman" w:cs="Times New Roman"/>
          <w:b/>
          <w:color w:val="auto"/>
          <w:lang w:eastAsia="ru-RU"/>
        </w:rPr>
        <w:t>комунального некомерційного підприємства</w:t>
      </w:r>
      <w:r w:rsidR="00A76994" w:rsidRPr="006D0052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«Звенигородська багатопрофільна лікарня інтенсивного лікування» Звенигородської міської ради</w:t>
      </w:r>
    </w:p>
    <w:tbl>
      <w:tblPr>
        <w:tblW w:w="9883" w:type="dxa"/>
        <w:tblInd w:w="-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812"/>
        <w:gridCol w:w="5515"/>
        <w:gridCol w:w="560"/>
        <w:gridCol w:w="2996"/>
      </w:tblGrid>
      <w:tr w:rsidR="00F82703" w:rsidRPr="006D0052" w:rsidTr="009752D8">
        <w:trPr>
          <w:cantSplit/>
          <w:trHeight w:val="1371"/>
        </w:trPr>
        <w:tc>
          <w:tcPr>
            <w:tcW w:w="812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515" w:type="dxa"/>
          </w:tcPr>
          <w:p w:rsidR="00F82703" w:rsidRPr="006D0052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Назва об’єкта </w:t>
            </w:r>
          </w:p>
        </w:tc>
        <w:tc>
          <w:tcPr>
            <w:tcW w:w="560" w:type="dxa"/>
            <w:textDirection w:val="btLr"/>
          </w:tcPr>
          <w:p w:rsidR="00F82703" w:rsidRPr="006D0052" w:rsidRDefault="00F82703" w:rsidP="00F8270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Кількість </w:t>
            </w:r>
          </w:p>
        </w:tc>
        <w:tc>
          <w:tcPr>
            <w:tcW w:w="2996" w:type="dxa"/>
          </w:tcPr>
          <w:p w:rsidR="00F82703" w:rsidRPr="006D0052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Адреса </w:t>
            </w:r>
          </w:p>
        </w:tc>
      </w:tr>
      <w:tr w:rsidR="00F82703" w:rsidRPr="006D0052" w:rsidTr="009752D8">
        <w:trPr>
          <w:trHeight w:val="467"/>
        </w:trPr>
        <w:tc>
          <w:tcPr>
            <w:tcW w:w="812" w:type="dxa"/>
          </w:tcPr>
          <w:p w:rsidR="00F82703" w:rsidRPr="00EB0532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5515" w:type="dxa"/>
          </w:tcPr>
          <w:p w:rsidR="00F82703" w:rsidRPr="006D0052" w:rsidRDefault="00F82703" w:rsidP="00A76994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КНП </w:t>
            </w:r>
            <w:r w:rsidR="00A76994"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«Звенигородська багатопрофільна лікарня інтенсивного лікування» Звенигородської міської ради</w:t>
            </w:r>
          </w:p>
          <w:p w:rsidR="00F82703" w:rsidRPr="006D0052" w:rsidRDefault="00F82703" w:rsidP="001E67B8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 </w:t>
            </w:r>
          </w:p>
        </w:tc>
        <w:tc>
          <w:tcPr>
            <w:tcW w:w="560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</w:p>
        </w:tc>
        <w:tc>
          <w:tcPr>
            <w:tcW w:w="2996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м. Звенигородка,    </w:t>
            </w:r>
          </w:p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вул. імені  Героїв Небесної Сотні,79</w:t>
            </w:r>
          </w:p>
        </w:tc>
      </w:tr>
      <w:tr w:rsidR="00F82703" w:rsidRPr="006D0052" w:rsidTr="009752D8">
        <w:trPr>
          <w:trHeight w:val="467"/>
        </w:trPr>
        <w:tc>
          <w:tcPr>
            <w:tcW w:w="812" w:type="dxa"/>
          </w:tcPr>
          <w:p w:rsidR="00F82703" w:rsidRPr="006D0052" w:rsidRDefault="00EB0532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1.1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Головний корпус </w:t>
            </w:r>
          </w:p>
        </w:tc>
        <w:tc>
          <w:tcPr>
            <w:tcW w:w="560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6" w:type="dxa"/>
            <w:vMerge w:val="restart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9752D8">
        <w:trPr>
          <w:trHeight w:val="467"/>
        </w:trPr>
        <w:tc>
          <w:tcPr>
            <w:tcW w:w="812" w:type="dxa"/>
          </w:tcPr>
          <w:p w:rsidR="00F82703" w:rsidRPr="006D0052" w:rsidRDefault="00EB0532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1.2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Неврологічний корпус</w:t>
            </w:r>
          </w:p>
        </w:tc>
        <w:tc>
          <w:tcPr>
            <w:tcW w:w="560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6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9752D8">
        <w:trPr>
          <w:trHeight w:val="467"/>
        </w:trPr>
        <w:tc>
          <w:tcPr>
            <w:tcW w:w="812" w:type="dxa"/>
          </w:tcPr>
          <w:p w:rsidR="00F82703" w:rsidRPr="006D0052" w:rsidRDefault="00EB0532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1.3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Корпус інфекційного відділення </w:t>
            </w:r>
          </w:p>
        </w:tc>
        <w:tc>
          <w:tcPr>
            <w:tcW w:w="560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6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9752D8">
        <w:tc>
          <w:tcPr>
            <w:tcW w:w="812" w:type="dxa"/>
          </w:tcPr>
          <w:p w:rsidR="00F82703" w:rsidRPr="006D0052" w:rsidRDefault="00EB0532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1.4</w:t>
            </w:r>
          </w:p>
        </w:tc>
        <w:tc>
          <w:tcPr>
            <w:tcW w:w="5515" w:type="dxa"/>
          </w:tcPr>
          <w:p w:rsidR="00F82703" w:rsidRPr="006D0052" w:rsidRDefault="0075003E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Будівля</w:t>
            </w:r>
            <w:r w:rsidR="00F82703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пологового будинку </w:t>
            </w:r>
          </w:p>
        </w:tc>
        <w:tc>
          <w:tcPr>
            <w:tcW w:w="560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6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9752D8">
        <w:tc>
          <w:tcPr>
            <w:tcW w:w="812" w:type="dxa"/>
          </w:tcPr>
          <w:p w:rsidR="00F82703" w:rsidRPr="006D0052" w:rsidRDefault="00EB0532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1.5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Підсобні приміщення:</w:t>
            </w:r>
          </w:p>
        </w:tc>
        <w:tc>
          <w:tcPr>
            <w:tcW w:w="560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6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9752D8">
        <w:tc>
          <w:tcPr>
            <w:tcW w:w="812" w:type="dxa"/>
          </w:tcPr>
          <w:p w:rsidR="00F82703" w:rsidRPr="006D0052" w:rsidRDefault="00EB0532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1.6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Котельня</w:t>
            </w:r>
          </w:p>
        </w:tc>
        <w:tc>
          <w:tcPr>
            <w:tcW w:w="560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6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9752D8">
        <w:tc>
          <w:tcPr>
            <w:tcW w:w="812" w:type="dxa"/>
          </w:tcPr>
          <w:p w:rsidR="00F82703" w:rsidRPr="006D0052" w:rsidRDefault="00EB0532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1.7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Гаражі, морг, пральня (на 2 бокси) </w:t>
            </w:r>
          </w:p>
        </w:tc>
        <w:tc>
          <w:tcPr>
            <w:tcW w:w="560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6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9752D8">
        <w:tc>
          <w:tcPr>
            <w:tcW w:w="812" w:type="dxa"/>
          </w:tcPr>
          <w:p w:rsidR="00F82703" w:rsidRPr="006D0052" w:rsidRDefault="00EB0532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1.8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Харчоблок</w:t>
            </w:r>
          </w:p>
        </w:tc>
        <w:tc>
          <w:tcPr>
            <w:tcW w:w="560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6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9752D8">
        <w:tc>
          <w:tcPr>
            <w:tcW w:w="812" w:type="dxa"/>
          </w:tcPr>
          <w:p w:rsidR="00F82703" w:rsidRPr="006D0052" w:rsidRDefault="00EB0532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1.9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Насосна</w:t>
            </w:r>
          </w:p>
        </w:tc>
        <w:tc>
          <w:tcPr>
            <w:tcW w:w="560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6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9752D8">
        <w:tc>
          <w:tcPr>
            <w:tcW w:w="812" w:type="dxa"/>
          </w:tcPr>
          <w:p w:rsidR="00F82703" w:rsidRPr="006D0052" w:rsidRDefault="00EB0532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1.10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Овочевий склад (погріб)</w:t>
            </w:r>
          </w:p>
        </w:tc>
        <w:tc>
          <w:tcPr>
            <w:tcW w:w="560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6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9752D8">
        <w:tc>
          <w:tcPr>
            <w:tcW w:w="812" w:type="dxa"/>
          </w:tcPr>
          <w:p w:rsidR="00F82703" w:rsidRPr="006D0052" w:rsidRDefault="00EB0532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1.11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Матеріальний склад</w:t>
            </w:r>
          </w:p>
        </w:tc>
        <w:tc>
          <w:tcPr>
            <w:tcW w:w="560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6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9752D8">
        <w:tc>
          <w:tcPr>
            <w:tcW w:w="812" w:type="dxa"/>
          </w:tcPr>
          <w:p w:rsidR="00F82703" w:rsidRPr="006D0052" w:rsidRDefault="00EB0532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1.12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Киснева кімната </w:t>
            </w:r>
          </w:p>
        </w:tc>
        <w:tc>
          <w:tcPr>
            <w:tcW w:w="560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6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9752D8">
        <w:tc>
          <w:tcPr>
            <w:tcW w:w="812" w:type="dxa"/>
          </w:tcPr>
          <w:p w:rsidR="00F82703" w:rsidRPr="006D0052" w:rsidRDefault="00EB0532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1.13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Альтанка дерев’яна </w:t>
            </w:r>
          </w:p>
        </w:tc>
        <w:tc>
          <w:tcPr>
            <w:tcW w:w="560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6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9752D8">
        <w:trPr>
          <w:trHeight w:val="57"/>
        </w:trPr>
        <w:tc>
          <w:tcPr>
            <w:tcW w:w="812" w:type="dxa"/>
          </w:tcPr>
          <w:p w:rsidR="00F82703" w:rsidRPr="006D0052" w:rsidRDefault="00EB0532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1.14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Огорожа території</w:t>
            </w:r>
          </w:p>
        </w:tc>
        <w:tc>
          <w:tcPr>
            <w:tcW w:w="560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6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9752D8">
        <w:tc>
          <w:tcPr>
            <w:tcW w:w="812" w:type="dxa"/>
          </w:tcPr>
          <w:p w:rsidR="00F82703" w:rsidRPr="006D0052" w:rsidRDefault="00EB0532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1.15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Шлагбаум із сторожкою </w:t>
            </w:r>
          </w:p>
        </w:tc>
        <w:tc>
          <w:tcPr>
            <w:tcW w:w="560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6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9752D8">
        <w:tc>
          <w:tcPr>
            <w:tcW w:w="812" w:type="dxa"/>
          </w:tcPr>
          <w:p w:rsidR="00F82703" w:rsidRPr="006D0052" w:rsidRDefault="00EB0532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1.16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Ворота </w:t>
            </w:r>
          </w:p>
        </w:tc>
        <w:tc>
          <w:tcPr>
            <w:tcW w:w="560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2996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9752D8">
        <w:tc>
          <w:tcPr>
            <w:tcW w:w="812" w:type="dxa"/>
          </w:tcPr>
          <w:p w:rsidR="00F82703" w:rsidRPr="006D0052" w:rsidRDefault="00EB0532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1.17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Огорожа майданчика для сміттєвих контейнерів </w:t>
            </w:r>
          </w:p>
        </w:tc>
        <w:tc>
          <w:tcPr>
            <w:tcW w:w="560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6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9752D8">
        <w:tc>
          <w:tcPr>
            <w:tcW w:w="812" w:type="dxa"/>
          </w:tcPr>
          <w:p w:rsidR="00F82703" w:rsidRPr="00EB0532" w:rsidRDefault="00EB0532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5515" w:type="dxa"/>
          </w:tcPr>
          <w:p w:rsidR="00A76994" w:rsidRPr="006D0052" w:rsidRDefault="00F82703" w:rsidP="00A76994">
            <w:pPr>
              <w:tabs>
                <w:tab w:val="left" w:pos="468"/>
                <w:tab w:val="left" w:pos="5328"/>
                <w:tab w:val="left" w:pos="8014"/>
              </w:tabs>
              <w:outlineLvl w:val="0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Поліклінічне відділення КНП </w:t>
            </w:r>
            <w:r w:rsidR="00A76994"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«Звенигородська багатопрофільна лікарня інтенсивного лікування» Звенигородської міської ради</w:t>
            </w:r>
          </w:p>
          <w:p w:rsidR="00F82703" w:rsidRPr="006D0052" w:rsidRDefault="00F82703" w:rsidP="00A76994">
            <w:pPr>
              <w:tabs>
                <w:tab w:val="left" w:pos="468"/>
                <w:tab w:val="left" w:pos="5328"/>
                <w:tab w:val="left" w:pos="8014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</w:p>
        </w:tc>
        <w:tc>
          <w:tcPr>
            <w:tcW w:w="560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996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м. Звенигородка,    </w:t>
            </w:r>
          </w:p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вул. Івана Сошенка, 45</w:t>
            </w:r>
          </w:p>
        </w:tc>
      </w:tr>
      <w:tr w:rsidR="00F82703" w:rsidRPr="006D0052" w:rsidTr="009752D8">
        <w:tc>
          <w:tcPr>
            <w:tcW w:w="812" w:type="dxa"/>
          </w:tcPr>
          <w:p w:rsidR="00F82703" w:rsidRPr="00EB0532" w:rsidRDefault="00EB0532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2.1</w:t>
            </w:r>
          </w:p>
        </w:tc>
        <w:tc>
          <w:tcPr>
            <w:tcW w:w="5515" w:type="dxa"/>
          </w:tcPr>
          <w:p w:rsidR="00F82703" w:rsidRPr="006D0052" w:rsidRDefault="0075003E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Будівля</w:t>
            </w:r>
            <w:r w:rsidR="00F82703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поліклінічного відділення</w:t>
            </w:r>
          </w:p>
        </w:tc>
        <w:tc>
          <w:tcPr>
            <w:tcW w:w="560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6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</w:p>
        </w:tc>
      </w:tr>
      <w:tr w:rsidR="00F82703" w:rsidRPr="006D0052" w:rsidTr="009752D8">
        <w:tc>
          <w:tcPr>
            <w:tcW w:w="812" w:type="dxa"/>
          </w:tcPr>
          <w:p w:rsidR="00F82703" w:rsidRPr="00EB0532" w:rsidRDefault="00962EDA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</w:p>
        </w:tc>
        <w:tc>
          <w:tcPr>
            <w:tcW w:w="5515" w:type="dxa"/>
          </w:tcPr>
          <w:p w:rsidR="00A76994" w:rsidRPr="006D0052" w:rsidRDefault="00F82703" w:rsidP="00A76994">
            <w:pPr>
              <w:tabs>
                <w:tab w:val="left" w:pos="468"/>
                <w:tab w:val="left" w:pos="5328"/>
                <w:tab w:val="left" w:pos="8014"/>
              </w:tabs>
              <w:outlineLvl w:val="0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Лікарсь</w:t>
            </w:r>
            <w:r w:rsidR="00A76994"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ко-консультативна комісія (ЛКК) </w:t>
            </w: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поліклінічного відділення</w:t>
            </w:r>
            <w:r w:rsidR="00A76994"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 КНП «Звенигородська багатопрофільна лікарня інтенсивного лікування» Звенигородської міської ради</w:t>
            </w:r>
          </w:p>
          <w:p w:rsidR="00F82703" w:rsidRPr="006D0052" w:rsidRDefault="00F82703" w:rsidP="001E67B8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 </w:t>
            </w:r>
            <w:r w:rsidRPr="006D0052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 xml:space="preserve"> </w:t>
            </w:r>
          </w:p>
        </w:tc>
        <w:tc>
          <w:tcPr>
            <w:tcW w:w="560" w:type="dxa"/>
          </w:tcPr>
          <w:p w:rsidR="00F82703" w:rsidRPr="006D0052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996" w:type="dxa"/>
          </w:tcPr>
          <w:p w:rsidR="00F82703" w:rsidRPr="006D0052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м. Звенигородка,    </w:t>
            </w:r>
          </w:p>
          <w:p w:rsidR="00F82703" w:rsidRPr="006D0052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вул. Івана Сошенка, 32</w:t>
            </w:r>
          </w:p>
        </w:tc>
      </w:tr>
      <w:tr w:rsidR="00F82703" w:rsidRPr="006D0052" w:rsidTr="009752D8">
        <w:tc>
          <w:tcPr>
            <w:tcW w:w="812" w:type="dxa"/>
          </w:tcPr>
          <w:p w:rsidR="00F82703" w:rsidRPr="006D0052" w:rsidRDefault="00962EDA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  <w:r w:rsid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.1</w:t>
            </w:r>
          </w:p>
        </w:tc>
        <w:tc>
          <w:tcPr>
            <w:tcW w:w="5515" w:type="dxa"/>
          </w:tcPr>
          <w:p w:rsidR="00F82703" w:rsidRPr="006D0052" w:rsidRDefault="0075003E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Будівля </w:t>
            </w:r>
            <w:r w:rsidR="00F82703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ЛКК</w:t>
            </w:r>
          </w:p>
        </w:tc>
        <w:tc>
          <w:tcPr>
            <w:tcW w:w="560" w:type="dxa"/>
          </w:tcPr>
          <w:p w:rsidR="00F82703" w:rsidRPr="006D0052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6" w:type="dxa"/>
          </w:tcPr>
          <w:p w:rsidR="00F82703" w:rsidRPr="006D0052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9752D8">
        <w:tc>
          <w:tcPr>
            <w:tcW w:w="812" w:type="dxa"/>
          </w:tcPr>
          <w:p w:rsidR="00F82703" w:rsidRPr="00EB0532" w:rsidRDefault="00962EDA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5515" w:type="dxa"/>
          </w:tcPr>
          <w:p w:rsidR="00F82703" w:rsidRPr="006D0052" w:rsidRDefault="00F82703" w:rsidP="001E67B8">
            <w:pPr>
              <w:tabs>
                <w:tab w:val="left" w:pos="468"/>
                <w:tab w:val="left" w:pos="5328"/>
                <w:tab w:val="left" w:pos="8014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Терапевтичне відділення №2 КНП </w:t>
            </w:r>
            <w:r w:rsidR="00A76994"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«Звенигородська багатопрофільна лікарня інтенсивного лікування» Звенигородської міської ради </w:t>
            </w: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с. Моринці </w:t>
            </w:r>
          </w:p>
        </w:tc>
        <w:tc>
          <w:tcPr>
            <w:tcW w:w="560" w:type="dxa"/>
          </w:tcPr>
          <w:p w:rsidR="00F82703" w:rsidRPr="006D0052" w:rsidRDefault="00F82703" w:rsidP="00F82703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</w:p>
        </w:tc>
        <w:tc>
          <w:tcPr>
            <w:tcW w:w="2996" w:type="dxa"/>
          </w:tcPr>
          <w:p w:rsidR="00F82703" w:rsidRPr="006D0052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 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м. Звенигородка,    </w:t>
            </w:r>
          </w:p>
          <w:p w:rsidR="00F82703" w:rsidRPr="006D0052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с. Моринці </w:t>
            </w:r>
          </w:p>
          <w:p w:rsidR="00F82703" w:rsidRPr="006D0052" w:rsidRDefault="00F82703" w:rsidP="00F82703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вул. Миру,1</w:t>
            </w:r>
          </w:p>
        </w:tc>
      </w:tr>
      <w:tr w:rsidR="00F82703" w:rsidRPr="006D0052" w:rsidTr="009752D8">
        <w:tc>
          <w:tcPr>
            <w:tcW w:w="812" w:type="dxa"/>
          </w:tcPr>
          <w:p w:rsidR="00F82703" w:rsidRPr="006D0052" w:rsidRDefault="00962EDA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</w:t>
            </w:r>
            <w:r w:rsid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.1</w:t>
            </w:r>
          </w:p>
        </w:tc>
        <w:tc>
          <w:tcPr>
            <w:tcW w:w="5515" w:type="dxa"/>
          </w:tcPr>
          <w:p w:rsidR="00F82703" w:rsidRPr="006D0052" w:rsidRDefault="00602FA6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Б</w:t>
            </w:r>
            <w:r w:rsidR="00E51827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удівля</w:t>
            </w:r>
            <w:r w:rsidR="00F82703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відділення</w:t>
            </w:r>
          </w:p>
        </w:tc>
        <w:tc>
          <w:tcPr>
            <w:tcW w:w="560" w:type="dxa"/>
          </w:tcPr>
          <w:p w:rsidR="00F82703" w:rsidRPr="006D0052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</w:p>
        </w:tc>
        <w:tc>
          <w:tcPr>
            <w:tcW w:w="2996" w:type="dxa"/>
            <w:vMerge w:val="restart"/>
          </w:tcPr>
          <w:p w:rsidR="00F82703" w:rsidRPr="006D0052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9752D8">
        <w:tc>
          <w:tcPr>
            <w:tcW w:w="812" w:type="dxa"/>
          </w:tcPr>
          <w:p w:rsidR="00F82703" w:rsidRPr="006D0052" w:rsidRDefault="00962EDA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</w:t>
            </w:r>
            <w:r w:rsid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.2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Котельня </w:t>
            </w:r>
          </w:p>
        </w:tc>
        <w:tc>
          <w:tcPr>
            <w:tcW w:w="560" w:type="dxa"/>
          </w:tcPr>
          <w:p w:rsidR="00F82703" w:rsidRPr="006D0052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6" w:type="dxa"/>
            <w:vMerge/>
          </w:tcPr>
          <w:p w:rsidR="00F82703" w:rsidRPr="006D0052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9752D8">
        <w:tc>
          <w:tcPr>
            <w:tcW w:w="812" w:type="dxa"/>
          </w:tcPr>
          <w:p w:rsidR="00F82703" w:rsidRPr="006D0052" w:rsidRDefault="00962EDA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</w:t>
            </w:r>
            <w:r w:rsid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.3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Сарай </w:t>
            </w:r>
          </w:p>
        </w:tc>
        <w:tc>
          <w:tcPr>
            <w:tcW w:w="560" w:type="dxa"/>
          </w:tcPr>
          <w:p w:rsidR="00F82703" w:rsidRPr="006D0052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6" w:type="dxa"/>
            <w:vMerge/>
          </w:tcPr>
          <w:p w:rsidR="00F82703" w:rsidRPr="006D0052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9752D8">
        <w:tc>
          <w:tcPr>
            <w:tcW w:w="812" w:type="dxa"/>
          </w:tcPr>
          <w:p w:rsidR="00F82703" w:rsidRPr="006D0052" w:rsidRDefault="00962EDA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lastRenderedPageBreak/>
              <w:t>4</w:t>
            </w:r>
            <w:r w:rsid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.4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Вбиральня </w:t>
            </w:r>
          </w:p>
        </w:tc>
        <w:tc>
          <w:tcPr>
            <w:tcW w:w="560" w:type="dxa"/>
          </w:tcPr>
          <w:p w:rsidR="00F82703" w:rsidRPr="006D0052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6" w:type="dxa"/>
            <w:vMerge/>
          </w:tcPr>
          <w:p w:rsidR="00F82703" w:rsidRPr="006D0052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9752D8">
        <w:tc>
          <w:tcPr>
            <w:tcW w:w="812" w:type="dxa"/>
          </w:tcPr>
          <w:p w:rsidR="00F82703" w:rsidRPr="006D0052" w:rsidRDefault="00962EDA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lastRenderedPageBreak/>
              <w:t>4</w:t>
            </w:r>
            <w:r w:rsid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.5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Погріб </w:t>
            </w:r>
          </w:p>
        </w:tc>
        <w:tc>
          <w:tcPr>
            <w:tcW w:w="560" w:type="dxa"/>
          </w:tcPr>
          <w:p w:rsidR="00F82703" w:rsidRPr="006D0052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6" w:type="dxa"/>
            <w:vMerge/>
          </w:tcPr>
          <w:p w:rsidR="00F82703" w:rsidRPr="006D0052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9752D8">
        <w:tc>
          <w:tcPr>
            <w:tcW w:w="812" w:type="dxa"/>
          </w:tcPr>
          <w:p w:rsidR="00F82703" w:rsidRPr="006D0052" w:rsidRDefault="00962EDA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</w:t>
            </w:r>
            <w:r w:rsid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.6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Криниця </w:t>
            </w:r>
          </w:p>
        </w:tc>
        <w:tc>
          <w:tcPr>
            <w:tcW w:w="560" w:type="dxa"/>
          </w:tcPr>
          <w:p w:rsidR="00F82703" w:rsidRPr="006D0052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6" w:type="dxa"/>
            <w:vMerge/>
          </w:tcPr>
          <w:p w:rsidR="00F82703" w:rsidRPr="006D0052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9752D8">
        <w:tc>
          <w:tcPr>
            <w:tcW w:w="812" w:type="dxa"/>
          </w:tcPr>
          <w:p w:rsidR="00F82703" w:rsidRPr="006D0052" w:rsidRDefault="00962EDA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</w:t>
            </w:r>
            <w:r w:rsid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.7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Пожежна водойма </w:t>
            </w:r>
          </w:p>
        </w:tc>
        <w:tc>
          <w:tcPr>
            <w:tcW w:w="560" w:type="dxa"/>
          </w:tcPr>
          <w:p w:rsidR="00F82703" w:rsidRPr="006D0052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6" w:type="dxa"/>
            <w:vMerge/>
          </w:tcPr>
          <w:p w:rsidR="00F82703" w:rsidRPr="006D0052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9752D8">
        <w:tc>
          <w:tcPr>
            <w:tcW w:w="812" w:type="dxa"/>
          </w:tcPr>
          <w:p w:rsidR="00F82703" w:rsidRPr="006D0052" w:rsidRDefault="00962EDA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</w:t>
            </w:r>
            <w:r w:rsid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.8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Огорожа </w:t>
            </w:r>
          </w:p>
        </w:tc>
        <w:tc>
          <w:tcPr>
            <w:tcW w:w="560" w:type="dxa"/>
          </w:tcPr>
          <w:p w:rsidR="00F82703" w:rsidRPr="006D0052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6" w:type="dxa"/>
            <w:vMerge/>
          </w:tcPr>
          <w:p w:rsidR="00F82703" w:rsidRPr="006D0052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9752D8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812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  </w:t>
            </w:r>
            <w:r w:rsidR="00962ED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</w:t>
            </w:r>
          </w:p>
          <w:p w:rsidR="00F82703" w:rsidRPr="00EB053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 </w:t>
            </w: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 </w:t>
            </w:r>
          </w:p>
        </w:tc>
        <w:tc>
          <w:tcPr>
            <w:tcW w:w="5515" w:type="dxa"/>
          </w:tcPr>
          <w:p w:rsidR="00F82703" w:rsidRPr="006D0052" w:rsidRDefault="00F82703" w:rsidP="001E67B8">
            <w:pPr>
              <w:tabs>
                <w:tab w:val="left" w:pos="468"/>
                <w:tab w:val="left" w:pos="5328"/>
                <w:tab w:val="left" w:pos="8014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Звенигородська СШМД Комунальної установи «Обласний центр екстреної медичної допомоги та медицини катастроф Черкаської обласної ради»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</w:p>
        </w:tc>
        <w:tc>
          <w:tcPr>
            <w:tcW w:w="560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996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м.Звенигородка,    вул. Михайла Грушевського,156</w:t>
            </w:r>
          </w:p>
        </w:tc>
      </w:tr>
      <w:tr w:rsidR="00F82703" w:rsidRPr="006D0052" w:rsidTr="009752D8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812" w:type="dxa"/>
          </w:tcPr>
          <w:p w:rsidR="00F82703" w:rsidRPr="006D0052" w:rsidRDefault="00962EDA" w:rsidP="00F82703">
            <w:pPr>
              <w:tabs>
                <w:tab w:val="left" w:pos="616"/>
                <w:tab w:val="left" w:pos="5368"/>
                <w:tab w:val="left" w:pos="8028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</w:t>
            </w:r>
            <w:r w:rsid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.1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Приміщення станції</w:t>
            </w:r>
          </w:p>
        </w:tc>
        <w:tc>
          <w:tcPr>
            <w:tcW w:w="560" w:type="dxa"/>
          </w:tcPr>
          <w:p w:rsidR="00F82703" w:rsidRPr="006D0052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6" w:type="dxa"/>
            <w:vMerge w:val="restart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9752D8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812" w:type="dxa"/>
          </w:tcPr>
          <w:p w:rsidR="00F82703" w:rsidRPr="006D0052" w:rsidRDefault="00962EDA" w:rsidP="00F82703">
            <w:pPr>
              <w:tabs>
                <w:tab w:val="left" w:pos="616"/>
                <w:tab w:val="left" w:pos="5368"/>
                <w:tab w:val="left" w:pos="8028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</w:t>
            </w:r>
            <w:r w:rsid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.2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Вбиральня </w:t>
            </w:r>
          </w:p>
        </w:tc>
        <w:tc>
          <w:tcPr>
            <w:tcW w:w="560" w:type="dxa"/>
          </w:tcPr>
          <w:p w:rsidR="00F82703" w:rsidRPr="006D0052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6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9752D8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812" w:type="dxa"/>
          </w:tcPr>
          <w:p w:rsidR="00F82703" w:rsidRPr="006D0052" w:rsidRDefault="00962EDA" w:rsidP="00F82703">
            <w:pPr>
              <w:tabs>
                <w:tab w:val="left" w:pos="616"/>
                <w:tab w:val="left" w:pos="5368"/>
                <w:tab w:val="left" w:pos="8028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</w:t>
            </w:r>
            <w:r w:rsid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.3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Гараж (на 4 бокси)</w:t>
            </w:r>
          </w:p>
        </w:tc>
        <w:tc>
          <w:tcPr>
            <w:tcW w:w="560" w:type="dxa"/>
          </w:tcPr>
          <w:p w:rsidR="00F82703" w:rsidRPr="006D0052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6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9752D8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812" w:type="dxa"/>
          </w:tcPr>
          <w:p w:rsidR="00F82703" w:rsidRPr="006D0052" w:rsidRDefault="00962EDA" w:rsidP="00F82703">
            <w:pPr>
              <w:tabs>
                <w:tab w:val="left" w:pos="616"/>
                <w:tab w:val="left" w:pos="5368"/>
                <w:tab w:val="left" w:pos="8028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</w:t>
            </w:r>
            <w:r w:rsid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.4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Огорожа </w:t>
            </w:r>
          </w:p>
        </w:tc>
        <w:tc>
          <w:tcPr>
            <w:tcW w:w="560" w:type="dxa"/>
          </w:tcPr>
          <w:p w:rsidR="00F82703" w:rsidRPr="006D0052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6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9752D8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812" w:type="dxa"/>
          </w:tcPr>
          <w:p w:rsidR="00F82703" w:rsidRPr="006D0052" w:rsidRDefault="00962EDA" w:rsidP="00F82703">
            <w:pPr>
              <w:tabs>
                <w:tab w:val="left" w:pos="616"/>
                <w:tab w:val="left" w:pos="5368"/>
                <w:tab w:val="left" w:pos="8028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</w:t>
            </w:r>
            <w:r w:rsid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.5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Підвал</w:t>
            </w:r>
          </w:p>
        </w:tc>
        <w:tc>
          <w:tcPr>
            <w:tcW w:w="560" w:type="dxa"/>
          </w:tcPr>
          <w:p w:rsidR="00F82703" w:rsidRPr="006D0052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6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9752D8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812" w:type="dxa"/>
          </w:tcPr>
          <w:p w:rsidR="00F82703" w:rsidRPr="006D0052" w:rsidRDefault="00962EDA" w:rsidP="00F82703">
            <w:pPr>
              <w:tabs>
                <w:tab w:val="left" w:pos="616"/>
                <w:tab w:val="left" w:pos="5368"/>
                <w:tab w:val="left" w:pos="8028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</w:t>
            </w:r>
            <w:r w:rsid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.6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Радіотелефонна вишка</w:t>
            </w:r>
          </w:p>
        </w:tc>
        <w:tc>
          <w:tcPr>
            <w:tcW w:w="560" w:type="dxa"/>
          </w:tcPr>
          <w:p w:rsidR="00F82703" w:rsidRPr="006D0052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6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9752D8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812" w:type="dxa"/>
          </w:tcPr>
          <w:p w:rsidR="00F82703" w:rsidRPr="006D0052" w:rsidRDefault="00962EDA" w:rsidP="00F82703">
            <w:pPr>
              <w:tabs>
                <w:tab w:val="left" w:pos="616"/>
                <w:tab w:val="left" w:pos="5368"/>
                <w:tab w:val="left" w:pos="8028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</w:t>
            </w:r>
            <w:r w:rsid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.7</w:t>
            </w:r>
          </w:p>
        </w:tc>
        <w:tc>
          <w:tcPr>
            <w:tcW w:w="5515" w:type="dxa"/>
          </w:tcPr>
          <w:p w:rsidR="00F82703" w:rsidRPr="006D0052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Підсобне приміщення (підвал)</w:t>
            </w:r>
          </w:p>
        </w:tc>
        <w:tc>
          <w:tcPr>
            <w:tcW w:w="560" w:type="dxa"/>
          </w:tcPr>
          <w:p w:rsidR="00F82703" w:rsidRPr="006D0052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6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9752D8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812" w:type="dxa"/>
          </w:tcPr>
          <w:p w:rsidR="00F82703" w:rsidRPr="00EB0532" w:rsidRDefault="00962EDA" w:rsidP="00F82703">
            <w:pPr>
              <w:tabs>
                <w:tab w:val="left" w:pos="616"/>
                <w:tab w:val="left" w:pos="5368"/>
                <w:tab w:val="left" w:pos="8028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</w:t>
            </w:r>
          </w:p>
        </w:tc>
        <w:tc>
          <w:tcPr>
            <w:tcW w:w="5515" w:type="dxa"/>
          </w:tcPr>
          <w:p w:rsidR="00F82703" w:rsidRPr="006D0052" w:rsidRDefault="00F82703" w:rsidP="001E67B8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Квартира трикімнатна </w:t>
            </w:r>
          </w:p>
        </w:tc>
        <w:tc>
          <w:tcPr>
            <w:tcW w:w="560" w:type="dxa"/>
          </w:tcPr>
          <w:p w:rsidR="00F82703" w:rsidRPr="006D0052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6" w:type="dxa"/>
          </w:tcPr>
          <w:p w:rsidR="00F82703" w:rsidRPr="006D0052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вул. імені Героїв</w:t>
            </w:r>
          </w:p>
          <w:p w:rsidR="00F82703" w:rsidRPr="006D0052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Небесної Сотні,14,</w:t>
            </w:r>
            <w:r w:rsidR="008C27B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pgNum/>
            </w:r>
            <w:r w:rsidR="008C27B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. 24</w:t>
            </w:r>
          </w:p>
        </w:tc>
      </w:tr>
    </w:tbl>
    <w:p w:rsidR="00F82703" w:rsidRPr="006D0052" w:rsidRDefault="00F82703" w:rsidP="00F82703">
      <w:pPr>
        <w:tabs>
          <w:tab w:val="left" w:pos="616"/>
          <w:tab w:val="left" w:pos="5368"/>
          <w:tab w:val="left" w:pos="8028"/>
        </w:tabs>
        <w:outlineLvl w:val="0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F82703" w:rsidRPr="006D0052" w:rsidRDefault="00063072" w:rsidP="00F82703">
      <w:pPr>
        <w:tabs>
          <w:tab w:val="left" w:pos="616"/>
          <w:tab w:val="left" w:pos="5368"/>
          <w:tab w:val="left" w:pos="8028"/>
        </w:tabs>
        <w:jc w:val="center"/>
        <w:outlineLvl w:val="0"/>
        <w:rPr>
          <w:rFonts w:ascii="Times New Roman" w:eastAsia="Times New Roman" w:hAnsi="Times New Roman" w:cs="Times New Roman"/>
          <w:b/>
          <w:color w:val="auto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lang w:val="en-US" w:eastAsia="ru-RU"/>
        </w:rPr>
        <w:t>VI</w:t>
      </w:r>
      <w:r w:rsidR="00F853F8">
        <w:rPr>
          <w:rFonts w:ascii="Times New Roman" w:eastAsia="Times New Roman" w:hAnsi="Times New Roman" w:cs="Times New Roman"/>
          <w:b/>
          <w:color w:val="auto"/>
          <w:lang w:eastAsia="ru-RU"/>
        </w:rPr>
        <w:t>.</w:t>
      </w:r>
      <w:r w:rsidRPr="00063072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</w:t>
      </w:r>
      <w:r w:rsidR="00A76994" w:rsidRPr="006D0052">
        <w:rPr>
          <w:rFonts w:ascii="Times New Roman" w:eastAsia="Times New Roman" w:hAnsi="Times New Roman" w:cs="Times New Roman"/>
          <w:b/>
          <w:color w:val="auto"/>
          <w:lang w:eastAsia="ru-RU"/>
        </w:rPr>
        <w:t>Об’єкти міської</w:t>
      </w:r>
      <w:r w:rsidR="00F82703" w:rsidRPr="006D0052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комунальної власності, що пе</w:t>
      </w:r>
      <w:r w:rsidR="00F63CA2" w:rsidRPr="006D0052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ребувають </w:t>
      </w:r>
      <w:r w:rsidR="00F853F8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на балансі </w:t>
      </w:r>
      <w:r w:rsidR="00F63CA2" w:rsidRPr="006D0052">
        <w:rPr>
          <w:rFonts w:ascii="Times New Roman" w:eastAsia="Times New Roman" w:hAnsi="Times New Roman" w:cs="Times New Roman"/>
          <w:b/>
          <w:color w:val="auto"/>
          <w:lang w:eastAsia="ru-RU"/>
        </w:rPr>
        <w:t>ко</w:t>
      </w:r>
      <w:r w:rsidR="00F82703" w:rsidRPr="006D0052">
        <w:rPr>
          <w:rFonts w:ascii="Times New Roman" w:eastAsia="Times New Roman" w:hAnsi="Times New Roman" w:cs="Times New Roman"/>
          <w:b/>
          <w:color w:val="auto"/>
          <w:lang w:eastAsia="ru-RU"/>
        </w:rPr>
        <w:t>мунального некомерційного підприємства «Звенигородський центр первинної медико-санітарної допомоги»</w:t>
      </w:r>
    </w:p>
    <w:p w:rsidR="00F82703" w:rsidRPr="006D0052" w:rsidRDefault="00F82703" w:rsidP="00F82703">
      <w:pPr>
        <w:tabs>
          <w:tab w:val="left" w:pos="616"/>
          <w:tab w:val="left" w:pos="5368"/>
          <w:tab w:val="left" w:pos="8028"/>
        </w:tabs>
        <w:jc w:val="center"/>
        <w:outlineLvl w:val="0"/>
        <w:rPr>
          <w:rFonts w:ascii="Times New Roman" w:eastAsia="Times New Roman" w:hAnsi="Times New Roman" w:cs="Times New Roman"/>
          <w:b/>
          <w:color w:val="auto"/>
          <w:lang w:eastAsia="ru-RU"/>
        </w:rPr>
      </w:pPr>
    </w:p>
    <w:tbl>
      <w:tblPr>
        <w:tblW w:w="9883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98"/>
        <w:gridCol w:w="5543"/>
        <w:gridCol w:w="560"/>
        <w:gridCol w:w="2982"/>
      </w:tblGrid>
      <w:tr w:rsidR="00F82703" w:rsidRPr="006D0052" w:rsidTr="009752D8">
        <w:tc>
          <w:tcPr>
            <w:tcW w:w="798" w:type="dxa"/>
          </w:tcPr>
          <w:p w:rsidR="00F82703" w:rsidRPr="00782285" w:rsidRDefault="00BB6F87" w:rsidP="00F82703">
            <w:pPr>
              <w:tabs>
                <w:tab w:val="left" w:pos="616"/>
                <w:tab w:val="left" w:pos="5368"/>
                <w:tab w:val="left" w:pos="8028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1</w:t>
            </w:r>
          </w:p>
        </w:tc>
        <w:tc>
          <w:tcPr>
            <w:tcW w:w="5543" w:type="dxa"/>
          </w:tcPr>
          <w:p w:rsidR="00F82703" w:rsidRPr="006D0052" w:rsidRDefault="00F82703" w:rsidP="001E67B8">
            <w:pPr>
              <w:tabs>
                <w:tab w:val="left" w:pos="616"/>
                <w:tab w:val="left" w:pos="5368"/>
                <w:tab w:val="left" w:pos="8028"/>
              </w:tabs>
              <w:jc w:val="both"/>
              <w:outlineLvl w:val="0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КНП «Звенигородський центр первинної медико-санітарної допомоги» амбулаторія ЗПСМ № 1 (педіатрична) </w:t>
            </w:r>
          </w:p>
        </w:tc>
        <w:tc>
          <w:tcPr>
            <w:tcW w:w="560" w:type="dxa"/>
          </w:tcPr>
          <w:p w:rsidR="00F82703" w:rsidRPr="006D0052" w:rsidRDefault="00F82703" w:rsidP="00F82703">
            <w:pPr>
              <w:tabs>
                <w:tab w:val="left" w:pos="616"/>
                <w:tab w:val="left" w:pos="5368"/>
                <w:tab w:val="left" w:pos="8028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982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   вул. Івана Сошенка, 43Б</w:t>
            </w:r>
          </w:p>
          <w:p w:rsidR="00F82703" w:rsidRPr="006D0052" w:rsidRDefault="00F82703" w:rsidP="00F82703">
            <w:pPr>
              <w:tabs>
                <w:tab w:val="left" w:pos="616"/>
                <w:tab w:val="left" w:pos="5368"/>
                <w:tab w:val="left" w:pos="8028"/>
              </w:tabs>
              <w:outlineLvl w:val="0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9752D8">
        <w:trPr>
          <w:trHeight w:val="411"/>
        </w:trPr>
        <w:tc>
          <w:tcPr>
            <w:tcW w:w="798" w:type="dxa"/>
          </w:tcPr>
          <w:p w:rsidR="00F82703" w:rsidRPr="006D0052" w:rsidRDefault="00BB6F87" w:rsidP="00F82703">
            <w:pPr>
              <w:tabs>
                <w:tab w:val="left" w:pos="616"/>
                <w:tab w:val="left" w:pos="5368"/>
                <w:tab w:val="left" w:pos="8028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  <w:r w:rsidR="0078228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.</w:t>
            </w:r>
            <w:r w:rsidR="00EB053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5543" w:type="dxa"/>
          </w:tcPr>
          <w:p w:rsidR="00F82703" w:rsidRPr="006D0052" w:rsidRDefault="009C01A1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Будівля</w:t>
            </w:r>
            <w:r w:rsidR="00F82703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амбулаторії</w:t>
            </w:r>
          </w:p>
        </w:tc>
        <w:tc>
          <w:tcPr>
            <w:tcW w:w="560" w:type="dxa"/>
          </w:tcPr>
          <w:p w:rsidR="00F82703" w:rsidRPr="006D0052" w:rsidRDefault="00A92068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2" w:type="dxa"/>
          </w:tcPr>
          <w:p w:rsidR="00F82703" w:rsidRPr="006D0052" w:rsidRDefault="009C01A1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   вул. Івана Сошенка, 43Б</w:t>
            </w:r>
          </w:p>
        </w:tc>
      </w:tr>
      <w:tr w:rsidR="00937D18" w:rsidRPr="006D0052" w:rsidTr="009752D8">
        <w:trPr>
          <w:trHeight w:val="411"/>
        </w:trPr>
        <w:tc>
          <w:tcPr>
            <w:tcW w:w="798" w:type="dxa"/>
          </w:tcPr>
          <w:p w:rsidR="00937D18" w:rsidRPr="006D0052" w:rsidRDefault="00BB6F87" w:rsidP="00F82703">
            <w:pPr>
              <w:tabs>
                <w:tab w:val="left" w:pos="616"/>
                <w:tab w:val="left" w:pos="5368"/>
                <w:tab w:val="left" w:pos="8028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  <w:r w:rsidR="0078228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.</w:t>
            </w:r>
            <w:r w:rsidR="00250803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5543" w:type="dxa"/>
          </w:tcPr>
          <w:p w:rsidR="00937D18" w:rsidRPr="006D0052" w:rsidRDefault="00BA2CE2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Будівля ФАП у с. Неморож</w:t>
            </w:r>
          </w:p>
        </w:tc>
        <w:tc>
          <w:tcPr>
            <w:tcW w:w="560" w:type="dxa"/>
          </w:tcPr>
          <w:p w:rsidR="00937D18" w:rsidRPr="006D0052" w:rsidRDefault="00A92068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2" w:type="dxa"/>
          </w:tcPr>
          <w:p w:rsidR="00937D18" w:rsidRPr="006D0052" w:rsidRDefault="00BA2CE2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Неморож,  вул. Шевченка, 45- а</w:t>
            </w:r>
          </w:p>
        </w:tc>
      </w:tr>
      <w:tr w:rsidR="00BA2CE2" w:rsidRPr="006D0052" w:rsidTr="009752D8">
        <w:trPr>
          <w:trHeight w:val="411"/>
        </w:trPr>
        <w:tc>
          <w:tcPr>
            <w:tcW w:w="798" w:type="dxa"/>
          </w:tcPr>
          <w:p w:rsidR="00BA2CE2" w:rsidRPr="006D0052" w:rsidRDefault="00BB6F87" w:rsidP="00F82703">
            <w:pPr>
              <w:tabs>
                <w:tab w:val="left" w:pos="616"/>
                <w:tab w:val="left" w:pos="5368"/>
                <w:tab w:val="left" w:pos="8028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  <w:r w:rsidR="0078228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.</w:t>
            </w:r>
            <w:r w:rsidR="00250803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</w:p>
        </w:tc>
        <w:tc>
          <w:tcPr>
            <w:tcW w:w="5543" w:type="dxa"/>
          </w:tcPr>
          <w:p w:rsidR="00BA2CE2" w:rsidRPr="006D0052" w:rsidRDefault="00D8310C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Будівля </w:t>
            </w:r>
            <w:r w:rsidR="005D510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ФАП с. Стебне</w:t>
            </w:r>
          </w:p>
        </w:tc>
        <w:tc>
          <w:tcPr>
            <w:tcW w:w="560" w:type="dxa"/>
          </w:tcPr>
          <w:p w:rsidR="00BA2CE2" w:rsidRPr="006D0052" w:rsidRDefault="00A92068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2" w:type="dxa"/>
          </w:tcPr>
          <w:p w:rsidR="00BA2CE2" w:rsidRPr="006D0052" w:rsidRDefault="005D5102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Стебне, вул. Звенигородська, 35</w:t>
            </w:r>
          </w:p>
        </w:tc>
      </w:tr>
      <w:tr w:rsidR="000B4F5F" w:rsidRPr="006D0052" w:rsidTr="009752D8">
        <w:trPr>
          <w:trHeight w:val="411"/>
        </w:trPr>
        <w:tc>
          <w:tcPr>
            <w:tcW w:w="798" w:type="dxa"/>
          </w:tcPr>
          <w:p w:rsidR="000B4F5F" w:rsidRDefault="00BB6F87" w:rsidP="00F82703">
            <w:pPr>
              <w:tabs>
                <w:tab w:val="left" w:pos="616"/>
                <w:tab w:val="left" w:pos="5368"/>
                <w:tab w:val="left" w:pos="8028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  <w:r w:rsidR="0078228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.</w:t>
            </w:r>
            <w:r w:rsidR="00250803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5543" w:type="dxa"/>
          </w:tcPr>
          <w:p w:rsidR="000B4F5F" w:rsidRDefault="00D8310C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Будівля </w:t>
            </w:r>
            <w:r w:rsidR="00AB6B8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ФАП с. Княжа : ганок 2, ганок 3, сарай, погріб</w:t>
            </w:r>
          </w:p>
        </w:tc>
        <w:tc>
          <w:tcPr>
            <w:tcW w:w="560" w:type="dxa"/>
          </w:tcPr>
          <w:p w:rsidR="000B4F5F" w:rsidRPr="006D0052" w:rsidRDefault="00A92068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2" w:type="dxa"/>
          </w:tcPr>
          <w:p w:rsidR="000B4F5F" w:rsidRDefault="00AB6B89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Княжа, пр.-т Соборності, 4</w:t>
            </w:r>
          </w:p>
        </w:tc>
      </w:tr>
      <w:tr w:rsidR="000B4F5F" w:rsidRPr="006D0052" w:rsidTr="009752D8">
        <w:trPr>
          <w:trHeight w:val="411"/>
        </w:trPr>
        <w:tc>
          <w:tcPr>
            <w:tcW w:w="798" w:type="dxa"/>
          </w:tcPr>
          <w:p w:rsidR="000B4F5F" w:rsidRDefault="00BB6F87" w:rsidP="00F82703">
            <w:pPr>
              <w:tabs>
                <w:tab w:val="left" w:pos="616"/>
                <w:tab w:val="left" w:pos="5368"/>
                <w:tab w:val="left" w:pos="8028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  <w:r w:rsidR="0078228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.</w:t>
            </w:r>
            <w:r w:rsidR="00250803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</w:t>
            </w:r>
          </w:p>
        </w:tc>
        <w:tc>
          <w:tcPr>
            <w:tcW w:w="5543" w:type="dxa"/>
          </w:tcPr>
          <w:p w:rsidR="000B4F5F" w:rsidRDefault="00D8310C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Будівля </w:t>
            </w:r>
            <w:r w:rsidR="0059396E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ФАП с. Хлипнівка</w:t>
            </w:r>
          </w:p>
        </w:tc>
        <w:tc>
          <w:tcPr>
            <w:tcW w:w="560" w:type="dxa"/>
          </w:tcPr>
          <w:p w:rsidR="000B4F5F" w:rsidRPr="006D0052" w:rsidRDefault="00A92068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2" w:type="dxa"/>
          </w:tcPr>
          <w:p w:rsidR="000B4F5F" w:rsidRDefault="0059396E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Хлипнівка, вул. Звенигородська, 32</w:t>
            </w:r>
          </w:p>
        </w:tc>
      </w:tr>
      <w:tr w:rsidR="0059396E" w:rsidRPr="006D0052" w:rsidTr="009752D8">
        <w:trPr>
          <w:trHeight w:val="411"/>
        </w:trPr>
        <w:tc>
          <w:tcPr>
            <w:tcW w:w="798" w:type="dxa"/>
          </w:tcPr>
          <w:p w:rsidR="0059396E" w:rsidRDefault="00BB6F87" w:rsidP="00F82703">
            <w:pPr>
              <w:tabs>
                <w:tab w:val="left" w:pos="616"/>
                <w:tab w:val="left" w:pos="5368"/>
                <w:tab w:val="left" w:pos="8028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  <w:r w:rsidR="0078228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.</w:t>
            </w:r>
            <w:r w:rsidR="00250803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</w:t>
            </w:r>
          </w:p>
        </w:tc>
        <w:tc>
          <w:tcPr>
            <w:tcW w:w="5543" w:type="dxa"/>
          </w:tcPr>
          <w:p w:rsidR="0059396E" w:rsidRDefault="00D8310C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Будівля </w:t>
            </w:r>
            <w:r w:rsidR="0059396E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ФАП с. Майданівка</w:t>
            </w:r>
          </w:p>
        </w:tc>
        <w:tc>
          <w:tcPr>
            <w:tcW w:w="560" w:type="dxa"/>
          </w:tcPr>
          <w:p w:rsidR="0059396E" w:rsidRPr="006D0052" w:rsidRDefault="00A92068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2" w:type="dxa"/>
          </w:tcPr>
          <w:p w:rsidR="0059396E" w:rsidRDefault="00F8320E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</w:t>
            </w:r>
            <w:r w:rsidR="0059396E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. Майданівка, вул. Шевченка, 9</w:t>
            </w:r>
          </w:p>
        </w:tc>
      </w:tr>
      <w:tr w:rsidR="0059396E" w:rsidRPr="006D0052" w:rsidTr="009752D8">
        <w:trPr>
          <w:trHeight w:val="411"/>
        </w:trPr>
        <w:tc>
          <w:tcPr>
            <w:tcW w:w="798" w:type="dxa"/>
          </w:tcPr>
          <w:p w:rsidR="0059396E" w:rsidRDefault="00BB6F87" w:rsidP="00F82703">
            <w:pPr>
              <w:tabs>
                <w:tab w:val="left" w:pos="616"/>
                <w:tab w:val="left" w:pos="5368"/>
                <w:tab w:val="left" w:pos="8028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  <w:r w:rsidR="0078228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.</w:t>
            </w:r>
            <w:r w:rsidR="00250803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</w:t>
            </w:r>
          </w:p>
        </w:tc>
        <w:tc>
          <w:tcPr>
            <w:tcW w:w="5543" w:type="dxa"/>
          </w:tcPr>
          <w:p w:rsidR="0059396E" w:rsidRDefault="00D8310C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Будівля </w:t>
            </w:r>
            <w:r w:rsidR="00F8320E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ФАП с. Гусакове </w:t>
            </w:r>
          </w:p>
        </w:tc>
        <w:tc>
          <w:tcPr>
            <w:tcW w:w="560" w:type="dxa"/>
          </w:tcPr>
          <w:p w:rsidR="0059396E" w:rsidRPr="006D0052" w:rsidRDefault="00A92068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2" w:type="dxa"/>
          </w:tcPr>
          <w:p w:rsidR="0059396E" w:rsidRDefault="0048499A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Гусакове, вул.</w:t>
            </w:r>
            <w:r w:rsidR="0011060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Центральна, 62</w:t>
            </w:r>
          </w:p>
        </w:tc>
      </w:tr>
      <w:tr w:rsidR="0048499A" w:rsidRPr="006D0052" w:rsidTr="009752D8">
        <w:trPr>
          <w:trHeight w:val="411"/>
        </w:trPr>
        <w:tc>
          <w:tcPr>
            <w:tcW w:w="798" w:type="dxa"/>
          </w:tcPr>
          <w:p w:rsidR="0048499A" w:rsidRDefault="00BB6F87" w:rsidP="00F82703">
            <w:pPr>
              <w:tabs>
                <w:tab w:val="left" w:pos="616"/>
                <w:tab w:val="left" w:pos="5368"/>
                <w:tab w:val="left" w:pos="8028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  <w:r w:rsidR="0078228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.</w:t>
            </w:r>
            <w:r w:rsidR="00250803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8</w:t>
            </w:r>
          </w:p>
        </w:tc>
        <w:tc>
          <w:tcPr>
            <w:tcW w:w="5543" w:type="dxa"/>
          </w:tcPr>
          <w:p w:rsidR="0048499A" w:rsidRDefault="00D8310C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Будівля</w:t>
            </w:r>
            <w:r w:rsidR="0011060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ФАП с. Гудзівка</w:t>
            </w:r>
          </w:p>
        </w:tc>
        <w:tc>
          <w:tcPr>
            <w:tcW w:w="560" w:type="dxa"/>
          </w:tcPr>
          <w:p w:rsidR="0048499A" w:rsidRPr="006D0052" w:rsidRDefault="00A92068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2" w:type="dxa"/>
          </w:tcPr>
          <w:p w:rsidR="0048499A" w:rsidRDefault="0011060A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с. Гудзівка, пров. Чехова, 16 </w:t>
            </w:r>
          </w:p>
        </w:tc>
      </w:tr>
      <w:tr w:rsidR="00293466" w:rsidRPr="006D0052" w:rsidTr="009752D8">
        <w:trPr>
          <w:trHeight w:val="411"/>
        </w:trPr>
        <w:tc>
          <w:tcPr>
            <w:tcW w:w="798" w:type="dxa"/>
          </w:tcPr>
          <w:p w:rsidR="00293466" w:rsidRDefault="00BB6F87" w:rsidP="00F82703">
            <w:pPr>
              <w:tabs>
                <w:tab w:val="left" w:pos="616"/>
                <w:tab w:val="left" w:pos="5368"/>
                <w:tab w:val="left" w:pos="8028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  <w:r w:rsidR="0078228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.</w:t>
            </w:r>
            <w:r w:rsidR="00250803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9</w:t>
            </w:r>
          </w:p>
        </w:tc>
        <w:tc>
          <w:tcPr>
            <w:tcW w:w="5543" w:type="dxa"/>
          </w:tcPr>
          <w:p w:rsidR="00293466" w:rsidRDefault="00293466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Будівля ФАП с. Багачівка</w:t>
            </w:r>
          </w:p>
        </w:tc>
        <w:tc>
          <w:tcPr>
            <w:tcW w:w="560" w:type="dxa"/>
          </w:tcPr>
          <w:p w:rsidR="00293466" w:rsidRDefault="00293466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2" w:type="dxa"/>
          </w:tcPr>
          <w:p w:rsidR="00293466" w:rsidRDefault="00293466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Багачівка, вул. Гагаріна</w:t>
            </w:r>
          </w:p>
        </w:tc>
      </w:tr>
      <w:tr w:rsidR="00293466" w:rsidRPr="006D0052" w:rsidTr="009752D8">
        <w:trPr>
          <w:trHeight w:val="411"/>
        </w:trPr>
        <w:tc>
          <w:tcPr>
            <w:tcW w:w="798" w:type="dxa"/>
          </w:tcPr>
          <w:p w:rsidR="00293466" w:rsidRDefault="00BB6F87" w:rsidP="00F82703">
            <w:pPr>
              <w:tabs>
                <w:tab w:val="left" w:pos="616"/>
                <w:tab w:val="left" w:pos="5368"/>
                <w:tab w:val="left" w:pos="8028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  <w:r w:rsidR="0078228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.</w:t>
            </w:r>
            <w:r w:rsidR="00250803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</w:t>
            </w:r>
          </w:p>
        </w:tc>
        <w:tc>
          <w:tcPr>
            <w:tcW w:w="5543" w:type="dxa"/>
          </w:tcPr>
          <w:p w:rsidR="00293466" w:rsidRDefault="00293466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Будівля ФАП с. Михайлівка</w:t>
            </w:r>
          </w:p>
        </w:tc>
        <w:tc>
          <w:tcPr>
            <w:tcW w:w="560" w:type="dxa"/>
          </w:tcPr>
          <w:p w:rsidR="00293466" w:rsidRDefault="00293466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2" w:type="dxa"/>
          </w:tcPr>
          <w:p w:rsidR="00293466" w:rsidRDefault="00293466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Михайлівка</w:t>
            </w:r>
          </w:p>
        </w:tc>
      </w:tr>
      <w:tr w:rsidR="008629C0" w:rsidRPr="006D0052" w:rsidTr="009752D8">
        <w:trPr>
          <w:trHeight w:val="411"/>
        </w:trPr>
        <w:tc>
          <w:tcPr>
            <w:tcW w:w="798" w:type="dxa"/>
          </w:tcPr>
          <w:p w:rsidR="008629C0" w:rsidRDefault="00BB6F87" w:rsidP="00F82703">
            <w:pPr>
              <w:tabs>
                <w:tab w:val="left" w:pos="616"/>
                <w:tab w:val="left" w:pos="5368"/>
                <w:tab w:val="left" w:pos="8028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  <w:r w:rsidR="00250803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.11</w:t>
            </w:r>
          </w:p>
        </w:tc>
        <w:tc>
          <w:tcPr>
            <w:tcW w:w="5543" w:type="dxa"/>
          </w:tcPr>
          <w:p w:rsidR="008629C0" w:rsidRDefault="008629C0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Будівля ФАП с. Мурзинці</w:t>
            </w:r>
          </w:p>
        </w:tc>
        <w:tc>
          <w:tcPr>
            <w:tcW w:w="560" w:type="dxa"/>
          </w:tcPr>
          <w:p w:rsidR="008629C0" w:rsidRDefault="008629C0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2" w:type="dxa"/>
          </w:tcPr>
          <w:p w:rsidR="008629C0" w:rsidRDefault="008629C0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Мурзинці</w:t>
            </w:r>
          </w:p>
        </w:tc>
      </w:tr>
    </w:tbl>
    <w:p w:rsidR="001E67B8" w:rsidRDefault="001E67B8" w:rsidP="00F82703">
      <w:pPr>
        <w:tabs>
          <w:tab w:val="left" w:pos="616"/>
          <w:tab w:val="left" w:pos="5368"/>
          <w:tab w:val="left" w:pos="8028"/>
        </w:tabs>
        <w:outlineLvl w:val="0"/>
        <w:rPr>
          <w:rFonts w:ascii="Times New Roman" w:eastAsia="Times New Roman" w:hAnsi="Times New Roman" w:cs="Times New Roman"/>
          <w:b/>
          <w:color w:val="auto"/>
          <w:lang w:eastAsia="ru-RU"/>
        </w:rPr>
      </w:pPr>
    </w:p>
    <w:p w:rsidR="00C33598" w:rsidRDefault="00C33598" w:rsidP="00F853F8">
      <w:pPr>
        <w:tabs>
          <w:tab w:val="left" w:pos="616"/>
          <w:tab w:val="left" w:pos="5368"/>
          <w:tab w:val="left" w:pos="8028"/>
        </w:tabs>
        <w:outlineLvl w:val="0"/>
        <w:rPr>
          <w:rFonts w:ascii="Times New Roman" w:eastAsia="Times New Roman" w:hAnsi="Times New Roman" w:cs="Times New Roman"/>
          <w:b/>
          <w:color w:val="auto"/>
          <w:lang w:eastAsia="ru-RU"/>
        </w:rPr>
      </w:pPr>
    </w:p>
    <w:p w:rsidR="00C33598" w:rsidRDefault="00C33598" w:rsidP="00F82703">
      <w:pPr>
        <w:tabs>
          <w:tab w:val="left" w:pos="616"/>
          <w:tab w:val="left" w:pos="5368"/>
          <w:tab w:val="left" w:pos="8028"/>
        </w:tabs>
        <w:jc w:val="center"/>
        <w:outlineLvl w:val="0"/>
        <w:rPr>
          <w:rFonts w:ascii="Times New Roman" w:eastAsia="Times New Roman" w:hAnsi="Times New Roman" w:cs="Times New Roman"/>
          <w:b/>
          <w:color w:val="auto"/>
          <w:lang w:eastAsia="ru-RU"/>
        </w:rPr>
      </w:pPr>
    </w:p>
    <w:p w:rsidR="0075003E" w:rsidRDefault="0075003E" w:rsidP="00F82703">
      <w:pPr>
        <w:tabs>
          <w:tab w:val="left" w:pos="616"/>
          <w:tab w:val="left" w:pos="5368"/>
          <w:tab w:val="left" w:pos="8028"/>
        </w:tabs>
        <w:jc w:val="center"/>
        <w:outlineLvl w:val="0"/>
        <w:rPr>
          <w:rFonts w:ascii="Times New Roman" w:eastAsia="Times New Roman" w:hAnsi="Times New Roman" w:cs="Times New Roman"/>
          <w:b/>
          <w:color w:val="auto"/>
          <w:lang w:eastAsia="ru-RU"/>
        </w:rPr>
      </w:pPr>
    </w:p>
    <w:p w:rsidR="00411D2C" w:rsidRDefault="00411D2C" w:rsidP="00F82703">
      <w:pPr>
        <w:tabs>
          <w:tab w:val="left" w:pos="616"/>
          <w:tab w:val="left" w:pos="5368"/>
          <w:tab w:val="left" w:pos="8028"/>
        </w:tabs>
        <w:jc w:val="center"/>
        <w:outlineLvl w:val="0"/>
        <w:rPr>
          <w:rFonts w:ascii="Times New Roman" w:eastAsia="Times New Roman" w:hAnsi="Times New Roman" w:cs="Times New Roman"/>
          <w:b/>
          <w:color w:val="auto"/>
          <w:lang w:eastAsia="ru-RU"/>
        </w:rPr>
      </w:pPr>
    </w:p>
    <w:p w:rsidR="00F82703" w:rsidRDefault="00063072" w:rsidP="00F82703">
      <w:pPr>
        <w:tabs>
          <w:tab w:val="left" w:pos="616"/>
          <w:tab w:val="left" w:pos="5368"/>
          <w:tab w:val="left" w:pos="8028"/>
        </w:tabs>
        <w:jc w:val="center"/>
        <w:outlineLvl w:val="0"/>
        <w:rPr>
          <w:rFonts w:ascii="Times New Roman" w:eastAsia="Times New Roman" w:hAnsi="Times New Roman" w:cs="Times New Roman"/>
          <w:b/>
          <w:color w:val="auto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lang w:val="en-US" w:eastAsia="ru-RU"/>
        </w:rPr>
        <w:lastRenderedPageBreak/>
        <w:t>VII</w:t>
      </w:r>
      <w:r w:rsidR="00F853F8">
        <w:rPr>
          <w:rFonts w:ascii="Times New Roman" w:eastAsia="Times New Roman" w:hAnsi="Times New Roman" w:cs="Times New Roman"/>
          <w:b/>
          <w:color w:val="auto"/>
          <w:lang w:eastAsia="ru-RU"/>
        </w:rPr>
        <w:t>.</w:t>
      </w:r>
      <w:r w:rsidRPr="00063072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</w:t>
      </w:r>
      <w:r w:rsidR="00F63CA2" w:rsidRPr="006D0052">
        <w:rPr>
          <w:rFonts w:ascii="Times New Roman" w:eastAsia="Times New Roman" w:hAnsi="Times New Roman" w:cs="Times New Roman"/>
          <w:b/>
          <w:color w:val="auto"/>
          <w:lang w:eastAsia="ru-RU"/>
        </w:rPr>
        <w:t>Об’єкти міської</w:t>
      </w:r>
      <w:r w:rsidR="00F82703" w:rsidRPr="006D0052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комунальної власності, що перебувають </w:t>
      </w:r>
      <w:r w:rsidR="00F853F8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на балансі </w:t>
      </w:r>
      <w:r w:rsidR="00F82703" w:rsidRPr="006D0052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виконавчого </w:t>
      </w:r>
      <w:r w:rsidR="00F63CA2" w:rsidRPr="006D0052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апарату Звенигородської міської </w:t>
      </w:r>
      <w:r w:rsidR="00F82703" w:rsidRPr="006D0052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ради</w:t>
      </w:r>
    </w:p>
    <w:p w:rsidR="00C33598" w:rsidRPr="006D0052" w:rsidRDefault="00C33598" w:rsidP="00F82703">
      <w:pPr>
        <w:tabs>
          <w:tab w:val="left" w:pos="616"/>
          <w:tab w:val="left" w:pos="5368"/>
          <w:tab w:val="left" w:pos="8028"/>
        </w:tabs>
        <w:jc w:val="center"/>
        <w:outlineLvl w:val="0"/>
        <w:rPr>
          <w:rFonts w:ascii="Times New Roman" w:eastAsia="Times New Roman" w:hAnsi="Times New Roman" w:cs="Times New Roman"/>
          <w:b/>
          <w:color w:val="auto"/>
          <w:lang w:eastAsia="ru-RU"/>
        </w:rPr>
      </w:pPr>
    </w:p>
    <w:tbl>
      <w:tblPr>
        <w:tblW w:w="9907" w:type="dxa"/>
        <w:tblInd w:w="-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828"/>
        <w:gridCol w:w="5526"/>
        <w:gridCol w:w="564"/>
        <w:gridCol w:w="2989"/>
      </w:tblGrid>
      <w:tr w:rsidR="00F82703" w:rsidRPr="006D0052" w:rsidTr="00CE3C73">
        <w:trPr>
          <w:cantSplit/>
          <w:trHeight w:val="1468"/>
        </w:trPr>
        <w:tc>
          <w:tcPr>
            <w:tcW w:w="828" w:type="dxa"/>
          </w:tcPr>
          <w:p w:rsidR="00F82703" w:rsidRPr="006D0052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№п/п</w:t>
            </w:r>
          </w:p>
        </w:tc>
        <w:tc>
          <w:tcPr>
            <w:tcW w:w="5526" w:type="dxa"/>
          </w:tcPr>
          <w:p w:rsidR="00F82703" w:rsidRPr="006D0052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Назва об’єкта </w:t>
            </w:r>
          </w:p>
        </w:tc>
        <w:tc>
          <w:tcPr>
            <w:tcW w:w="564" w:type="dxa"/>
            <w:textDirection w:val="btLr"/>
          </w:tcPr>
          <w:p w:rsidR="00F82703" w:rsidRPr="006D0052" w:rsidRDefault="00F82703" w:rsidP="00F8270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Кількість </w:t>
            </w:r>
          </w:p>
        </w:tc>
        <w:tc>
          <w:tcPr>
            <w:tcW w:w="2989" w:type="dxa"/>
          </w:tcPr>
          <w:p w:rsidR="00F82703" w:rsidRPr="006D0052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Адреса </w:t>
            </w:r>
          </w:p>
        </w:tc>
      </w:tr>
      <w:tr w:rsidR="00F82703" w:rsidRPr="006D0052" w:rsidTr="00CE3C73">
        <w:tc>
          <w:tcPr>
            <w:tcW w:w="828" w:type="dxa"/>
          </w:tcPr>
          <w:p w:rsidR="00F82703" w:rsidRPr="006D0052" w:rsidRDefault="00F82703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1</w:t>
            </w:r>
          </w:p>
        </w:tc>
        <w:tc>
          <w:tcPr>
            <w:tcW w:w="5526" w:type="dxa"/>
          </w:tcPr>
          <w:p w:rsidR="00F82703" w:rsidRPr="006D0052" w:rsidRDefault="00F82703" w:rsidP="001E67B8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Звенигородський відділ обслуговування громадян(сервісний центр) головного  управління Пенсійного фонду України в Черкаській області </w:t>
            </w:r>
          </w:p>
        </w:tc>
        <w:tc>
          <w:tcPr>
            <w:tcW w:w="564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</w:p>
        </w:tc>
        <w:tc>
          <w:tcPr>
            <w:tcW w:w="2989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</w:t>
            </w:r>
            <w:r w:rsidR="003918E4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Звенигородка,    </w:t>
            </w:r>
          </w:p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вул. Софії Терещенко, 28</w:t>
            </w:r>
          </w:p>
        </w:tc>
      </w:tr>
      <w:tr w:rsidR="00F82703" w:rsidRPr="006D0052" w:rsidTr="00CE3C73">
        <w:tc>
          <w:tcPr>
            <w:tcW w:w="828" w:type="dxa"/>
          </w:tcPr>
          <w:p w:rsidR="00F82703" w:rsidRPr="006D0052" w:rsidRDefault="00A2692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5526" w:type="dxa"/>
          </w:tcPr>
          <w:p w:rsidR="00F82703" w:rsidRPr="006D0052" w:rsidRDefault="00ED72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Частина будівлі</w:t>
            </w:r>
            <w:r w:rsidR="00F82703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(2 поверх)</w:t>
            </w:r>
          </w:p>
        </w:tc>
        <w:tc>
          <w:tcPr>
            <w:tcW w:w="564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vMerge w:val="restart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CE3C73">
        <w:tc>
          <w:tcPr>
            <w:tcW w:w="828" w:type="dxa"/>
          </w:tcPr>
          <w:p w:rsidR="00F82703" w:rsidRPr="006D0052" w:rsidRDefault="00A2692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5526" w:type="dxa"/>
          </w:tcPr>
          <w:p w:rsidR="00F82703" w:rsidRPr="006D0052" w:rsidRDefault="00ED72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Будівля г</w:t>
            </w:r>
            <w:r w:rsidR="00F82703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араж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а</w:t>
            </w:r>
            <w:r w:rsidR="00F82703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</w:p>
        </w:tc>
        <w:tc>
          <w:tcPr>
            <w:tcW w:w="564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CE3C73">
        <w:tc>
          <w:tcPr>
            <w:tcW w:w="828" w:type="dxa"/>
          </w:tcPr>
          <w:p w:rsidR="00F82703" w:rsidRPr="006D0052" w:rsidRDefault="00A2692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</w:p>
        </w:tc>
        <w:tc>
          <w:tcPr>
            <w:tcW w:w="5526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Пожежний резервуар </w:t>
            </w:r>
          </w:p>
        </w:tc>
        <w:tc>
          <w:tcPr>
            <w:tcW w:w="564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CE3C73">
        <w:tc>
          <w:tcPr>
            <w:tcW w:w="828" w:type="dxa"/>
          </w:tcPr>
          <w:p w:rsidR="00F82703" w:rsidRPr="006D0052" w:rsidRDefault="00A2692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5526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Огорожа </w:t>
            </w:r>
          </w:p>
        </w:tc>
        <w:tc>
          <w:tcPr>
            <w:tcW w:w="564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vMerge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CE3C73">
        <w:tc>
          <w:tcPr>
            <w:tcW w:w="828" w:type="dxa"/>
          </w:tcPr>
          <w:p w:rsidR="00F82703" w:rsidRPr="006D0052" w:rsidRDefault="00F82703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2</w:t>
            </w:r>
          </w:p>
        </w:tc>
        <w:tc>
          <w:tcPr>
            <w:tcW w:w="5526" w:type="dxa"/>
          </w:tcPr>
          <w:p w:rsidR="00F82703" w:rsidRPr="006D0052" w:rsidRDefault="00F82703" w:rsidP="001E67B8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Архівний сектор Звенигородської районної державної адміністрації в т. ч. частина приміщення Трудового архіву Звенигородського району </w:t>
            </w:r>
          </w:p>
        </w:tc>
        <w:tc>
          <w:tcPr>
            <w:tcW w:w="564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989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м.Звенигородка, вул. Кримського,27.</w:t>
            </w:r>
          </w:p>
        </w:tc>
      </w:tr>
      <w:tr w:rsidR="00F82703" w:rsidRPr="006D0052" w:rsidTr="00CE3C73">
        <w:tc>
          <w:tcPr>
            <w:tcW w:w="828" w:type="dxa"/>
          </w:tcPr>
          <w:p w:rsidR="00F82703" w:rsidRPr="00A2692D" w:rsidRDefault="00A2692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A2692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2.1</w:t>
            </w:r>
          </w:p>
        </w:tc>
        <w:tc>
          <w:tcPr>
            <w:tcW w:w="5526" w:type="dxa"/>
          </w:tcPr>
          <w:p w:rsidR="00F82703" w:rsidRPr="006D0052" w:rsidRDefault="00D8310C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Будівля </w:t>
            </w:r>
            <w:r w:rsidR="00F82703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архіву</w:t>
            </w:r>
          </w:p>
        </w:tc>
        <w:tc>
          <w:tcPr>
            <w:tcW w:w="564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F82703" w:rsidRPr="006D0052" w:rsidTr="00CE3C73">
        <w:tc>
          <w:tcPr>
            <w:tcW w:w="828" w:type="dxa"/>
          </w:tcPr>
          <w:p w:rsidR="00F82703" w:rsidRPr="006D0052" w:rsidRDefault="00F82703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3</w:t>
            </w:r>
          </w:p>
        </w:tc>
        <w:tc>
          <w:tcPr>
            <w:tcW w:w="5526" w:type="dxa"/>
          </w:tcPr>
          <w:p w:rsidR="00F82703" w:rsidRPr="006D0052" w:rsidRDefault="00F82703" w:rsidP="001E67B8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Управління соціального захисту населення Звенигородської районної державної адміністрації </w:t>
            </w:r>
          </w:p>
        </w:tc>
        <w:tc>
          <w:tcPr>
            <w:tcW w:w="564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989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м.Звенигородка,    </w:t>
            </w:r>
          </w:p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вул. Михайла Грушевського,135.</w:t>
            </w:r>
          </w:p>
        </w:tc>
      </w:tr>
      <w:tr w:rsidR="00F82703" w:rsidRPr="006D0052" w:rsidTr="00CE3C73">
        <w:tc>
          <w:tcPr>
            <w:tcW w:w="828" w:type="dxa"/>
          </w:tcPr>
          <w:p w:rsidR="00F82703" w:rsidRPr="00896C95" w:rsidRDefault="00A2692D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896C9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3.1</w:t>
            </w:r>
          </w:p>
        </w:tc>
        <w:tc>
          <w:tcPr>
            <w:tcW w:w="5526" w:type="dxa"/>
          </w:tcPr>
          <w:p w:rsidR="00F82703" w:rsidRPr="006D0052" w:rsidRDefault="00D8310C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Будівля</w:t>
            </w:r>
            <w:r w:rsidR="00F82703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  <w:r w:rsidR="001E67B8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УСЗН</w:t>
            </w:r>
          </w:p>
        </w:tc>
        <w:tc>
          <w:tcPr>
            <w:tcW w:w="564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</w:tcPr>
          <w:p w:rsidR="00F82703" w:rsidRPr="006D0052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411D2C" w:rsidRPr="006D0052" w:rsidTr="00CE3C7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2C" w:rsidRPr="006D0052" w:rsidRDefault="00411D2C" w:rsidP="00411D2C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4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2C" w:rsidRPr="00411D2C" w:rsidRDefault="00411D2C" w:rsidP="00411D2C">
            <w:pP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Звенигородська районна філія Черкаського обласного центру зайнятості 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2C" w:rsidRPr="006D0052" w:rsidRDefault="00411D2C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2C" w:rsidRPr="006D0052" w:rsidRDefault="00411D2C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м.Звенигородка,    </w:t>
            </w:r>
          </w:p>
          <w:p w:rsidR="00411D2C" w:rsidRPr="006D0052" w:rsidRDefault="00411D2C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вул. Кримського,46А</w:t>
            </w:r>
          </w:p>
        </w:tc>
      </w:tr>
      <w:tr w:rsidR="00411D2C" w:rsidRPr="006D0052" w:rsidTr="00CE3C7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2C" w:rsidRPr="00C33598" w:rsidRDefault="00A2692D" w:rsidP="006E5ED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C33598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4.1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2C" w:rsidRPr="006D0052" w:rsidRDefault="00D8310C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Будівля </w:t>
            </w:r>
            <w:r w:rsidR="00411D2C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  <w:r w:rsidR="00BB6F87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Центру зайнятості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2C" w:rsidRPr="006D0052" w:rsidRDefault="00411D2C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2C" w:rsidRPr="006D0052" w:rsidRDefault="00411D2C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411D2C" w:rsidRPr="007215BD" w:rsidTr="00CE3C73">
        <w:trPr>
          <w:trHeight w:val="52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D2C" w:rsidRPr="00411D2C" w:rsidRDefault="003908E5" w:rsidP="00411D2C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9B030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D2C" w:rsidRPr="008C27BB" w:rsidRDefault="003908E5" w:rsidP="003908E5">
            <w:pPr>
              <w:tabs>
                <w:tab w:val="left" w:pos="468"/>
                <w:tab w:val="left" w:pos="5328"/>
                <w:tab w:val="left" w:pos="8014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 </w:t>
            </w:r>
            <w:r w:rsidRPr="008C27BB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Будівля </w:t>
            </w:r>
            <w:r w:rsidR="00D8310C" w:rsidRPr="008C27BB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двоповерхова</w:t>
            </w:r>
            <w:r w:rsidRPr="008C27BB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 ( Колишнє стоматологічне відділення) 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D2C" w:rsidRPr="00411D2C" w:rsidRDefault="003908E5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0A3" w:rsidRPr="00411D2C" w:rsidRDefault="003908E5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 , вул.</w:t>
            </w:r>
            <w:r w:rsidR="004A1500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І. Сошенка, 47</w:t>
            </w:r>
          </w:p>
        </w:tc>
      </w:tr>
      <w:tr w:rsidR="00CE3C73" w:rsidRPr="007215BD" w:rsidTr="00352D17">
        <w:trPr>
          <w:trHeight w:val="28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D8310C" w:rsidRDefault="00896C95" w:rsidP="00352D1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3C73" w:rsidRPr="008C27BB" w:rsidRDefault="00CE3C73" w:rsidP="008C27BB">
            <w:pPr>
              <w:rPr>
                <w:rFonts w:ascii="Times New Roman" w:hAnsi="Times New Roman" w:cs="Times New Roman"/>
                <w:b/>
              </w:rPr>
            </w:pPr>
            <w:r w:rsidRPr="008C27BB">
              <w:rPr>
                <w:rFonts w:ascii="Times New Roman" w:hAnsi="Times New Roman" w:cs="Times New Roman"/>
                <w:b/>
              </w:rPr>
              <w:t xml:space="preserve">Будівля </w:t>
            </w:r>
            <w:r w:rsidR="008C27BB">
              <w:rPr>
                <w:rFonts w:ascii="Times New Roman" w:hAnsi="Times New Roman" w:cs="Times New Roman"/>
                <w:b/>
              </w:rPr>
              <w:t>дитячого садочка «Сонечко»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Default="00A92068" w:rsidP="00352D1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Default="007175FA" w:rsidP="00352D1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м.Звенигородка, вул. Шевченка, 35а</w:t>
            </w:r>
          </w:p>
        </w:tc>
      </w:tr>
      <w:tr w:rsidR="00CE3C73" w:rsidRPr="007215BD" w:rsidTr="00352D17">
        <w:trPr>
          <w:trHeight w:val="28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8C27BB" w:rsidRDefault="00896C95" w:rsidP="00352D17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8C27BB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7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3C73" w:rsidRPr="008C27BB" w:rsidRDefault="00CE3C73">
            <w:pPr>
              <w:rPr>
                <w:rFonts w:ascii="Times New Roman" w:hAnsi="Times New Roman" w:cs="Times New Roman"/>
                <w:b/>
              </w:rPr>
            </w:pPr>
            <w:r w:rsidRPr="008C27BB">
              <w:rPr>
                <w:rFonts w:ascii="Times New Roman" w:hAnsi="Times New Roman" w:cs="Times New Roman"/>
                <w:b/>
              </w:rPr>
              <w:t>Дендропарк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Default="00A92068" w:rsidP="00352D1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Default="00352D17" w:rsidP="00352D1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</w:t>
            </w:r>
          </w:p>
        </w:tc>
      </w:tr>
      <w:tr w:rsidR="00CE3C73" w:rsidRPr="007215BD" w:rsidTr="00352D17">
        <w:trPr>
          <w:trHeight w:val="28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8C27BB" w:rsidRDefault="00896C95" w:rsidP="00352D17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8C27BB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8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3C73" w:rsidRPr="008C27BB" w:rsidRDefault="00CE3C73">
            <w:pPr>
              <w:rPr>
                <w:rFonts w:ascii="Times New Roman" w:hAnsi="Times New Roman" w:cs="Times New Roman"/>
                <w:b/>
              </w:rPr>
            </w:pPr>
            <w:r w:rsidRPr="008C27BB">
              <w:rPr>
                <w:rFonts w:ascii="Times New Roman" w:hAnsi="Times New Roman" w:cs="Times New Roman"/>
                <w:b/>
              </w:rPr>
              <w:t>Дитячий парк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Default="00A92068" w:rsidP="00352D1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Default="00352D17" w:rsidP="00352D1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вул. Чорновола</w:t>
            </w:r>
          </w:p>
        </w:tc>
      </w:tr>
      <w:tr w:rsidR="00CE3C73" w:rsidRPr="007215BD" w:rsidTr="00352D17">
        <w:trPr>
          <w:trHeight w:val="28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8C27BB" w:rsidRDefault="00896C95" w:rsidP="00352D17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8C27BB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9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3C73" w:rsidRPr="008C27BB" w:rsidRDefault="00CE3C73">
            <w:pPr>
              <w:rPr>
                <w:rFonts w:ascii="Times New Roman" w:hAnsi="Times New Roman" w:cs="Times New Roman"/>
                <w:b/>
              </w:rPr>
            </w:pPr>
            <w:r w:rsidRPr="008C27BB">
              <w:rPr>
                <w:rFonts w:ascii="Times New Roman" w:hAnsi="Times New Roman" w:cs="Times New Roman"/>
                <w:b/>
              </w:rPr>
              <w:t>Лаптєва левада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Default="00A92068" w:rsidP="00352D1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Default="00352D17" w:rsidP="00352D1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</w:t>
            </w:r>
          </w:p>
        </w:tc>
      </w:tr>
      <w:tr w:rsidR="00CE3C73" w:rsidRPr="007215BD" w:rsidTr="00352D17">
        <w:trPr>
          <w:trHeight w:val="28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8C27BB" w:rsidRDefault="00896C95" w:rsidP="00352D17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8C27BB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10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3C73" w:rsidRPr="008C27BB" w:rsidRDefault="00CE3C73">
            <w:pPr>
              <w:rPr>
                <w:rFonts w:ascii="Times New Roman" w:hAnsi="Times New Roman" w:cs="Times New Roman"/>
                <w:b/>
              </w:rPr>
            </w:pPr>
            <w:r w:rsidRPr="008C27BB">
              <w:rPr>
                <w:rFonts w:ascii="Times New Roman" w:hAnsi="Times New Roman" w:cs="Times New Roman"/>
                <w:b/>
              </w:rPr>
              <w:t>Парк ім.Т.Г.Шевченка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Default="00A92068" w:rsidP="00352D1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Default="001E3A3F" w:rsidP="00352D1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 пр.-т Шевченка</w:t>
            </w:r>
          </w:p>
        </w:tc>
      </w:tr>
      <w:tr w:rsidR="00CE3C73" w:rsidRPr="007215BD" w:rsidTr="00352D17">
        <w:trPr>
          <w:trHeight w:val="28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8C27BB" w:rsidRDefault="00896C95" w:rsidP="00352D17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8C27BB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11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3C73" w:rsidRPr="008C27BB" w:rsidRDefault="00CE3C73">
            <w:pPr>
              <w:rPr>
                <w:rFonts w:ascii="Times New Roman" w:hAnsi="Times New Roman" w:cs="Times New Roman"/>
                <w:b/>
              </w:rPr>
            </w:pPr>
            <w:r w:rsidRPr="008C27BB">
              <w:rPr>
                <w:rFonts w:ascii="Times New Roman" w:hAnsi="Times New Roman" w:cs="Times New Roman"/>
                <w:b/>
              </w:rPr>
              <w:t>Автобусна зупинка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Default="00A92068" w:rsidP="00352D1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Default="001E3A3F" w:rsidP="00352D1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</w:t>
            </w:r>
          </w:p>
        </w:tc>
      </w:tr>
      <w:tr w:rsidR="00CE3C73" w:rsidRPr="007215BD" w:rsidTr="00352D17">
        <w:trPr>
          <w:trHeight w:val="28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8C27BB" w:rsidRDefault="00896C95" w:rsidP="00352D17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8C27BB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12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3C73" w:rsidRPr="008C27BB" w:rsidRDefault="00CE3C73">
            <w:pPr>
              <w:rPr>
                <w:rFonts w:ascii="Times New Roman" w:hAnsi="Times New Roman" w:cs="Times New Roman"/>
                <w:b/>
              </w:rPr>
            </w:pPr>
            <w:r w:rsidRPr="008C27BB">
              <w:rPr>
                <w:rFonts w:ascii="Times New Roman" w:hAnsi="Times New Roman" w:cs="Times New Roman"/>
                <w:b/>
              </w:rPr>
              <w:t>Альтанка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Default="00A92068" w:rsidP="00352D1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Default="001E3A3F" w:rsidP="00352D1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</w:t>
            </w:r>
          </w:p>
        </w:tc>
      </w:tr>
      <w:tr w:rsidR="00CE3C73" w:rsidRPr="007215BD" w:rsidTr="00352D17">
        <w:trPr>
          <w:trHeight w:val="28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8C27BB" w:rsidRDefault="00896C95" w:rsidP="00352D17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8C27BB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13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3C73" w:rsidRPr="008C27BB" w:rsidRDefault="00CE3C73">
            <w:pPr>
              <w:rPr>
                <w:rFonts w:ascii="Times New Roman" w:hAnsi="Times New Roman" w:cs="Times New Roman"/>
                <w:b/>
              </w:rPr>
            </w:pPr>
            <w:r w:rsidRPr="008C27BB">
              <w:rPr>
                <w:rFonts w:ascii="Times New Roman" w:hAnsi="Times New Roman" w:cs="Times New Roman"/>
                <w:b/>
              </w:rPr>
              <w:t>Альтанка з мангалом</w:t>
            </w:r>
            <w:r w:rsidR="00F853F8">
              <w:rPr>
                <w:rFonts w:ascii="Times New Roman" w:hAnsi="Times New Roman" w:cs="Times New Roman"/>
                <w:b/>
              </w:rPr>
              <w:t xml:space="preserve"> (</w:t>
            </w:r>
            <w:r w:rsidRPr="008C27BB">
              <w:rPr>
                <w:rFonts w:ascii="Times New Roman" w:hAnsi="Times New Roman" w:cs="Times New Roman"/>
                <w:b/>
              </w:rPr>
              <w:t xml:space="preserve"> мiський пляж</w:t>
            </w:r>
            <w:r w:rsidR="00F853F8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Default="00A92068" w:rsidP="00352D1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Default="001E3A3F" w:rsidP="00352D1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</w:t>
            </w:r>
          </w:p>
        </w:tc>
      </w:tr>
      <w:tr w:rsidR="00CE3C73" w:rsidRPr="007215BD" w:rsidTr="00352D17">
        <w:trPr>
          <w:trHeight w:val="28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8C27BB" w:rsidRDefault="00896C95" w:rsidP="00352D17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8C27BB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14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3C73" w:rsidRPr="008C27BB" w:rsidRDefault="00CE3C73">
            <w:pPr>
              <w:rPr>
                <w:rFonts w:ascii="Times New Roman" w:hAnsi="Times New Roman" w:cs="Times New Roman"/>
                <w:b/>
              </w:rPr>
            </w:pPr>
            <w:r w:rsidRPr="008C27BB">
              <w:rPr>
                <w:rFonts w:ascii="Times New Roman" w:hAnsi="Times New Roman" w:cs="Times New Roman"/>
                <w:b/>
              </w:rPr>
              <w:t>Альтанка мiський пляж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Default="00A92068" w:rsidP="00352D1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Default="001E3A3F" w:rsidP="00352D1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</w:t>
            </w:r>
          </w:p>
        </w:tc>
      </w:tr>
      <w:tr w:rsidR="00CE3C73" w:rsidRPr="007215BD" w:rsidTr="00352D17">
        <w:trPr>
          <w:trHeight w:val="28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8C27BB" w:rsidRDefault="00C52251" w:rsidP="00352D17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8C27BB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15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334A" w:rsidRPr="008C27BB" w:rsidRDefault="0003334A">
            <w:pPr>
              <w:rPr>
                <w:rFonts w:ascii="Times New Roman" w:hAnsi="Times New Roman" w:cs="Times New Roman"/>
                <w:b/>
              </w:rPr>
            </w:pPr>
            <w:r w:rsidRPr="008C27BB">
              <w:rPr>
                <w:rFonts w:ascii="Times New Roman" w:hAnsi="Times New Roman" w:cs="Times New Roman"/>
                <w:b/>
              </w:rPr>
              <w:t>Фонтан</w:t>
            </w:r>
          </w:p>
          <w:p w:rsidR="00CE3C73" w:rsidRPr="008C27BB" w:rsidRDefault="0003334A">
            <w:pPr>
              <w:rPr>
                <w:rFonts w:ascii="Times New Roman" w:hAnsi="Times New Roman" w:cs="Times New Roman"/>
                <w:b/>
              </w:rPr>
            </w:pPr>
            <w:r w:rsidRPr="008C27BB">
              <w:rPr>
                <w:rFonts w:ascii="Times New Roman" w:hAnsi="Times New Roman" w:cs="Times New Roman"/>
                <w:b/>
              </w:rPr>
              <w:t>1.</w:t>
            </w:r>
            <w:r w:rsidR="00CE3C73" w:rsidRPr="008C27BB">
              <w:rPr>
                <w:rFonts w:ascii="Times New Roman" w:hAnsi="Times New Roman" w:cs="Times New Roman"/>
                <w:b/>
              </w:rPr>
              <w:t>Водонасосна станція</w:t>
            </w:r>
          </w:p>
          <w:p w:rsidR="0003334A" w:rsidRPr="008C27BB" w:rsidRDefault="0003334A">
            <w:pPr>
              <w:rPr>
                <w:rFonts w:ascii="Times New Roman" w:hAnsi="Times New Roman" w:cs="Times New Roman"/>
                <w:b/>
              </w:rPr>
            </w:pPr>
            <w:r w:rsidRPr="008C27BB">
              <w:rPr>
                <w:rFonts w:ascii="Times New Roman" w:hAnsi="Times New Roman" w:cs="Times New Roman"/>
                <w:b/>
              </w:rPr>
              <w:t>2. Басейн</w:t>
            </w:r>
          </w:p>
          <w:p w:rsidR="0003334A" w:rsidRPr="008C27BB" w:rsidRDefault="0003334A">
            <w:pPr>
              <w:rPr>
                <w:rFonts w:ascii="Times New Roman" w:hAnsi="Times New Roman" w:cs="Times New Roman"/>
                <w:b/>
              </w:rPr>
            </w:pPr>
            <w:r w:rsidRPr="008C27BB">
              <w:rPr>
                <w:rFonts w:ascii="Times New Roman" w:hAnsi="Times New Roman" w:cs="Times New Roman"/>
                <w:b/>
              </w:rPr>
              <w:t>3. Підставки</w:t>
            </w:r>
            <w:r w:rsidR="004A3631" w:rsidRPr="008C27BB">
              <w:rPr>
                <w:rFonts w:ascii="Times New Roman" w:hAnsi="Times New Roman" w:cs="Times New Roman"/>
                <w:b/>
              </w:rPr>
              <w:t xml:space="preserve"> (4 частини)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Default="00A92068" w:rsidP="00352D1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Default="001E3A3F" w:rsidP="00352D1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</w:t>
            </w:r>
            <w:r w:rsidR="0003334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, пр.-т Шевченка, центр</w:t>
            </w:r>
          </w:p>
        </w:tc>
      </w:tr>
      <w:tr w:rsidR="00CE3C73" w:rsidRPr="007215BD" w:rsidTr="00352D17">
        <w:trPr>
          <w:trHeight w:val="28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8C27BB" w:rsidRDefault="00C52251" w:rsidP="00352D17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8C27BB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16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3C73" w:rsidRPr="008C27BB" w:rsidRDefault="00CE3C73">
            <w:pPr>
              <w:rPr>
                <w:rFonts w:ascii="Times New Roman" w:hAnsi="Times New Roman" w:cs="Times New Roman"/>
                <w:b/>
              </w:rPr>
            </w:pPr>
            <w:r w:rsidRPr="008C27BB">
              <w:rPr>
                <w:rFonts w:ascii="Times New Roman" w:hAnsi="Times New Roman" w:cs="Times New Roman"/>
                <w:b/>
              </w:rPr>
              <w:t>Гараж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Default="00A92068" w:rsidP="00352D1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Default="001E3A3F" w:rsidP="00352D1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</w:t>
            </w:r>
            <w:r w:rsidR="0003334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, вул. Кримського,</w:t>
            </w:r>
            <w:r w:rsidR="004A3631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37</w:t>
            </w:r>
          </w:p>
        </w:tc>
      </w:tr>
      <w:tr w:rsidR="00CE3C73" w:rsidRPr="007215BD" w:rsidTr="00CE3C73">
        <w:trPr>
          <w:trHeight w:val="28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8C27BB" w:rsidRDefault="00C52251" w:rsidP="00352D17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8C27BB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17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8C27BB" w:rsidRDefault="00CE3C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val="ru-RU" w:eastAsia="ru-RU"/>
              </w:rPr>
            </w:pPr>
            <w:r w:rsidRPr="008C27BB">
              <w:rPr>
                <w:rFonts w:ascii="Times New Roman" w:hAnsi="Times New Roman" w:cs="Times New Roman"/>
                <w:b/>
                <w:lang w:val="ru-RU" w:eastAsia="ru-RU"/>
              </w:rPr>
              <w:t>МАФ(гойдалка) мiський пляж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Default="00A92068" w:rsidP="00352D1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Default="001E3A3F" w:rsidP="00352D1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</w:t>
            </w:r>
          </w:p>
        </w:tc>
      </w:tr>
      <w:tr w:rsidR="00CE3C73" w:rsidRPr="007215BD" w:rsidTr="00CE3C73">
        <w:trPr>
          <w:trHeight w:val="28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8C27BB" w:rsidRDefault="00C52251" w:rsidP="00352D17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8C27BB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18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8C27BB" w:rsidRDefault="00CE3C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val="ru-RU" w:eastAsia="ru-RU"/>
              </w:rPr>
            </w:pPr>
            <w:r w:rsidRPr="008C27BB">
              <w:rPr>
                <w:rFonts w:ascii="Times New Roman" w:hAnsi="Times New Roman" w:cs="Times New Roman"/>
                <w:b/>
                <w:lang w:val="ru-RU" w:eastAsia="ru-RU"/>
              </w:rPr>
              <w:t>Пам'ятник Жовтобрюху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Default="00A92068" w:rsidP="00352D1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Default="001E3A3F" w:rsidP="00352D1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</w:t>
            </w:r>
            <w:r w:rsidR="00791EE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, вул.</w:t>
            </w:r>
            <w:r w:rsidR="005E2911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Чорновола</w:t>
            </w:r>
          </w:p>
        </w:tc>
      </w:tr>
      <w:tr w:rsidR="00CE3C73" w:rsidRPr="007215BD" w:rsidTr="00CE3C73">
        <w:trPr>
          <w:trHeight w:val="28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8C27BB" w:rsidRDefault="00C52251" w:rsidP="00352D17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8C27BB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lastRenderedPageBreak/>
              <w:t>19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8C27BB" w:rsidRDefault="001575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val="ru-RU" w:eastAsia="ru-RU"/>
              </w:rPr>
            </w:pPr>
            <w:r w:rsidRPr="008C27BB">
              <w:rPr>
                <w:rFonts w:ascii="Times New Roman" w:hAnsi="Times New Roman" w:cs="Times New Roman"/>
                <w:b/>
                <w:lang w:val="ru-RU" w:eastAsia="ru-RU"/>
              </w:rPr>
              <w:t>Площадка тренажерів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Default="00DD5317" w:rsidP="00352D1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14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Default="001E3A3F" w:rsidP="00352D1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</w:t>
            </w:r>
            <w:r w:rsidR="005E2911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пр.-т Шевченка</w:t>
            </w:r>
            <w:r w:rsidR="004A3631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, 94</w:t>
            </w:r>
          </w:p>
        </w:tc>
      </w:tr>
      <w:tr w:rsidR="00CE3C73" w:rsidRPr="007215BD" w:rsidTr="00CE3C73">
        <w:trPr>
          <w:trHeight w:val="28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8C27BB" w:rsidRDefault="00C52251" w:rsidP="00352D17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8C27BB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20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8C27BB" w:rsidRDefault="00CE3C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val="ru-RU" w:eastAsia="ru-RU"/>
              </w:rPr>
            </w:pPr>
            <w:r w:rsidRPr="008C27BB">
              <w:rPr>
                <w:rFonts w:ascii="Times New Roman" w:hAnsi="Times New Roman" w:cs="Times New Roman"/>
                <w:b/>
                <w:lang w:val="ru-RU" w:eastAsia="ru-RU"/>
              </w:rPr>
              <w:t>Фонтан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Default="00A92068" w:rsidP="00352D1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Default="009D3526" w:rsidP="00352D1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</w:t>
            </w:r>
            <w:r w:rsidR="005E2911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, пр.-т Шевченка</w:t>
            </w:r>
            <w:r w:rsidR="00791EE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, </w:t>
            </w:r>
            <w:r w:rsidR="004A3631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дитяч. парк</w:t>
            </w:r>
          </w:p>
        </w:tc>
      </w:tr>
      <w:tr w:rsidR="00DD5317" w:rsidRPr="007215BD" w:rsidTr="00CE3C73">
        <w:trPr>
          <w:trHeight w:val="28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17" w:rsidRPr="008C27BB" w:rsidRDefault="00C52251" w:rsidP="00352D17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8C27BB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21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17" w:rsidRPr="008C27BB" w:rsidRDefault="00C335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val="ru-RU" w:eastAsia="ru-RU"/>
              </w:rPr>
            </w:pPr>
            <w:r w:rsidRPr="008C27BB">
              <w:rPr>
                <w:rFonts w:ascii="Times New Roman" w:hAnsi="Times New Roman" w:cs="Times New Roman"/>
                <w:b/>
                <w:lang w:val="ru-RU" w:eastAsia="ru-RU"/>
              </w:rPr>
              <w:t>Фонтан «Г</w:t>
            </w:r>
            <w:r w:rsidR="007175FA" w:rsidRPr="008C27BB">
              <w:rPr>
                <w:rFonts w:ascii="Times New Roman" w:hAnsi="Times New Roman" w:cs="Times New Roman"/>
                <w:b/>
                <w:lang w:val="ru-RU" w:eastAsia="ru-RU"/>
              </w:rPr>
              <w:t>речанка</w:t>
            </w:r>
            <w:r w:rsidRPr="008C27BB">
              <w:rPr>
                <w:rFonts w:ascii="Times New Roman" w:hAnsi="Times New Roman" w:cs="Times New Roman"/>
                <w:b/>
                <w:lang w:val="ru-RU" w:eastAsia="ru-RU"/>
              </w:rPr>
              <w:t>»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17" w:rsidRDefault="00A92068" w:rsidP="00352D1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17" w:rsidRDefault="005E2911" w:rsidP="00352D1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пр.-т Шевченка</w:t>
            </w:r>
          </w:p>
        </w:tc>
      </w:tr>
      <w:tr w:rsidR="00DD5317" w:rsidRPr="007215BD" w:rsidTr="00CE3C73">
        <w:trPr>
          <w:trHeight w:val="28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17" w:rsidRPr="008C27BB" w:rsidRDefault="00C52251" w:rsidP="00352D17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8C27BB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22</w:t>
            </w:r>
            <w:r w:rsidR="00303FD5" w:rsidRPr="008C27BB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 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17" w:rsidRPr="008C27BB" w:rsidRDefault="007175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val="ru-RU" w:eastAsia="ru-RU"/>
              </w:rPr>
            </w:pPr>
            <w:r w:rsidRPr="008C27BB">
              <w:rPr>
                <w:rFonts w:ascii="Times New Roman" w:hAnsi="Times New Roman" w:cs="Times New Roman"/>
                <w:b/>
                <w:lang w:val="ru-RU" w:eastAsia="ru-RU"/>
              </w:rPr>
              <w:t>Альтернативне дерево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17" w:rsidRDefault="00A92068" w:rsidP="00352D1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17" w:rsidRDefault="005E2911" w:rsidP="00352D1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пр.-т Шевченка</w:t>
            </w:r>
            <w:r w:rsidR="000752A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, центр</w:t>
            </w:r>
          </w:p>
        </w:tc>
      </w:tr>
      <w:tr w:rsidR="00DD5317" w:rsidRPr="007215BD" w:rsidTr="00CE3C73">
        <w:trPr>
          <w:trHeight w:val="28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17" w:rsidRDefault="00DD5317" w:rsidP="00352D17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17" w:rsidRPr="007175FA" w:rsidRDefault="00DD53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 w:eastAsia="ru-RU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17" w:rsidRDefault="00DD5317" w:rsidP="00352D1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17" w:rsidRDefault="00DD5317" w:rsidP="00352D1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DD5317" w:rsidRPr="007215BD" w:rsidTr="00CE3C73">
        <w:trPr>
          <w:trHeight w:val="28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17" w:rsidRDefault="00DD5317" w:rsidP="00352D17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17" w:rsidRDefault="00DD531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17" w:rsidRDefault="00DD5317" w:rsidP="00352D1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17" w:rsidRDefault="00DD5317" w:rsidP="00352D1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CE3C73" w:rsidRPr="007215BD" w:rsidTr="00CE3C73">
        <w:trPr>
          <w:trHeight w:val="414"/>
        </w:trPr>
        <w:tc>
          <w:tcPr>
            <w:tcW w:w="99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CE3C73" w:rsidRPr="007215BD" w:rsidTr="00CE3C73">
        <w:trPr>
          <w:trHeight w:val="68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411D2C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Default="000752A2" w:rsidP="006E5ED7">
            <w:pP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       </w:t>
            </w:r>
            <w:r w:rsidR="00CE3C73" w:rsidRPr="00411D2C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с. Моринці, с. Гнилець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CE3C73" w:rsidTr="00CE3C7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A2692D" w:rsidRDefault="00CE3C73" w:rsidP="00411D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A2692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  <w:p w:rsidR="00CE3C73" w:rsidRPr="00411D2C" w:rsidRDefault="00E44B6F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Будівля </w:t>
            </w:r>
            <w:r w:rsidR="00CE3C73"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телекому с. Моринці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Моринці, вул. Шевченка, 1</w:t>
            </w:r>
          </w:p>
        </w:tc>
      </w:tr>
      <w:tr w:rsidR="00CE3C73" w:rsidRPr="007215BD" w:rsidTr="00CE3C7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A2692D" w:rsidRDefault="00CE3C73" w:rsidP="00411D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A2692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E44B6F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Будівля </w:t>
            </w:r>
            <w:r w:rsidR="00CE3C73"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поч. школи (Церква) с. Моринці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Моринці, вул. Шевченка, 49</w:t>
            </w:r>
          </w:p>
        </w:tc>
      </w:tr>
      <w:tr w:rsidR="00CE3C73" w:rsidRPr="007215BD" w:rsidTr="00CE3C7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A2692D" w:rsidRDefault="00CE3C73" w:rsidP="00411D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A2692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E44B6F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Будівля</w:t>
            </w:r>
            <w:r w:rsidR="00CE3C73"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котельні с/р с. Моринці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Моринці, вул. Д.Овчаренко , 1а</w:t>
            </w:r>
          </w:p>
        </w:tc>
      </w:tr>
      <w:tr w:rsidR="00CE3C73" w:rsidRPr="007215BD" w:rsidTr="00CE3C7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A2692D" w:rsidRDefault="00CE3C73" w:rsidP="00411D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A2692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E44B6F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Будівля</w:t>
            </w:r>
            <w:r w:rsidR="00CE3C73"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бібліотеки № 2 с. Моринці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Моринці, вул. Шевченка, 52</w:t>
            </w:r>
          </w:p>
        </w:tc>
      </w:tr>
      <w:tr w:rsidR="00CE3C73" w:rsidRPr="007215BD" w:rsidTr="00CE3C7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A2692D" w:rsidRDefault="00CE3C73" w:rsidP="00411D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A2692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E44B6F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Будівля </w:t>
            </w:r>
            <w:r w:rsidR="00CE3C73"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с/ ради с. Моринці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Моринці, вул. Д. Овчаренка, 33</w:t>
            </w:r>
          </w:p>
        </w:tc>
      </w:tr>
      <w:tr w:rsidR="00CE3C73" w:rsidRPr="007215BD" w:rsidTr="00CE3C7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A2692D" w:rsidRDefault="00CE3C73" w:rsidP="00411D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A2692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E44B6F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Будівля</w:t>
            </w:r>
            <w:r w:rsidR="00CE3C73"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газ. складу с. Моринці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с. Моринці, вул. Д. Овчаренка, 29 Г </w:t>
            </w:r>
          </w:p>
        </w:tc>
      </w:tr>
      <w:tr w:rsidR="00CE3C73" w:rsidRPr="007215BD" w:rsidTr="00CE3C7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A2692D" w:rsidRDefault="00CE3C73" w:rsidP="00411D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A2692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E44B6F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Будівля</w:t>
            </w:r>
            <w:r w:rsidR="00CE3C73"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аптеки с. Моринці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Моринці, вул. Д. Овчаренка, 57</w:t>
            </w:r>
          </w:p>
        </w:tc>
      </w:tr>
      <w:tr w:rsidR="00CE3C73" w:rsidRPr="007215BD" w:rsidTr="00CE3C7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A2692D" w:rsidRDefault="00CE3C73" w:rsidP="00411D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A2692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8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Автозупинка бриг. № 1 с. Моринці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Моринці, вул. Шевченка, 56-з</w:t>
            </w:r>
          </w:p>
        </w:tc>
      </w:tr>
      <w:tr w:rsidR="00CE3C73" w:rsidRPr="007215BD" w:rsidTr="00CE3C7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A2692D" w:rsidRDefault="00CE3C73" w:rsidP="00411D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A2692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9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Гідроспоруда "Мориний" с. Моринці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с. Моринці, </w:t>
            </w:r>
          </w:p>
        </w:tc>
      </w:tr>
      <w:tr w:rsidR="00CE3C73" w:rsidRPr="007215BD" w:rsidTr="00CE3C7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A2692D" w:rsidRDefault="00CE3C73" w:rsidP="00411D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A2692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Гідроспоруда "Хоминий" с. Моринці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Моринці,</w:t>
            </w:r>
          </w:p>
        </w:tc>
      </w:tr>
      <w:tr w:rsidR="00CE3C73" w:rsidRPr="007215BD" w:rsidTr="00CE3C7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A2692D" w:rsidRDefault="00CE3C73" w:rsidP="00411D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A2692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11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Гідроспоруда "Верхній" с. Моринці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Моринці,</w:t>
            </w:r>
          </w:p>
        </w:tc>
      </w:tr>
      <w:tr w:rsidR="00CE3C73" w:rsidRPr="007215BD" w:rsidTr="00CE3C7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A2692D" w:rsidRDefault="00CE3C73" w:rsidP="00411D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A2692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Гідроспоруда "Салижине" с. Моринці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Моринці,</w:t>
            </w:r>
          </w:p>
        </w:tc>
      </w:tr>
      <w:tr w:rsidR="00CE3C73" w:rsidRPr="007215BD" w:rsidTr="00CE3C7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A2692D" w:rsidRDefault="00CE3C73" w:rsidP="00411D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A2692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13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Гідроспоруда "Юрпольське" с. Моринці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Моринці,</w:t>
            </w:r>
          </w:p>
        </w:tc>
      </w:tr>
      <w:tr w:rsidR="00CE3C73" w:rsidRPr="007215BD" w:rsidTr="00CE3C7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A2692D" w:rsidRDefault="00CE3C73" w:rsidP="00411D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A2692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14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Наливайкова криниця с. Моринці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за межами с. Моринці</w:t>
            </w:r>
          </w:p>
        </w:tc>
      </w:tr>
      <w:tr w:rsidR="00CE3C73" w:rsidRPr="007215BD" w:rsidTr="00CE3C7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A2692D" w:rsidRDefault="00CE3C73" w:rsidP="00411D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A2692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15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Тин по с. Моринці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с. Моринці, вул. Шевченка </w:t>
            </w:r>
          </w:p>
        </w:tc>
      </w:tr>
      <w:tr w:rsidR="00CE3C73" w:rsidRPr="007215BD" w:rsidTr="00CE3C7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A2692D" w:rsidRDefault="00CE3C73" w:rsidP="00411D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A2692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16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Базарна площа с. Моринці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Моринці, Д.Овчаренка, 1 д</w:t>
            </w:r>
          </w:p>
        </w:tc>
      </w:tr>
      <w:tr w:rsidR="00CE3C73" w:rsidRPr="007215BD" w:rsidTr="00CE3C7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A2692D" w:rsidRDefault="00CE3C73" w:rsidP="00411D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A2692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17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Стадіон  с. Моринці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Моринці, вул. Шевченка, 5-б</w:t>
            </w:r>
          </w:p>
        </w:tc>
      </w:tr>
      <w:tr w:rsidR="00CE3C73" w:rsidRPr="007215BD" w:rsidTr="00CE3C7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A2692D" w:rsidRDefault="00CE3C73" w:rsidP="00411D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A2692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18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Ворота металеві (цвинтар) с. Моринці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Моринці, вул. Шевченка, 29</w:t>
            </w:r>
          </w:p>
        </w:tc>
      </w:tr>
      <w:tr w:rsidR="00CE3C73" w:rsidRPr="007215BD" w:rsidTr="00CE3C7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A2692D" w:rsidRDefault="00CE3C73" w:rsidP="00411D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A2692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19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Зупинка металева с. Моринці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Моринці, вул. Щепкіна, 155-з</w:t>
            </w:r>
          </w:p>
        </w:tc>
      </w:tr>
      <w:tr w:rsidR="00CE3C73" w:rsidRPr="007215BD" w:rsidTr="00CE3C7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A2692D" w:rsidRDefault="00CE3C73" w:rsidP="00411D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A2692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20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Базарній павіл. № 1 с. Моринці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с. Моринці, вул. 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                      </w:t>
            </w: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Д. Овчаренка, 1 д</w:t>
            </w:r>
          </w:p>
        </w:tc>
      </w:tr>
      <w:tr w:rsidR="00CE3C73" w:rsidRPr="007215BD" w:rsidTr="00CE3C7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A2692D" w:rsidRDefault="00CE3C73" w:rsidP="00411D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A2692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21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Базарній павіл. № 2 с. Моринці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с. Моринці, вул. 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                       </w:t>
            </w: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Д. Овчаренка, 1 д</w:t>
            </w:r>
          </w:p>
        </w:tc>
      </w:tr>
      <w:tr w:rsidR="00CE3C73" w:rsidRPr="007215BD" w:rsidTr="00CE3C7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A2692D" w:rsidRDefault="00CE3C73" w:rsidP="00411D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A2692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22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Пам'ятний знак с. Моринці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с. Моринці, вул. 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                      </w:t>
            </w: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Д. Овчаренка, 33</w:t>
            </w:r>
          </w:p>
        </w:tc>
      </w:tr>
      <w:tr w:rsidR="00CE3C73" w:rsidRPr="007215BD" w:rsidTr="00CE3C7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A2692D" w:rsidRDefault="00CE3C73" w:rsidP="00411D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A2692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lastRenderedPageBreak/>
              <w:t>23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Приміщення школи с.Гнилець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с. Гнилець. 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                                   </w:t>
            </w: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вул. Центральна, 39</w:t>
            </w:r>
          </w:p>
        </w:tc>
      </w:tr>
      <w:tr w:rsidR="00CE3C73" w:rsidRPr="007215BD" w:rsidTr="00CE3C7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A2692D" w:rsidRDefault="00CE3C73" w:rsidP="00411D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A2692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24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Автозупинка с. Гнилець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Гнилець. вул. Центральна, 18-з</w:t>
            </w:r>
          </w:p>
        </w:tc>
      </w:tr>
      <w:tr w:rsidR="00CE3C73" w:rsidRPr="007215BD" w:rsidTr="00CE3C7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A2692D" w:rsidRDefault="00CE3C73" w:rsidP="00411D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A2692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25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Пам'ятник с. Гнилець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Гнилець. вул. Центральна, 38-в</w:t>
            </w:r>
          </w:p>
        </w:tc>
      </w:tr>
      <w:tr w:rsidR="00CE3C73" w:rsidRPr="007215BD" w:rsidTr="00CE3C7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A2692D" w:rsidRDefault="00CE3C73" w:rsidP="00411D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A2692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26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Гідроспоруда с. Гнилець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Гнилець</w:t>
            </w:r>
          </w:p>
        </w:tc>
      </w:tr>
      <w:tr w:rsidR="00CE3C73" w:rsidRPr="007801E2" w:rsidTr="00B42126">
        <w:trPr>
          <w:trHeight w:val="576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A2692D" w:rsidRDefault="00CE3C73" w:rsidP="00411D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A2692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27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Дитячий майданчик с. Моринці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126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с. Моринці, вул. 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                       </w:t>
            </w: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Д. Овчаренка, центр </w:t>
            </w:r>
          </w:p>
        </w:tc>
      </w:tr>
      <w:tr w:rsidR="00B42126" w:rsidRPr="007801E2" w:rsidTr="00B42126">
        <w:trPr>
          <w:trHeight w:val="31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126" w:rsidRDefault="00250803" w:rsidP="00411D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28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126" w:rsidRPr="00411D2C" w:rsidRDefault="0025080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Будівля ФАП с. Гнилець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126" w:rsidRDefault="0025080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126" w:rsidRPr="00411D2C" w:rsidRDefault="0025080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Гнилець, вул. Центральна, 19- ф</w:t>
            </w:r>
          </w:p>
        </w:tc>
      </w:tr>
      <w:tr w:rsidR="00250803" w:rsidRPr="007801E2" w:rsidTr="00B42126">
        <w:trPr>
          <w:trHeight w:val="31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803" w:rsidRDefault="00250803" w:rsidP="00411D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803" w:rsidRPr="00411D2C" w:rsidRDefault="0025080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803" w:rsidRDefault="0025080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803" w:rsidRPr="00411D2C" w:rsidRDefault="0025080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CE3C73" w:rsidRPr="007801E2" w:rsidTr="00CE3C7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A2692D" w:rsidRDefault="00CE3C73" w:rsidP="00411D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DE180E" w:rsidRDefault="00CE3C73" w:rsidP="006E5ED7">
            <w:pP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DE180E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с. Неморож, с. Мурзинці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6E5ED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CE3C73" w:rsidRPr="00D67C70" w:rsidTr="00CE3C7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A2692D" w:rsidRDefault="00CE3C73" w:rsidP="00411D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A2692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E44B6F" w:rsidP="00411D2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Будівля</w:t>
            </w:r>
            <w:r w:rsidR="00CE3C73"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адмінприміщення  с. Неморож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411D2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411D2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с. Неморож, вул. 27 січня, 39</w:t>
            </w:r>
          </w:p>
        </w:tc>
      </w:tr>
      <w:tr w:rsidR="00CE3C73" w:rsidRPr="00D67C70" w:rsidTr="00CE3C7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A2692D" w:rsidRDefault="00CE3C73" w:rsidP="00411D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A2692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C365D5" w:rsidRDefault="00CE3C73" w:rsidP="00411D2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C365D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Пам'ятник голодомору  с. Мурзинці 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411D2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411D2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с. Мурзинці </w:t>
            </w: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, центр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, вул.  8 Березня</w:t>
            </w:r>
          </w:p>
        </w:tc>
      </w:tr>
      <w:tr w:rsidR="00CE3C73" w:rsidRPr="00D67C70" w:rsidTr="00CE3C7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A2692D" w:rsidRDefault="00CE3C73" w:rsidP="00411D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A2692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411D2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Пам'ятник  воїнам с. Неморож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411D2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411D2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Неморож, центр</w:t>
            </w:r>
          </w:p>
        </w:tc>
      </w:tr>
      <w:tr w:rsidR="00CE3C73" w:rsidRPr="00D67C70" w:rsidTr="00CE3C7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A2692D" w:rsidRDefault="00CE3C73" w:rsidP="00411D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A2692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411D2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Пам'ятник  воїнам с. Мурзинці 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411D2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411D2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Мурзинці, центр</w:t>
            </w:r>
          </w:p>
        </w:tc>
      </w:tr>
      <w:tr w:rsidR="00CE3C73" w:rsidRPr="00D67C70" w:rsidTr="00CE3C7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A2692D" w:rsidRDefault="00CE3C73" w:rsidP="00411D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A2692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411D2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Пам'ятник голодомору с. Неморож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411D2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411D2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Неморож, центр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пров. Шевченка</w:t>
            </w:r>
          </w:p>
        </w:tc>
      </w:tr>
      <w:tr w:rsidR="00CE3C73" w:rsidRPr="00D67C70" w:rsidTr="00CE3C7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A2692D" w:rsidRDefault="00CE3C73" w:rsidP="00411D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A2692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411D2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Криниця водогін с. Неморож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411D2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411D2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Неморож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вул. Перошотравнева</w:t>
            </w:r>
          </w:p>
        </w:tc>
      </w:tr>
      <w:tr w:rsidR="00CE3C73" w:rsidRPr="00D67C70" w:rsidTr="00CE3C7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A2692D" w:rsidRDefault="00CE3C73" w:rsidP="00411D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A2692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33598" w:rsidP="00411D2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Водонапірна башта</w:t>
            </w:r>
            <w:r w:rsidR="00CE3C73"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95 м3 с. Неморож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411D2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411D2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Неморож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,  вул. Першотравнева</w:t>
            </w:r>
          </w:p>
        </w:tc>
      </w:tr>
      <w:tr w:rsidR="00CE3C73" w:rsidRPr="00D67C70" w:rsidTr="00CE3C7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A2692D" w:rsidRDefault="00CE3C73" w:rsidP="00411D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A2692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8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411D2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Водогін 2100м. з колонками с. Неморож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411D2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411D2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Неморож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,  вул. Першотравнева</w:t>
            </w:r>
          </w:p>
        </w:tc>
      </w:tr>
      <w:tr w:rsidR="00CE3C73" w:rsidRPr="00D67C70" w:rsidTr="00CE3C7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A2692D" w:rsidRDefault="00CE3C73" w:rsidP="00411D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A2692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9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411D2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Альтанка с. Мурзинці 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411D2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411D2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Мурзинці, центр</w:t>
            </w:r>
          </w:p>
        </w:tc>
      </w:tr>
      <w:tr w:rsidR="00CE3C73" w:rsidRPr="00D67C70" w:rsidTr="00CE3C7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A2692D" w:rsidRDefault="00CE3C73" w:rsidP="00411D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A2692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411D2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Альтанка с. Неморож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411D2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411D2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с. Неморож, 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вул. Шевченка,</w:t>
            </w: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центр</w:t>
            </w:r>
          </w:p>
        </w:tc>
      </w:tr>
      <w:tr w:rsidR="00CE3C73" w:rsidRPr="00D67C70" w:rsidTr="00CE3C7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A2692D" w:rsidRDefault="00CE3C73" w:rsidP="00411D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A2692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11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411D2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Станція управління (водогін) с. Неморож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411D2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411D2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Неморож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,  вул. Першотравнева</w:t>
            </w:r>
          </w:p>
        </w:tc>
      </w:tr>
      <w:tr w:rsidR="00CE3C73" w:rsidRPr="00D67C70" w:rsidTr="00CE3C7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A2692D" w:rsidRDefault="00CE3C73" w:rsidP="00411D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A2692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411D2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Лінія електропередач водогін с. Неморож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411D2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411D2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Неморож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,  вул. Першотравнева</w:t>
            </w:r>
          </w:p>
        </w:tc>
      </w:tr>
      <w:tr w:rsidR="00CE3C73" w:rsidRPr="00D67C70" w:rsidTr="003D749D">
        <w:trPr>
          <w:trHeight w:val="58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A2692D" w:rsidRDefault="00CE3C73" w:rsidP="00411D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A2692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13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411D2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Спортивний майданчик с. Неморож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73" w:rsidRPr="00411D2C" w:rsidRDefault="00CE3C73" w:rsidP="00411D2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49D" w:rsidRPr="00411D2C" w:rsidRDefault="00CE3C73" w:rsidP="00411D2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411D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Неморож, центр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, </w:t>
            </w:r>
            <w:r w:rsidR="003D749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                   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вул. Шевченка</w:t>
            </w:r>
          </w:p>
        </w:tc>
      </w:tr>
      <w:tr w:rsidR="003D749D" w:rsidRPr="00D67C70" w:rsidTr="006F560B">
        <w:trPr>
          <w:trHeight w:val="23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49D" w:rsidRPr="00A2692D" w:rsidRDefault="003D749D" w:rsidP="00411D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14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49D" w:rsidRPr="00411D2C" w:rsidRDefault="003D749D" w:rsidP="00411D2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Лавки паркові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49D" w:rsidRDefault="003D749D" w:rsidP="00411D2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49D" w:rsidRPr="00411D2C" w:rsidRDefault="003D749D" w:rsidP="00411D2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Неморож, центр</w:t>
            </w:r>
          </w:p>
        </w:tc>
      </w:tr>
      <w:tr w:rsidR="006F560B" w:rsidRPr="00D67C70" w:rsidTr="006D3893">
        <w:trPr>
          <w:trHeight w:val="21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60B" w:rsidRPr="00A2692D" w:rsidRDefault="003D749D" w:rsidP="00411D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15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60B" w:rsidRPr="00411D2C" w:rsidRDefault="006F560B" w:rsidP="00411D2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Дитячий майданчик( гірка, гойдалка)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60B" w:rsidRDefault="006F560B" w:rsidP="00411D2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60B" w:rsidRPr="00411D2C" w:rsidRDefault="006F560B" w:rsidP="00411D2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Неморож, центр</w:t>
            </w:r>
          </w:p>
        </w:tc>
      </w:tr>
      <w:tr w:rsidR="00776CDD" w:rsidRPr="00D67C70" w:rsidTr="00F07444">
        <w:trPr>
          <w:trHeight w:val="13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CDD" w:rsidRPr="00A2692D" w:rsidRDefault="00776CDD" w:rsidP="00411D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  <w:r w:rsidR="003D749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CDD" w:rsidRPr="00B915D9" w:rsidRDefault="00776CDD" w:rsidP="00F07444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Пам</w:t>
            </w:r>
            <w:r w:rsidRPr="00B915D9">
              <w:rPr>
                <w:rFonts w:ascii="Times New Roman" w:hAnsi="Times New Roman" w:cs="Times New Roman"/>
                <w:bCs/>
              </w:rPr>
              <w:t>’ятник голодомору с. Мурзинці</w:t>
            </w:r>
            <w:r w:rsidR="008C04A3" w:rsidRPr="006F560B">
              <w:rPr>
                <w:rFonts w:ascii="Times New Roman" w:hAnsi="Times New Roman" w:cs="Times New Roman"/>
                <w:b/>
                <w:bCs/>
                <w:lang w:eastAsia="ru-RU"/>
              </w:rPr>
              <w:t>(</w:t>
            </w:r>
            <w:r w:rsidR="008C04A3" w:rsidRPr="006F560B">
              <w:rPr>
                <w:rFonts w:ascii="Times New Roman" w:hAnsi="Times New Roman" w:cs="Times New Roman"/>
                <w:b/>
                <w:bCs/>
                <w:i/>
                <w:lang w:eastAsia="ru-RU"/>
              </w:rPr>
              <w:t>необлік</w:t>
            </w:r>
            <w:r w:rsidR="008C04A3" w:rsidRPr="006F560B">
              <w:rPr>
                <w:rFonts w:ascii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CDD" w:rsidRDefault="00776CDD" w:rsidP="00F07444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CDD" w:rsidRDefault="00776CDD" w:rsidP="00F07444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Мурзинці</w:t>
            </w:r>
          </w:p>
        </w:tc>
      </w:tr>
      <w:tr w:rsidR="00776CDD" w:rsidRPr="00D67C70" w:rsidTr="00FE2D4E">
        <w:trPr>
          <w:trHeight w:val="16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CDD" w:rsidRPr="00A2692D" w:rsidRDefault="00776CDD" w:rsidP="00411D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CDD" w:rsidRPr="001A02DB" w:rsidRDefault="00776CDD" w:rsidP="00411D2C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CDD" w:rsidRDefault="00776CDD" w:rsidP="00411D2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CDD" w:rsidRPr="00411D2C" w:rsidRDefault="00776CDD" w:rsidP="00411D2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776CDD" w:rsidRPr="00BB552F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7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776CDD" w:rsidRPr="006F560B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76CDD" w:rsidRPr="006F560B" w:rsidRDefault="00776C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776CDD" w:rsidRPr="006F560B" w:rsidRDefault="00776C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F560B">
              <w:rPr>
                <w:rFonts w:ascii="Times New Roman" w:hAnsi="Times New Roman" w:cs="Times New Roman"/>
                <w:b/>
                <w:bCs/>
                <w:lang w:eastAsia="ru-RU"/>
              </w:rPr>
              <w:t>с. Стебне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76CDD" w:rsidRPr="006F560B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76CDD" w:rsidRPr="006F560B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</w:tr>
      <w:tr w:rsidR="00776CDD" w:rsidRPr="00BB552F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42"/>
        </w:trPr>
        <w:tc>
          <w:tcPr>
            <w:tcW w:w="82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6F560B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6F560B">
              <w:rPr>
                <w:rFonts w:ascii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6F560B" w:rsidRDefault="00776CDD" w:rsidP="00D95C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eastAsia="ru-RU"/>
              </w:rPr>
            </w:pPr>
            <w:r w:rsidRPr="006F560B">
              <w:rPr>
                <w:rFonts w:ascii="Times New Roman" w:hAnsi="Times New Roman" w:cs="Times New Roman"/>
                <w:bCs/>
                <w:lang w:eastAsia="ru-RU"/>
              </w:rPr>
              <w:t>Міст залізничний с. Стебне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6F560B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eastAsia="ru-RU"/>
              </w:rPr>
            </w:pPr>
            <w:r w:rsidRPr="006F560B">
              <w:rPr>
                <w:rFonts w:ascii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D67C70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6F560B">
              <w:rPr>
                <w:rFonts w:ascii="Times New Roman" w:hAnsi="Times New Roman" w:cs="Times New Roman"/>
                <w:bCs/>
                <w:lang w:eastAsia="ru-RU"/>
              </w:rPr>
              <w:t xml:space="preserve">с. Стебне, вул. </w:t>
            </w:r>
            <w:r w:rsidRPr="00D67C70">
              <w:rPr>
                <w:rFonts w:ascii="Times New Roman" w:hAnsi="Times New Roman" w:cs="Times New Roman"/>
                <w:bCs/>
                <w:lang w:val="ru-RU" w:eastAsia="ru-RU"/>
              </w:rPr>
              <w:t>Звенигородська</w:t>
            </w:r>
          </w:p>
        </w:tc>
      </w:tr>
      <w:tr w:rsidR="00776CDD" w:rsidRPr="00BB552F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8534E9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8534E9">
              <w:rPr>
                <w:rFonts w:ascii="Times New Roman" w:hAnsi="Times New Roman" w:cs="Times New Roman"/>
                <w:bCs/>
                <w:lang w:val="ru-RU" w:eastAsia="ru-RU"/>
              </w:rPr>
              <w:t>2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4E4202">
              <w:rPr>
                <w:rFonts w:ascii="Times New Roman" w:hAnsi="Times New Roman" w:cs="Times New Roman"/>
                <w:bCs/>
                <w:lang w:val="ru-RU" w:eastAsia="ru-RU"/>
              </w:rPr>
              <w:t>Автозупинка с. Стебне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D67C70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D67C70">
              <w:rPr>
                <w:rFonts w:ascii="Times New Roman" w:hAnsi="Times New Roman" w:cs="Times New Roman"/>
                <w:bCs/>
                <w:lang w:val="ru-RU" w:eastAsia="ru-RU"/>
              </w:rPr>
              <w:t>с. Стебне, вул. Поповича</w:t>
            </w:r>
          </w:p>
        </w:tc>
      </w:tr>
      <w:tr w:rsidR="00776CDD" w:rsidRPr="00BB552F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8534E9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8534E9">
              <w:rPr>
                <w:rFonts w:ascii="Times New Roman" w:hAnsi="Times New Roman" w:cs="Times New Roman"/>
                <w:bCs/>
                <w:lang w:val="ru-RU" w:eastAsia="ru-RU"/>
              </w:rPr>
              <w:t>3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4E4202">
              <w:rPr>
                <w:rFonts w:ascii="Times New Roman" w:hAnsi="Times New Roman" w:cs="Times New Roman"/>
                <w:bCs/>
                <w:lang w:val="ru-RU" w:eastAsia="ru-RU"/>
              </w:rPr>
              <w:t>Скважина біля будинків с. Стебне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D67C70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D67C70">
              <w:rPr>
                <w:rFonts w:ascii="Times New Roman" w:hAnsi="Times New Roman" w:cs="Times New Roman"/>
                <w:bCs/>
                <w:lang w:val="ru-RU" w:eastAsia="ru-RU"/>
              </w:rPr>
              <w:t>с. Стебне, вул. Звенигородська</w:t>
            </w:r>
          </w:p>
        </w:tc>
      </w:tr>
      <w:tr w:rsidR="00776CDD" w:rsidRPr="00BB552F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8534E9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8534E9">
              <w:rPr>
                <w:rFonts w:ascii="Times New Roman" w:hAnsi="Times New Roman" w:cs="Times New Roman"/>
                <w:bCs/>
                <w:lang w:val="ru-RU" w:eastAsia="ru-RU"/>
              </w:rPr>
              <w:t>4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4E4202">
              <w:rPr>
                <w:rFonts w:ascii="Times New Roman" w:hAnsi="Times New Roman" w:cs="Times New Roman"/>
                <w:bCs/>
                <w:lang w:val="ru-RU" w:eastAsia="ru-RU"/>
              </w:rPr>
              <w:t>Водопровід по вул. Поповича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D67C70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D67C70">
              <w:rPr>
                <w:rFonts w:ascii="Times New Roman" w:hAnsi="Times New Roman" w:cs="Times New Roman"/>
                <w:bCs/>
                <w:lang w:val="ru-RU" w:eastAsia="ru-RU"/>
              </w:rPr>
              <w:t>с. Стебне, вул. Поповича</w:t>
            </w:r>
          </w:p>
        </w:tc>
      </w:tr>
      <w:tr w:rsidR="00776CDD" w:rsidRPr="00BB552F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8534E9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8534E9">
              <w:rPr>
                <w:rFonts w:ascii="Times New Roman" w:hAnsi="Times New Roman" w:cs="Times New Roman"/>
                <w:bCs/>
                <w:lang w:val="ru-RU" w:eastAsia="ru-RU"/>
              </w:rPr>
              <w:t>5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4E4202">
              <w:rPr>
                <w:rFonts w:ascii="Times New Roman" w:hAnsi="Times New Roman" w:cs="Times New Roman"/>
                <w:bCs/>
                <w:lang w:val="ru-RU" w:eastAsia="ru-RU"/>
              </w:rPr>
              <w:t>Водопровід по вул. Звенигородській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D67C70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D67C70">
              <w:rPr>
                <w:rFonts w:ascii="Times New Roman" w:hAnsi="Times New Roman" w:cs="Times New Roman"/>
                <w:bCs/>
                <w:lang w:val="ru-RU" w:eastAsia="ru-RU"/>
              </w:rPr>
              <w:t>с. Стебне, вул. Звенигородська</w:t>
            </w:r>
          </w:p>
        </w:tc>
      </w:tr>
      <w:tr w:rsidR="00776CDD" w:rsidRPr="00BB552F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8534E9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8534E9">
              <w:rPr>
                <w:rFonts w:ascii="Times New Roman" w:hAnsi="Times New Roman" w:cs="Times New Roman"/>
                <w:bCs/>
                <w:lang w:val="ru-RU" w:eastAsia="ru-RU"/>
              </w:rPr>
              <w:t>6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4E4202">
              <w:rPr>
                <w:rFonts w:ascii="Times New Roman" w:hAnsi="Times New Roman" w:cs="Times New Roman"/>
                <w:bCs/>
                <w:lang w:val="ru-RU" w:eastAsia="ru-RU"/>
              </w:rPr>
              <w:t>Водопровід по вул. Чайковського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D67C70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D67C70">
              <w:rPr>
                <w:rFonts w:ascii="Times New Roman" w:hAnsi="Times New Roman" w:cs="Times New Roman"/>
                <w:bCs/>
                <w:lang w:val="ru-RU" w:eastAsia="ru-RU"/>
              </w:rPr>
              <w:t>с. Стебне, вул. Чайковського</w:t>
            </w:r>
          </w:p>
        </w:tc>
      </w:tr>
      <w:tr w:rsidR="00776CDD" w:rsidRPr="00BB552F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8534E9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8534E9">
              <w:rPr>
                <w:rFonts w:ascii="Times New Roman" w:hAnsi="Times New Roman" w:cs="Times New Roman"/>
                <w:bCs/>
                <w:lang w:val="ru-RU" w:eastAsia="ru-RU"/>
              </w:rPr>
              <w:lastRenderedPageBreak/>
              <w:t>7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4E4202">
              <w:rPr>
                <w:rFonts w:ascii="Times New Roman" w:hAnsi="Times New Roman" w:cs="Times New Roman"/>
                <w:bCs/>
                <w:lang w:val="ru-RU" w:eastAsia="ru-RU"/>
              </w:rPr>
              <w:t>Водопровід по вул. Польова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D67C70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D67C70">
              <w:rPr>
                <w:rFonts w:ascii="Times New Roman" w:hAnsi="Times New Roman" w:cs="Times New Roman"/>
                <w:bCs/>
                <w:lang w:val="ru-RU" w:eastAsia="ru-RU"/>
              </w:rPr>
              <w:t>с. Стебне, вул. Польова</w:t>
            </w:r>
          </w:p>
        </w:tc>
      </w:tr>
      <w:tr w:rsidR="00776CDD" w:rsidRPr="00BB552F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8534E9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8534E9">
              <w:rPr>
                <w:rFonts w:ascii="Times New Roman" w:hAnsi="Times New Roman" w:cs="Times New Roman"/>
                <w:bCs/>
                <w:lang w:val="ru-RU" w:eastAsia="ru-RU"/>
              </w:rPr>
              <w:t>8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4E4202">
              <w:rPr>
                <w:rFonts w:ascii="Times New Roman" w:hAnsi="Times New Roman" w:cs="Times New Roman"/>
                <w:bCs/>
                <w:lang w:val="ru-RU" w:eastAsia="ru-RU"/>
              </w:rPr>
              <w:t>Водонапірна вежа с. Стебне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D67C70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D67C70">
              <w:rPr>
                <w:rFonts w:ascii="Times New Roman" w:hAnsi="Times New Roman" w:cs="Times New Roman"/>
                <w:bCs/>
                <w:lang w:val="ru-RU" w:eastAsia="ru-RU"/>
              </w:rPr>
              <w:t>с. Стебне, вул. Звенигородська</w:t>
            </w:r>
          </w:p>
        </w:tc>
      </w:tr>
      <w:tr w:rsidR="00776CDD" w:rsidRPr="00BB552F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8534E9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8534E9">
              <w:rPr>
                <w:rFonts w:ascii="Times New Roman" w:hAnsi="Times New Roman" w:cs="Times New Roman"/>
                <w:bCs/>
                <w:lang w:val="ru-RU" w:eastAsia="ru-RU"/>
              </w:rPr>
              <w:t>9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4E4202">
              <w:rPr>
                <w:rFonts w:ascii="Times New Roman" w:hAnsi="Times New Roman" w:cs="Times New Roman"/>
                <w:bCs/>
                <w:lang w:val="ru-RU" w:eastAsia="ru-RU"/>
              </w:rPr>
              <w:t>Житловий будинок по вул. Поповича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D67C70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D67C70">
              <w:rPr>
                <w:rFonts w:ascii="Times New Roman" w:hAnsi="Times New Roman" w:cs="Times New Roman"/>
                <w:bCs/>
                <w:lang w:val="ru-RU" w:eastAsia="ru-RU"/>
              </w:rPr>
              <w:t>с. Стебне, пров. Поповича, 8</w:t>
            </w:r>
          </w:p>
        </w:tc>
      </w:tr>
      <w:tr w:rsidR="00776CDD" w:rsidRPr="00BB552F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76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776CDD" w:rsidRPr="008534E9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8534E9">
              <w:rPr>
                <w:rFonts w:ascii="Times New Roman" w:hAnsi="Times New Roman" w:cs="Times New Roman"/>
                <w:bCs/>
                <w:lang w:val="ru-RU" w:eastAsia="ru-RU"/>
              </w:rPr>
              <w:t>10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76CDD" w:rsidRPr="004E4202" w:rsidRDefault="00776CDD" w:rsidP="00C91A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4E4202">
              <w:rPr>
                <w:rFonts w:ascii="Times New Roman" w:hAnsi="Times New Roman" w:cs="Times New Roman"/>
                <w:bCs/>
                <w:lang w:val="ru-RU" w:eastAsia="ru-RU"/>
              </w:rPr>
              <w:t>Сарай біля будинку по вул. Поповича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76CDD" w:rsidRPr="00D67C70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D67C70">
              <w:rPr>
                <w:rFonts w:ascii="Times New Roman" w:hAnsi="Times New Roman" w:cs="Times New Roman"/>
                <w:bCs/>
                <w:lang w:val="ru-RU" w:eastAsia="ru-RU"/>
              </w:rPr>
              <w:t>с. Стебне, пров. Поповича,8</w:t>
            </w:r>
          </w:p>
        </w:tc>
      </w:tr>
      <w:tr w:rsidR="00776CDD" w:rsidRPr="00BB552F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173"/>
        </w:trPr>
        <w:tc>
          <w:tcPr>
            <w:tcW w:w="82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8534E9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8534E9">
              <w:rPr>
                <w:rFonts w:ascii="Times New Roman" w:hAnsi="Times New Roman" w:cs="Times New Roman"/>
                <w:bCs/>
                <w:lang w:val="ru-RU" w:eastAsia="ru-RU"/>
              </w:rPr>
              <w:t>11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C91A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4E4202">
              <w:rPr>
                <w:rFonts w:ascii="Times New Roman" w:hAnsi="Times New Roman" w:cs="Times New Roman"/>
                <w:bCs/>
                <w:lang w:val="ru-RU" w:eastAsia="ru-RU"/>
              </w:rPr>
              <w:t>Погріб біля будинку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D67C70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D67C70">
              <w:rPr>
                <w:rFonts w:ascii="Times New Roman" w:hAnsi="Times New Roman" w:cs="Times New Roman"/>
                <w:bCs/>
                <w:lang w:val="ru-RU" w:eastAsia="ru-RU"/>
              </w:rPr>
              <w:t>с. Стебне, пров. Поповича, 8</w:t>
            </w:r>
          </w:p>
        </w:tc>
      </w:tr>
      <w:tr w:rsidR="00776CDD" w:rsidRPr="00BB552F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8534E9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8534E9">
              <w:rPr>
                <w:rFonts w:ascii="Times New Roman" w:hAnsi="Times New Roman" w:cs="Times New Roman"/>
                <w:bCs/>
                <w:lang w:val="ru-RU" w:eastAsia="ru-RU"/>
              </w:rPr>
              <w:t>12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4E4202">
              <w:rPr>
                <w:rFonts w:ascii="Times New Roman" w:hAnsi="Times New Roman" w:cs="Times New Roman"/>
                <w:bCs/>
                <w:lang w:val="ru-RU" w:eastAsia="ru-RU"/>
              </w:rPr>
              <w:t>Памятний знак жертвам голодомору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D67C70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D67C70">
              <w:rPr>
                <w:rFonts w:ascii="Times New Roman" w:hAnsi="Times New Roman" w:cs="Times New Roman"/>
                <w:bCs/>
                <w:lang w:val="ru-RU" w:eastAsia="ru-RU"/>
              </w:rPr>
              <w:t>с. Стебне,  вул. Польова</w:t>
            </w:r>
          </w:p>
        </w:tc>
      </w:tr>
      <w:tr w:rsidR="00776CDD" w:rsidRPr="00BB552F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8534E9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8534E9">
              <w:rPr>
                <w:rFonts w:ascii="Times New Roman" w:hAnsi="Times New Roman" w:cs="Times New Roman"/>
                <w:bCs/>
                <w:lang w:val="ru-RU" w:eastAsia="ru-RU"/>
              </w:rPr>
              <w:t>13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4E4202">
              <w:rPr>
                <w:rFonts w:ascii="Times New Roman" w:hAnsi="Times New Roman" w:cs="Times New Roman"/>
                <w:bCs/>
                <w:lang w:val="ru-RU" w:eastAsia="ru-RU"/>
              </w:rPr>
              <w:t>Тин залізобетонний с. Стебне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D67C70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D67C70">
              <w:rPr>
                <w:rFonts w:ascii="Times New Roman" w:hAnsi="Times New Roman" w:cs="Times New Roman"/>
                <w:bCs/>
                <w:lang w:val="ru-RU" w:eastAsia="ru-RU"/>
              </w:rPr>
              <w:t>с. Стебне, вул. Польова</w:t>
            </w:r>
          </w:p>
        </w:tc>
      </w:tr>
      <w:tr w:rsidR="00776CDD" w:rsidRPr="00BB552F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8534E9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8534E9">
              <w:rPr>
                <w:rFonts w:ascii="Times New Roman" w:hAnsi="Times New Roman" w:cs="Times New Roman"/>
                <w:bCs/>
                <w:lang w:val="ru-RU" w:eastAsia="ru-RU"/>
              </w:rPr>
              <w:t>14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4E4202">
              <w:rPr>
                <w:rFonts w:ascii="Times New Roman" w:hAnsi="Times New Roman" w:cs="Times New Roman"/>
                <w:bCs/>
                <w:lang w:val="ru-RU" w:eastAsia="ru-RU"/>
              </w:rPr>
              <w:t>Тин залізобетонний с. Стебне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D67C70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D67C70">
              <w:rPr>
                <w:rFonts w:ascii="Times New Roman" w:hAnsi="Times New Roman" w:cs="Times New Roman"/>
                <w:bCs/>
                <w:lang w:val="ru-RU" w:eastAsia="ru-RU"/>
              </w:rPr>
              <w:t>с. Стебне, вул. Поповича</w:t>
            </w:r>
          </w:p>
        </w:tc>
      </w:tr>
      <w:tr w:rsidR="00776CDD" w:rsidRPr="00BB552F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8534E9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8534E9">
              <w:rPr>
                <w:rFonts w:ascii="Times New Roman" w:hAnsi="Times New Roman" w:cs="Times New Roman"/>
                <w:bCs/>
                <w:lang w:val="ru-RU" w:eastAsia="ru-RU"/>
              </w:rPr>
              <w:t>15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4E4202">
              <w:rPr>
                <w:rFonts w:ascii="Times New Roman" w:hAnsi="Times New Roman" w:cs="Times New Roman"/>
                <w:bCs/>
                <w:lang w:val="ru-RU" w:eastAsia="ru-RU"/>
              </w:rPr>
              <w:t>Меліоративна система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D67C70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D67C70">
              <w:rPr>
                <w:rFonts w:ascii="Times New Roman" w:hAnsi="Times New Roman" w:cs="Times New Roman"/>
                <w:bCs/>
                <w:lang w:val="ru-RU" w:eastAsia="ru-RU"/>
              </w:rPr>
              <w:t>с. Стебне, окраїна</w:t>
            </w:r>
          </w:p>
        </w:tc>
      </w:tr>
      <w:tr w:rsidR="00776CDD" w:rsidRPr="00BB552F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8534E9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8534E9">
              <w:rPr>
                <w:rFonts w:ascii="Times New Roman" w:hAnsi="Times New Roman" w:cs="Times New Roman"/>
                <w:bCs/>
                <w:lang w:val="ru-RU" w:eastAsia="ru-RU"/>
              </w:rPr>
              <w:t>16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4E4202">
              <w:rPr>
                <w:rFonts w:ascii="Times New Roman" w:hAnsi="Times New Roman" w:cs="Times New Roman"/>
                <w:bCs/>
                <w:lang w:val="ru-RU" w:eastAsia="ru-RU"/>
              </w:rPr>
              <w:t>Огорожа залізобетонна с. Стебне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D67C70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D67C70">
              <w:rPr>
                <w:rFonts w:ascii="Times New Roman" w:hAnsi="Times New Roman" w:cs="Times New Roman"/>
                <w:bCs/>
                <w:lang w:val="ru-RU" w:eastAsia="ru-RU"/>
              </w:rPr>
              <w:t>с. Стебне, вул. Поповича</w:t>
            </w:r>
          </w:p>
        </w:tc>
      </w:tr>
      <w:tr w:rsidR="00776CDD" w:rsidRPr="00BB552F" w:rsidTr="001773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776CDD" w:rsidRPr="008534E9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8534E9">
              <w:rPr>
                <w:rFonts w:ascii="Times New Roman" w:hAnsi="Times New Roman" w:cs="Times New Roman"/>
                <w:bCs/>
                <w:lang w:val="ru-RU" w:eastAsia="ru-RU"/>
              </w:rPr>
              <w:t>17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76CDD" w:rsidRPr="004E4202" w:rsidRDefault="00776C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4E4202">
              <w:rPr>
                <w:rFonts w:ascii="Times New Roman" w:hAnsi="Times New Roman" w:cs="Times New Roman"/>
                <w:bCs/>
                <w:lang w:val="ru-RU" w:eastAsia="ru-RU"/>
              </w:rPr>
              <w:t>В'їздний знак в с. Стебне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77351" w:rsidRPr="00D67C70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D67C70">
              <w:rPr>
                <w:rFonts w:ascii="Times New Roman" w:hAnsi="Times New Roman" w:cs="Times New Roman"/>
                <w:bCs/>
                <w:lang w:val="ru-RU" w:eastAsia="ru-RU"/>
              </w:rPr>
              <w:t>с. Стебне, при в'їзді</w:t>
            </w:r>
          </w:p>
        </w:tc>
      </w:tr>
      <w:tr w:rsidR="00177351" w:rsidRPr="00BB552F" w:rsidTr="001773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196"/>
        </w:trPr>
        <w:tc>
          <w:tcPr>
            <w:tcW w:w="8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77351" w:rsidRPr="008534E9" w:rsidRDefault="00177351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18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77351" w:rsidRPr="004E4202" w:rsidRDefault="00177351" w:rsidP="001773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Дитячий майданчик(гойдалка одноміс. -2 шт., гойдалка двомісна -1шт , гойдалка-балансир-2шт)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77351" w:rsidRDefault="00177351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77351" w:rsidRPr="00D67C70" w:rsidRDefault="00177351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Стебне, центр</w:t>
            </w:r>
          </w:p>
        </w:tc>
      </w:tr>
      <w:tr w:rsidR="00776CDD" w:rsidRPr="00BB552F" w:rsidTr="00776C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149"/>
        </w:trPr>
        <w:tc>
          <w:tcPr>
            <w:tcW w:w="8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776CDD" w:rsidRPr="008534E9" w:rsidRDefault="00233D03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  <w:r w:rsidR="00BB6F87">
              <w:rPr>
                <w:rFonts w:ascii="Times New Roman" w:hAnsi="Times New Roman" w:cs="Times New Roman"/>
                <w:bCs/>
                <w:lang w:val="ru-RU" w:eastAsia="ru-RU"/>
              </w:rPr>
              <w:t>9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76CDD" w:rsidRPr="004E4202" w:rsidRDefault="00233D03" w:rsidP="00776C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Монумент Слави, вул. Чайковського</w:t>
            </w:r>
            <w:r w:rsidR="008C04A3"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(</w:t>
            </w:r>
            <w:r w:rsidR="008C04A3" w:rsidRPr="008C04A3">
              <w:rPr>
                <w:rFonts w:ascii="Times New Roman" w:hAnsi="Times New Roman" w:cs="Times New Roman"/>
                <w:b/>
                <w:bCs/>
                <w:i/>
                <w:lang w:val="ru-RU" w:eastAsia="ru-RU"/>
              </w:rPr>
              <w:t>необлік</w:t>
            </w:r>
            <w:r w:rsidR="008C04A3"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)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76CDD" w:rsidRDefault="00233D03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76CDD" w:rsidRPr="00D67C70" w:rsidRDefault="00233D03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Стебне, вул. Чайковського</w:t>
            </w:r>
          </w:p>
        </w:tc>
      </w:tr>
      <w:tr w:rsidR="00776CDD" w:rsidRPr="00BB552F" w:rsidTr="00FE2D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115"/>
        </w:trPr>
        <w:tc>
          <w:tcPr>
            <w:tcW w:w="8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776CDD" w:rsidRPr="008534E9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76CDD" w:rsidRPr="004E4202" w:rsidRDefault="00776CDD" w:rsidP="00776C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76CDD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76CDD" w:rsidRPr="00D67C70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</w:p>
        </w:tc>
      </w:tr>
      <w:tr w:rsidR="00776CDD" w:rsidRPr="00BB552F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8534E9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A70D1D" w:rsidRDefault="00776C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ru-RU" w:eastAsia="ru-RU"/>
              </w:rPr>
            </w:pPr>
            <w:r w:rsidRPr="00A70D1D">
              <w:rPr>
                <w:rFonts w:ascii="Times New Roman" w:hAnsi="Times New Roman" w:cs="Times New Roman"/>
                <w:b/>
                <w:bCs/>
                <w:lang w:val="ru-RU" w:eastAsia="ru-RU"/>
              </w:rPr>
              <w:t>с. Козацьке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</w:p>
        </w:tc>
      </w:tr>
      <w:tr w:rsidR="00776CDD" w:rsidRPr="00BB552F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8534E9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A70D1D" w:rsidRDefault="00776CDD" w:rsidP="001E6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A70D1D">
              <w:rPr>
                <w:rFonts w:ascii="Times New Roman" w:hAnsi="Times New Roman" w:cs="Times New Roman"/>
                <w:bCs/>
                <w:lang w:val="ru-RU" w:eastAsia="ru-RU"/>
              </w:rPr>
              <w:t xml:space="preserve">Незавершена </w:t>
            </w:r>
            <w:r>
              <w:rPr>
                <w:rFonts w:ascii="Times New Roman" w:hAnsi="Times New Roman" w:cs="Times New Roman"/>
                <w:bCs/>
                <w:lang w:val="ru-RU" w:eastAsia="ru-RU"/>
              </w:rPr>
              <w:t xml:space="preserve"> будівля лікарні </w:t>
            </w:r>
            <w:r w:rsidRPr="00A70D1D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Козацьке, вул. Центральна. 51</w:t>
            </w:r>
          </w:p>
        </w:tc>
      </w:tr>
      <w:tr w:rsidR="00776CDD" w:rsidRPr="00BB552F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8534E9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2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A70D1D" w:rsidRDefault="00776C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A70D1D">
              <w:rPr>
                <w:rFonts w:ascii="Times New Roman" w:hAnsi="Times New Roman" w:cs="Times New Roman"/>
                <w:bCs/>
                <w:lang w:val="ru-RU" w:eastAsia="ru-RU"/>
              </w:rPr>
              <w:t>Ог</w:t>
            </w:r>
            <w:r>
              <w:rPr>
                <w:rFonts w:ascii="Times New Roman" w:hAnsi="Times New Roman" w:cs="Times New Roman"/>
                <w:bCs/>
                <w:lang w:val="ru-RU" w:eastAsia="ru-RU"/>
              </w:rPr>
              <w:t xml:space="preserve">орожа кладовища №1  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Козацьке, цвинтар № 1</w:t>
            </w:r>
          </w:p>
        </w:tc>
      </w:tr>
      <w:tr w:rsidR="00776CDD" w:rsidRPr="00BB552F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8534E9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3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A70D1D" w:rsidRDefault="00776C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A70D1D">
              <w:rPr>
                <w:rFonts w:ascii="Times New Roman" w:hAnsi="Times New Roman" w:cs="Times New Roman"/>
                <w:bCs/>
                <w:lang w:val="ru-RU" w:eastAsia="ru-RU"/>
              </w:rPr>
              <w:t>Огорожа кладовища №2    с. Козацьке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8C04A3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 xml:space="preserve">с. Козацьке, цвинтар  № </w:t>
            </w:r>
            <w:r w:rsidR="00776CDD">
              <w:rPr>
                <w:rFonts w:ascii="Times New Roman" w:hAnsi="Times New Roman" w:cs="Times New Roman"/>
                <w:bCs/>
                <w:lang w:val="ru-RU" w:eastAsia="ru-RU"/>
              </w:rPr>
              <w:t>2</w:t>
            </w:r>
          </w:p>
        </w:tc>
      </w:tr>
      <w:tr w:rsidR="00776CDD" w:rsidRPr="00BB552F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8534E9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4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A70D1D" w:rsidRDefault="00776C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A70D1D">
              <w:rPr>
                <w:rFonts w:ascii="Times New Roman" w:hAnsi="Times New Roman" w:cs="Times New Roman"/>
                <w:bCs/>
                <w:lang w:val="ru-RU" w:eastAsia="ru-RU"/>
              </w:rPr>
              <w:t>Ритуальний майданчик     с. Козацьке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Козацьке, цвинтар</w:t>
            </w:r>
          </w:p>
        </w:tc>
      </w:tr>
      <w:tr w:rsidR="00776CDD" w:rsidRPr="00BB552F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8534E9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5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A70D1D" w:rsidRDefault="00776C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A70D1D">
              <w:rPr>
                <w:rFonts w:ascii="Times New Roman" w:hAnsi="Times New Roman" w:cs="Times New Roman"/>
                <w:bCs/>
                <w:lang w:val="ru-RU" w:eastAsia="ru-RU"/>
              </w:rPr>
              <w:t>Обеліск с. Козацьке (центр)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Козацьке, центр</w:t>
            </w:r>
          </w:p>
        </w:tc>
      </w:tr>
      <w:tr w:rsidR="00776CDD" w:rsidRPr="00BB552F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8534E9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6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A70D1D" w:rsidRDefault="00776C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A70D1D">
              <w:rPr>
                <w:rFonts w:ascii="Times New Roman" w:hAnsi="Times New Roman" w:cs="Times New Roman"/>
                <w:bCs/>
                <w:lang w:val="ru-RU" w:eastAsia="ru-RU"/>
              </w:rPr>
              <w:t>Зупинка с.</w:t>
            </w:r>
            <w:r>
              <w:rPr>
                <w:rFonts w:ascii="Times New Roman" w:hAnsi="Times New Roman" w:cs="Times New Roman"/>
                <w:bCs/>
                <w:lang w:val="ru-RU" w:eastAsia="ru-RU"/>
              </w:rPr>
              <w:t xml:space="preserve"> Козацьке   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Козацьке, вул. Центральна</w:t>
            </w:r>
          </w:p>
        </w:tc>
      </w:tr>
      <w:tr w:rsidR="00776CDD" w:rsidRPr="00BB552F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8534E9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7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A70D1D" w:rsidRDefault="00776C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A70D1D">
              <w:rPr>
                <w:rFonts w:ascii="Times New Roman" w:hAnsi="Times New Roman" w:cs="Times New Roman"/>
                <w:bCs/>
                <w:lang w:val="ru-RU" w:eastAsia="ru-RU"/>
              </w:rPr>
              <w:t>Тренажери вуличні (центр)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Козацьке, центр</w:t>
            </w:r>
          </w:p>
        </w:tc>
      </w:tr>
      <w:tr w:rsidR="00776CDD" w:rsidRPr="00BB552F" w:rsidTr="00233D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403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776CDD" w:rsidRPr="008534E9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8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76CDD" w:rsidRPr="00A70D1D" w:rsidRDefault="00776C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A70D1D">
              <w:rPr>
                <w:rFonts w:ascii="Times New Roman" w:hAnsi="Times New Roman" w:cs="Times New Roman"/>
                <w:bCs/>
                <w:lang w:val="ru-RU" w:eastAsia="ru-RU"/>
              </w:rPr>
              <w:t>Дитячий майданчик (центр)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76CDD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Козацьке, центр</w:t>
            </w:r>
          </w:p>
          <w:p w:rsidR="00233D03" w:rsidRPr="004E4202" w:rsidRDefault="00233D03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</w:p>
        </w:tc>
      </w:tr>
      <w:tr w:rsidR="00233D03" w:rsidRPr="00BB552F" w:rsidTr="00FE2D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8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233D03" w:rsidRDefault="00233D03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F67867" w:rsidRPr="00A70D1D" w:rsidRDefault="00F67867" w:rsidP="00233D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233D03" w:rsidRDefault="00233D03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233D03" w:rsidRDefault="00233D03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</w:p>
        </w:tc>
      </w:tr>
      <w:tr w:rsidR="00776CDD" w:rsidRPr="00BB552F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8534E9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E93B02" w:rsidRDefault="00776C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ru-RU" w:eastAsia="ru-RU"/>
              </w:rPr>
            </w:pPr>
            <w:r w:rsidRPr="00E93B02">
              <w:rPr>
                <w:rFonts w:ascii="Times New Roman" w:hAnsi="Times New Roman" w:cs="Times New Roman"/>
                <w:b/>
                <w:bCs/>
                <w:lang w:val="ru-RU" w:eastAsia="ru-RU"/>
              </w:rPr>
              <w:t>с. Княжа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</w:p>
        </w:tc>
      </w:tr>
      <w:tr w:rsidR="00776CDD" w:rsidRPr="00BB552F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8534E9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6CDD" w:rsidRPr="00D2518F" w:rsidRDefault="00776CDD">
            <w:pPr>
              <w:rPr>
                <w:rFonts w:ascii="Times New Roman" w:hAnsi="Times New Roman" w:cs="Times New Roman"/>
                <w:bCs/>
              </w:rPr>
            </w:pPr>
            <w:r w:rsidRPr="00D2518F">
              <w:rPr>
                <w:rFonts w:ascii="Times New Roman" w:hAnsi="Times New Roman" w:cs="Times New Roman"/>
                <w:bCs/>
              </w:rPr>
              <w:t>Огорожа на кладовищі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Княжа, цвинтар</w:t>
            </w:r>
          </w:p>
        </w:tc>
      </w:tr>
      <w:tr w:rsidR="00776CDD" w:rsidRPr="00BB552F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8534E9" w:rsidRDefault="00055427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2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6CDD" w:rsidRDefault="00776CD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Комплекс будівель с/ради с. Княжа: </w:t>
            </w:r>
            <w:r w:rsidRPr="00D2518F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776CDD" w:rsidRPr="00D2518F" w:rsidRDefault="00776CD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Будівля с/р, вбиральня, криниця, ганок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с. Княжа  </w:t>
            </w:r>
            <w:r w:rsidRPr="00D2518F">
              <w:rPr>
                <w:rFonts w:ascii="Times New Roman" w:hAnsi="Times New Roman" w:cs="Times New Roman"/>
                <w:bCs/>
              </w:rPr>
              <w:t xml:space="preserve"> пр-т Соборності,6</w:t>
            </w:r>
          </w:p>
        </w:tc>
      </w:tr>
      <w:tr w:rsidR="00776CDD" w:rsidRPr="00BB552F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8534E9" w:rsidRDefault="00055427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3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6CDD" w:rsidRPr="00D2518F" w:rsidRDefault="00776CDD">
            <w:pPr>
              <w:rPr>
                <w:rFonts w:ascii="Times New Roman" w:hAnsi="Times New Roman" w:cs="Times New Roman"/>
                <w:bCs/>
              </w:rPr>
            </w:pPr>
            <w:r w:rsidRPr="00D2518F">
              <w:rPr>
                <w:rFonts w:ascii="Times New Roman" w:hAnsi="Times New Roman" w:cs="Times New Roman"/>
                <w:bCs/>
              </w:rPr>
              <w:t>Ритуальний майданчик с. Княжа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Княжа, цвинтар</w:t>
            </w:r>
          </w:p>
        </w:tc>
      </w:tr>
      <w:tr w:rsidR="00776CDD" w:rsidRPr="00BB552F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8534E9" w:rsidRDefault="00055427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4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6CDD" w:rsidRPr="00D2518F" w:rsidRDefault="00776CDD">
            <w:pPr>
              <w:rPr>
                <w:rFonts w:ascii="Times New Roman" w:hAnsi="Times New Roman" w:cs="Times New Roman"/>
                <w:bCs/>
              </w:rPr>
            </w:pPr>
            <w:r w:rsidRPr="00D2518F">
              <w:rPr>
                <w:rFonts w:ascii="Times New Roman" w:hAnsi="Times New Roman" w:cs="Times New Roman"/>
                <w:bCs/>
              </w:rPr>
              <w:t>Вбирал</w:t>
            </w:r>
            <w:r>
              <w:rPr>
                <w:rFonts w:ascii="Times New Roman" w:hAnsi="Times New Roman" w:cs="Times New Roman"/>
                <w:bCs/>
              </w:rPr>
              <w:t xml:space="preserve">ьня с. Княжа </w:t>
            </w:r>
            <w:r w:rsidRPr="00D2518F">
              <w:rPr>
                <w:rFonts w:ascii="Times New Roman" w:hAnsi="Times New Roman" w:cs="Times New Roman"/>
                <w:bCs/>
              </w:rPr>
              <w:t>(вул. Перемоги, 100)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Княжа, вул. Перемоги, 100</w:t>
            </w:r>
          </w:p>
        </w:tc>
      </w:tr>
      <w:tr w:rsidR="00776CDD" w:rsidRPr="00BB552F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8534E9" w:rsidRDefault="00055427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5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6CDD" w:rsidRPr="00D2518F" w:rsidRDefault="00776CDD">
            <w:pPr>
              <w:rPr>
                <w:rFonts w:ascii="Times New Roman" w:hAnsi="Times New Roman" w:cs="Times New Roman"/>
                <w:bCs/>
              </w:rPr>
            </w:pPr>
            <w:r w:rsidRPr="00D2518F">
              <w:rPr>
                <w:rFonts w:ascii="Times New Roman" w:hAnsi="Times New Roman" w:cs="Times New Roman"/>
                <w:bCs/>
              </w:rPr>
              <w:t>Тротуар с. Княжа (пр-т Соборності )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Княжа , пр-т Соборності</w:t>
            </w:r>
          </w:p>
        </w:tc>
      </w:tr>
      <w:tr w:rsidR="00776CDD" w:rsidRPr="00BB552F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8534E9" w:rsidRDefault="00055427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6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6CDD" w:rsidRPr="00D2518F" w:rsidRDefault="00776CDD">
            <w:pPr>
              <w:rPr>
                <w:rFonts w:ascii="Times New Roman" w:hAnsi="Times New Roman" w:cs="Times New Roman"/>
                <w:bCs/>
              </w:rPr>
            </w:pPr>
            <w:r w:rsidRPr="00D2518F">
              <w:rPr>
                <w:rFonts w:ascii="Times New Roman" w:hAnsi="Times New Roman" w:cs="Times New Roman"/>
                <w:bCs/>
              </w:rPr>
              <w:t>Жилий будинок (вул. Перемоги, 160)    с. Княжа)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</w:rPr>
              <w:t>с.Княжа вул. Перемоги, 160</w:t>
            </w:r>
            <w:r w:rsidRPr="00D2518F">
              <w:rPr>
                <w:rFonts w:ascii="Times New Roman" w:hAnsi="Times New Roman" w:cs="Times New Roman"/>
                <w:bCs/>
              </w:rPr>
              <w:t xml:space="preserve">    </w:t>
            </w:r>
          </w:p>
        </w:tc>
      </w:tr>
      <w:tr w:rsidR="00776CDD" w:rsidRPr="00BB552F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8534E9" w:rsidRDefault="002E35FC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6.1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6CDD" w:rsidRPr="00D2518F" w:rsidRDefault="00776CDD">
            <w:pPr>
              <w:rPr>
                <w:rFonts w:ascii="Times New Roman" w:hAnsi="Times New Roman" w:cs="Times New Roman"/>
                <w:bCs/>
              </w:rPr>
            </w:pPr>
            <w:r w:rsidRPr="00D2518F">
              <w:rPr>
                <w:rFonts w:ascii="Times New Roman" w:hAnsi="Times New Roman" w:cs="Times New Roman"/>
                <w:bCs/>
              </w:rPr>
              <w:t xml:space="preserve">Сарай, літ. кухня с. Княжа (вул. Перемоги, 160) 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</w:rPr>
              <w:t>с.Княжа вул. Перемоги, 160</w:t>
            </w:r>
          </w:p>
        </w:tc>
      </w:tr>
      <w:tr w:rsidR="00776CDD" w:rsidRPr="00BB552F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8534E9" w:rsidRDefault="002E35FC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6.2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6CDD" w:rsidRPr="00D2518F" w:rsidRDefault="00776CDD">
            <w:pPr>
              <w:rPr>
                <w:rFonts w:ascii="Times New Roman" w:hAnsi="Times New Roman" w:cs="Times New Roman"/>
                <w:bCs/>
              </w:rPr>
            </w:pPr>
            <w:r w:rsidRPr="00D2518F">
              <w:rPr>
                <w:rFonts w:ascii="Times New Roman" w:hAnsi="Times New Roman" w:cs="Times New Roman"/>
                <w:bCs/>
              </w:rPr>
              <w:t>Сарай, прибудова (вул. Перемоги, 160)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</w:rPr>
              <w:t>с.Княжа вул. Перемоги, 160</w:t>
            </w:r>
          </w:p>
        </w:tc>
      </w:tr>
      <w:tr w:rsidR="00776CDD" w:rsidRPr="00BB552F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8534E9" w:rsidRDefault="002E35FC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6.3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6CDD" w:rsidRPr="00D2518F" w:rsidRDefault="00776CDD">
            <w:pPr>
              <w:rPr>
                <w:rFonts w:ascii="Times New Roman" w:hAnsi="Times New Roman" w:cs="Times New Roman"/>
                <w:bCs/>
              </w:rPr>
            </w:pPr>
            <w:r w:rsidRPr="00D2518F">
              <w:rPr>
                <w:rFonts w:ascii="Times New Roman" w:hAnsi="Times New Roman" w:cs="Times New Roman"/>
                <w:bCs/>
              </w:rPr>
              <w:t>Сарай с. Княжа (вул. Перемоги, 160)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</w:rPr>
              <w:t>с.Княжа вул. Перемоги, 160</w:t>
            </w:r>
          </w:p>
        </w:tc>
      </w:tr>
      <w:tr w:rsidR="00776CDD" w:rsidRPr="00BB552F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8534E9" w:rsidRDefault="002E35FC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6.4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6CDD" w:rsidRPr="00D2518F" w:rsidRDefault="00776CDD">
            <w:pPr>
              <w:rPr>
                <w:rFonts w:ascii="Times New Roman" w:hAnsi="Times New Roman" w:cs="Times New Roman"/>
                <w:bCs/>
              </w:rPr>
            </w:pPr>
            <w:r w:rsidRPr="00D2518F">
              <w:rPr>
                <w:rFonts w:ascii="Times New Roman" w:hAnsi="Times New Roman" w:cs="Times New Roman"/>
                <w:bCs/>
              </w:rPr>
              <w:t>Сарай с. Княжа (вул. Перемоги, 160)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</w:rPr>
              <w:t>с.Княжа вул. Перемоги, 160</w:t>
            </w:r>
          </w:p>
        </w:tc>
      </w:tr>
      <w:tr w:rsidR="00776CDD" w:rsidRPr="00BB552F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8534E9" w:rsidRDefault="002E35FC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6.5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6CDD" w:rsidRPr="00D2518F" w:rsidRDefault="00776CDD">
            <w:pPr>
              <w:rPr>
                <w:rFonts w:ascii="Times New Roman" w:hAnsi="Times New Roman" w:cs="Times New Roman"/>
                <w:bCs/>
              </w:rPr>
            </w:pPr>
            <w:r w:rsidRPr="00D2518F">
              <w:rPr>
                <w:rFonts w:ascii="Times New Roman" w:hAnsi="Times New Roman" w:cs="Times New Roman"/>
                <w:bCs/>
              </w:rPr>
              <w:t>Льох бутовий с. Княжа (вул. Перемоги, 160)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</w:rPr>
              <w:t>с.Княжа вул. Перемоги, 160</w:t>
            </w:r>
          </w:p>
        </w:tc>
      </w:tr>
      <w:tr w:rsidR="00776CDD" w:rsidRPr="00BB552F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8534E9" w:rsidRDefault="002E35FC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6.6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6CDD" w:rsidRPr="00D2518F" w:rsidRDefault="00776CD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</w:t>
            </w:r>
            <w:r w:rsidRPr="00D2518F">
              <w:rPr>
                <w:rFonts w:ascii="Times New Roman" w:hAnsi="Times New Roman" w:cs="Times New Roman"/>
                <w:bCs/>
              </w:rPr>
              <w:t>ниця с. Княжа (вул. Перемоги, 160)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</w:rPr>
              <w:t>с.Княжа вул. Перемоги, 160</w:t>
            </w:r>
          </w:p>
        </w:tc>
      </w:tr>
      <w:tr w:rsidR="00776CDD" w:rsidRPr="00BB552F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8534E9" w:rsidRDefault="002E35FC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7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6CDD" w:rsidRPr="00D2518F" w:rsidRDefault="00776CDD">
            <w:pPr>
              <w:rPr>
                <w:rFonts w:ascii="Times New Roman" w:hAnsi="Times New Roman" w:cs="Times New Roman"/>
                <w:bCs/>
              </w:rPr>
            </w:pPr>
            <w:r w:rsidRPr="00D2518F">
              <w:rPr>
                <w:rFonts w:ascii="Times New Roman" w:hAnsi="Times New Roman" w:cs="Times New Roman"/>
                <w:bCs/>
              </w:rPr>
              <w:t>Вбиральня с. Княжа (вул. Перемоги, 100)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</w:rPr>
              <w:t>с.Княжа вул. Перемоги, 100</w:t>
            </w:r>
          </w:p>
        </w:tc>
      </w:tr>
      <w:tr w:rsidR="00776CDD" w:rsidRPr="00BB552F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8534E9" w:rsidRDefault="002E35FC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8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6CDD" w:rsidRPr="00D2518F" w:rsidRDefault="00776CDD">
            <w:pPr>
              <w:rPr>
                <w:rFonts w:ascii="Times New Roman" w:hAnsi="Times New Roman" w:cs="Times New Roman"/>
                <w:bCs/>
              </w:rPr>
            </w:pPr>
            <w:r w:rsidRPr="00D2518F">
              <w:rPr>
                <w:rFonts w:ascii="Times New Roman" w:hAnsi="Times New Roman" w:cs="Times New Roman"/>
                <w:bCs/>
              </w:rPr>
              <w:t>Дитячі ясла с. Княжа(пр-т Соборності, 8)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Княжа, пр-т Соборності, 8</w:t>
            </w:r>
          </w:p>
        </w:tc>
      </w:tr>
      <w:tr w:rsidR="00776CDD" w:rsidRPr="00BB552F" w:rsidTr="008C04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326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776CDD" w:rsidRPr="008534E9" w:rsidRDefault="002E35FC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9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776CDD" w:rsidRDefault="00776CDD">
            <w:pPr>
              <w:rPr>
                <w:rFonts w:ascii="Times New Roman" w:hAnsi="Times New Roman" w:cs="Times New Roman"/>
                <w:bCs/>
              </w:rPr>
            </w:pPr>
            <w:r w:rsidRPr="00D2518F">
              <w:rPr>
                <w:rFonts w:ascii="Times New Roman" w:hAnsi="Times New Roman" w:cs="Times New Roman"/>
                <w:bCs/>
              </w:rPr>
              <w:t>Баня с. Княжа (пр-т Соборності,12)</w:t>
            </w:r>
          </w:p>
          <w:p w:rsidR="00F67867" w:rsidRPr="00D2518F" w:rsidRDefault="00F6786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 xml:space="preserve">с. Княжа, пр-т Соборності </w:t>
            </w:r>
            <w:r w:rsidRPr="008C04A3"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/>
              </w:rPr>
              <w:t>12</w:t>
            </w:r>
          </w:p>
        </w:tc>
      </w:tr>
      <w:tr w:rsidR="00F67867" w:rsidRPr="00BB552F" w:rsidTr="00F678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149"/>
        </w:trPr>
        <w:tc>
          <w:tcPr>
            <w:tcW w:w="8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F67867" w:rsidRDefault="00055427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  <w:r w:rsidR="002E35FC">
              <w:rPr>
                <w:rFonts w:ascii="Times New Roman" w:hAnsi="Times New Roman" w:cs="Times New Roman"/>
                <w:bCs/>
                <w:lang w:val="ru-RU" w:eastAsia="ru-RU"/>
              </w:rPr>
              <w:t>0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F67867" w:rsidRPr="00D2518F" w:rsidRDefault="00F67867" w:rsidP="00F6786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Памятник  солдатам(кладовище)</w:t>
            </w:r>
            <w:r w:rsidR="008C04A3">
              <w:rPr>
                <w:rFonts w:ascii="Times New Roman" w:hAnsi="Times New Roman" w:cs="Times New Roman"/>
                <w:bCs/>
              </w:rPr>
              <w:t xml:space="preserve"> </w:t>
            </w:r>
            <w:r w:rsidR="008C04A3"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(</w:t>
            </w:r>
            <w:r w:rsidR="008C04A3" w:rsidRPr="008C04A3">
              <w:rPr>
                <w:rFonts w:ascii="Times New Roman" w:hAnsi="Times New Roman" w:cs="Times New Roman"/>
                <w:b/>
                <w:bCs/>
                <w:i/>
                <w:lang w:val="ru-RU" w:eastAsia="ru-RU"/>
              </w:rPr>
              <w:t>необлік</w:t>
            </w:r>
            <w:r w:rsidR="008C04A3"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)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F67867" w:rsidRDefault="008C04A3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F67867" w:rsidRDefault="008C04A3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Княжа</w:t>
            </w:r>
          </w:p>
        </w:tc>
      </w:tr>
      <w:tr w:rsidR="00F67867" w:rsidRPr="00BB552F" w:rsidTr="00F678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115"/>
        </w:trPr>
        <w:tc>
          <w:tcPr>
            <w:tcW w:w="8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F67867" w:rsidRDefault="00055427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  <w:r w:rsidR="002E35FC"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F67867" w:rsidRPr="00D2518F" w:rsidRDefault="00F67867" w:rsidP="00F6786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Памятник солдатам (вул. Перемоги, 1)</w:t>
            </w:r>
            <w:r w:rsidR="008C04A3">
              <w:rPr>
                <w:rFonts w:ascii="Times New Roman" w:hAnsi="Times New Roman" w:cs="Times New Roman"/>
                <w:bCs/>
              </w:rPr>
              <w:t xml:space="preserve"> </w:t>
            </w:r>
            <w:r w:rsidR="008C04A3"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(</w:t>
            </w:r>
            <w:r w:rsidR="008C04A3" w:rsidRPr="008C04A3">
              <w:rPr>
                <w:rFonts w:ascii="Times New Roman" w:hAnsi="Times New Roman" w:cs="Times New Roman"/>
                <w:b/>
                <w:bCs/>
                <w:i/>
                <w:lang w:val="ru-RU" w:eastAsia="ru-RU"/>
              </w:rPr>
              <w:t>необлік</w:t>
            </w:r>
            <w:r w:rsidR="008C04A3"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)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F67867" w:rsidRDefault="008C04A3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F67867" w:rsidRDefault="008C04A3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Княжа, вул. Перемоги, 1</w:t>
            </w:r>
          </w:p>
        </w:tc>
      </w:tr>
      <w:tr w:rsidR="00F67867" w:rsidRPr="00BB552F" w:rsidTr="006430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656"/>
        </w:trPr>
        <w:tc>
          <w:tcPr>
            <w:tcW w:w="8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F67867" w:rsidRDefault="00055427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  <w:r w:rsidR="002E35FC">
              <w:rPr>
                <w:rFonts w:ascii="Times New Roman" w:hAnsi="Times New Roman" w:cs="Times New Roman"/>
                <w:bCs/>
                <w:lang w:val="ru-RU" w:eastAsia="ru-RU"/>
              </w:rPr>
              <w:t>2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F67867" w:rsidRPr="00D2518F" w:rsidRDefault="00F67867" w:rsidP="00F6786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Обеліск Слави (пр-т Соборності, 10)</w:t>
            </w:r>
            <w:r w:rsidR="008C04A3">
              <w:rPr>
                <w:rFonts w:ascii="Times New Roman" w:hAnsi="Times New Roman" w:cs="Times New Roman"/>
                <w:bCs/>
              </w:rPr>
              <w:t xml:space="preserve"> </w:t>
            </w:r>
            <w:r w:rsidR="008C04A3"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(</w:t>
            </w:r>
            <w:r w:rsidR="008C04A3" w:rsidRPr="008C04A3">
              <w:rPr>
                <w:rFonts w:ascii="Times New Roman" w:hAnsi="Times New Roman" w:cs="Times New Roman"/>
                <w:b/>
                <w:bCs/>
                <w:i/>
                <w:lang w:val="ru-RU" w:eastAsia="ru-RU"/>
              </w:rPr>
              <w:t>необлік</w:t>
            </w:r>
            <w:r w:rsidR="008C04A3"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)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F67867" w:rsidRDefault="008C04A3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F67867" w:rsidRDefault="008C04A3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Княжа, пр-т Соборності, 10</w:t>
            </w:r>
          </w:p>
          <w:p w:rsidR="006430D9" w:rsidRDefault="006430D9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</w:p>
        </w:tc>
      </w:tr>
      <w:tr w:rsidR="006430D9" w:rsidRPr="00BB552F" w:rsidTr="006430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8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430D9" w:rsidRDefault="002E35FC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lastRenderedPageBreak/>
              <w:t>13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6430D9" w:rsidRDefault="006430D9" w:rsidP="00F6786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Тренажери вуличні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6430D9" w:rsidRDefault="006430D9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6430D9" w:rsidRDefault="006430D9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Княжа, центр</w:t>
            </w:r>
          </w:p>
        </w:tc>
      </w:tr>
      <w:tr w:rsidR="006430D9" w:rsidRPr="00BB552F" w:rsidTr="006430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53"/>
        </w:trPr>
        <w:tc>
          <w:tcPr>
            <w:tcW w:w="8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430D9" w:rsidRDefault="002E35FC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14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6430D9" w:rsidRDefault="006430D9" w:rsidP="00F6786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Дитячий майданчик (карусель, пісочниця, ігровий комплекс, качалка, гойдалка)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6430D9" w:rsidRDefault="006430D9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6430D9" w:rsidRDefault="006430D9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Княжа, центр</w:t>
            </w:r>
          </w:p>
        </w:tc>
      </w:tr>
      <w:tr w:rsidR="00F67867" w:rsidRPr="00BB552F" w:rsidTr="00F678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172"/>
        </w:trPr>
        <w:tc>
          <w:tcPr>
            <w:tcW w:w="8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F67867" w:rsidRDefault="002E35FC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15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F67867" w:rsidRPr="00F67867" w:rsidRDefault="008C04A3" w:rsidP="00F67867">
            <w:pPr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 xml:space="preserve">Памятний знак жертвам голодомору (кладовище) </w:t>
            </w:r>
            <w:r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(</w:t>
            </w:r>
            <w:r w:rsidRPr="008C04A3">
              <w:rPr>
                <w:rFonts w:ascii="Times New Roman" w:hAnsi="Times New Roman" w:cs="Times New Roman"/>
                <w:b/>
                <w:bCs/>
                <w:i/>
                <w:lang w:val="ru-RU" w:eastAsia="ru-RU"/>
              </w:rPr>
              <w:t>необлік</w:t>
            </w:r>
            <w:r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)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F67867" w:rsidRDefault="008C04A3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F67867" w:rsidRDefault="008C04A3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Княжа</w:t>
            </w:r>
          </w:p>
        </w:tc>
      </w:tr>
      <w:tr w:rsidR="00F67867" w:rsidRPr="00BB552F" w:rsidTr="00FE2D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172"/>
        </w:trPr>
        <w:tc>
          <w:tcPr>
            <w:tcW w:w="8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F67867" w:rsidRDefault="00F67867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F67867" w:rsidRPr="00F67867" w:rsidRDefault="00F67867" w:rsidP="00F67867">
            <w:pPr>
              <w:rPr>
                <w:rFonts w:ascii="Times New Roman" w:hAnsi="Times New Roman" w:cs="Times New Roman"/>
                <w:bCs/>
                <w:lang w:val="ru-RU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F67867" w:rsidRDefault="00F67867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F67867" w:rsidRDefault="00F67867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</w:p>
        </w:tc>
      </w:tr>
      <w:tr w:rsidR="00776CDD" w:rsidRPr="00BB552F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8534E9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853F8" w:rsidRDefault="00F853F8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776CDD" w:rsidRPr="00C210A9" w:rsidRDefault="00776CDD">
            <w:pPr>
              <w:rPr>
                <w:rFonts w:ascii="Times New Roman" w:hAnsi="Times New Roman" w:cs="Times New Roman"/>
                <w:b/>
                <w:bCs/>
              </w:rPr>
            </w:pPr>
            <w:r w:rsidRPr="00C210A9">
              <w:rPr>
                <w:rFonts w:ascii="Times New Roman" w:hAnsi="Times New Roman" w:cs="Times New Roman"/>
                <w:b/>
                <w:bCs/>
              </w:rPr>
              <w:t>с. Хлипнівка, с. Майданівка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</w:p>
        </w:tc>
      </w:tr>
      <w:tr w:rsidR="00776CDD" w:rsidRPr="00BB552F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8534E9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6CDD" w:rsidRPr="00ED332F" w:rsidRDefault="00776CDD">
            <w:pPr>
              <w:rPr>
                <w:rFonts w:ascii="Times New Roman" w:hAnsi="Times New Roman" w:cs="Times New Roman"/>
                <w:bCs/>
              </w:rPr>
            </w:pPr>
            <w:r w:rsidRPr="00ED332F">
              <w:rPr>
                <w:rFonts w:ascii="Times New Roman" w:hAnsi="Times New Roman" w:cs="Times New Roman"/>
                <w:bCs/>
              </w:rPr>
              <w:t>Гідроспоруда с. Майданівка</w:t>
            </w:r>
            <w:r>
              <w:rPr>
                <w:rFonts w:ascii="Times New Roman" w:hAnsi="Times New Roman" w:cs="Times New Roman"/>
                <w:bCs/>
              </w:rPr>
              <w:t xml:space="preserve"> ставок центральний с. Майданівка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Майданівка, ставок центральний</w:t>
            </w:r>
          </w:p>
        </w:tc>
      </w:tr>
      <w:tr w:rsidR="00776CDD" w:rsidRPr="00BB552F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8534E9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2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6CDD" w:rsidRPr="00ED332F" w:rsidRDefault="00776CD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Будівля адмінприміщення </w:t>
            </w:r>
            <w:r w:rsidRPr="00ED332F">
              <w:rPr>
                <w:rFonts w:ascii="Times New Roman" w:hAnsi="Times New Roman" w:cs="Times New Roman"/>
                <w:bCs/>
              </w:rPr>
              <w:t xml:space="preserve"> с. Хлипнівка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Хлипнівка, вул. Трояна, 1</w:t>
            </w:r>
          </w:p>
        </w:tc>
      </w:tr>
      <w:tr w:rsidR="00776CDD" w:rsidRPr="00BB552F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8534E9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3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6CDD" w:rsidRPr="00ED332F" w:rsidRDefault="00776CD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Будівля контори</w:t>
            </w:r>
            <w:r w:rsidRPr="00ED332F">
              <w:rPr>
                <w:rFonts w:ascii="Times New Roman" w:hAnsi="Times New Roman" w:cs="Times New Roman"/>
                <w:bCs/>
              </w:rPr>
              <w:t xml:space="preserve"> СТОВ "Хлипнівське" с. Хлипнівка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Хлипнівка, вул. Трояна, 6</w:t>
            </w:r>
          </w:p>
        </w:tc>
      </w:tr>
      <w:tr w:rsidR="00776CDD" w:rsidRPr="00BB552F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8534E9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4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6CDD" w:rsidRPr="00ED332F" w:rsidRDefault="00776CDD">
            <w:pPr>
              <w:rPr>
                <w:rFonts w:ascii="Times New Roman" w:hAnsi="Times New Roman" w:cs="Times New Roman"/>
                <w:bCs/>
              </w:rPr>
            </w:pPr>
            <w:r w:rsidRPr="00ED332F">
              <w:rPr>
                <w:rFonts w:ascii="Times New Roman" w:hAnsi="Times New Roman" w:cs="Times New Roman"/>
                <w:bCs/>
              </w:rPr>
              <w:t>Криниця с. Хлипнівка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 xml:space="preserve">с. Хлипнівка, вул. Трояна, </w:t>
            </w:r>
          </w:p>
        </w:tc>
      </w:tr>
      <w:tr w:rsidR="00776CDD" w:rsidRPr="00BB552F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8534E9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8534E9">
              <w:rPr>
                <w:rFonts w:ascii="Times New Roman" w:hAnsi="Times New Roman" w:cs="Times New Roman"/>
                <w:bCs/>
                <w:lang w:val="ru-RU" w:eastAsia="ru-RU"/>
              </w:rPr>
              <w:t>5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6CDD" w:rsidRPr="00ED332F" w:rsidRDefault="00776CD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Пам</w:t>
            </w:r>
            <w:r w:rsidRPr="00ED332F">
              <w:rPr>
                <w:rFonts w:ascii="Times New Roman" w:hAnsi="Times New Roman" w:cs="Times New Roman"/>
                <w:bCs/>
              </w:rPr>
              <w:t>’ятник</w:t>
            </w:r>
            <w:r>
              <w:rPr>
                <w:rFonts w:ascii="Times New Roman" w:hAnsi="Times New Roman" w:cs="Times New Roman"/>
                <w:bCs/>
              </w:rPr>
              <w:t xml:space="preserve"> з</w:t>
            </w:r>
            <w:r w:rsidRPr="00ED332F">
              <w:rPr>
                <w:rFonts w:ascii="Times New Roman" w:hAnsi="Times New Roman" w:cs="Times New Roman"/>
                <w:bCs/>
              </w:rPr>
              <w:t>агиблим воїнам с. Хлипнівка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Хлипнівка, вул. Шевченка</w:t>
            </w:r>
          </w:p>
        </w:tc>
      </w:tr>
      <w:tr w:rsidR="00776CDD" w:rsidRPr="00BB552F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8534E9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8534E9">
              <w:rPr>
                <w:rFonts w:ascii="Times New Roman" w:hAnsi="Times New Roman" w:cs="Times New Roman"/>
                <w:bCs/>
                <w:lang w:val="ru-RU" w:eastAsia="ru-RU"/>
              </w:rPr>
              <w:t>6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6CDD" w:rsidRPr="00ED332F" w:rsidRDefault="00776CDD">
            <w:pPr>
              <w:rPr>
                <w:rFonts w:ascii="Times New Roman" w:hAnsi="Times New Roman" w:cs="Times New Roman"/>
                <w:bCs/>
              </w:rPr>
            </w:pPr>
            <w:r w:rsidRPr="00ED332F">
              <w:rPr>
                <w:rFonts w:ascii="Times New Roman" w:hAnsi="Times New Roman" w:cs="Times New Roman"/>
                <w:bCs/>
              </w:rPr>
              <w:t>Огорожа кладовища с. Хлипнівка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Хлипнівка, цвинтар</w:t>
            </w:r>
          </w:p>
        </w:tc>
      </w:tr>
      <w:tr w:rsidR="00776CDD" w:rsidRPr="00BB552F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8534E9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8534E9">
              <w:rPr>
                <w:rFonts w:ascii="Times New Roman" w:hAnsi="Times New Roman" w:cs="Times New Roman"/>
                <w:bCs/>
                <w:lang w:val="ru-RU" w:eastAsia="ru-RU"/>
              </w:rPr>
              <w:t>7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6CDD" w:rsidRPr="00ED332F" w:rsidRDefault="00776CD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Будівля дитячих</w:t>
            </w:r>
            <w:r w:rsidRPr="00ED332F">
              <w:rPr>
                <w:rFonts w:ascii="Times New Roman" w:hAnsi="Times New Roman" w:cs="Times New Roman"/>
                <w:bCs/>
              </w:rPr>
              <w:t xml:space="preserve"> яс</w:t>
            </w:r>
            <w:r>
              <w:rPr>
                <w:rFonts w:ascii="Times New Roman" w:hAnsi="Times New Roman" w:cs="Times New Roman"/>
                <w:bCs/>
              </w:rPr>
              <w:t>ел</w:t>
            </w:r>
            <w:r w:rsidRPr="00ED332F">
              <w:rPr>
                <w:rFonts w:ascii="Times New Roman" w:hAnsi="Times New Roman" w:cs="Times New Roman"/>
                <w:bCs/>
              </w:rPr>
              <w:t xml:space="preserve"> с. </w:t>
            </w:r>
            <w:r>
              <w:rPr>
                <w:rFonts w:ascii="Times New Roman" w:hAnsi="Times New Roman" w:cs="Times New Roman"/>
                <w:bCs/>
              </w:rPr>
              <w:t>Майданівка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7065E1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eastAsia="ru-RU"/>
              </w:rPr>
            </w:pPr>
            <w:r w:rsidRPr="007065E1">
              <w:rPr>
                <w:rFonts w:ascii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7065E1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с. Майданівка, вул. Шевченка</w:t>
            </w:r>
          </w:p>
        </w:tc>
      </w:tr>
      <w:tr w:rsidR="00776CDD" w:rsidRPr="00BB552F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7065E1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7065E1">
              <w:rPr>
                <w:rFonts w:ascii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6CDD" w:rsidRPr="00ED332F" w:rsidRDefault="00776CD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Будинок спеціаліста с.Майданівка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7065E1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eastAsia="ru-RU"/>
              </w:rPr>
            </w:pPr>
            <w:r w:rsidRPr="007065E1">
              <w:rPr>
                <w:rFonts w:ascii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7065E1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с. Майданівка</w:t>
            </w:r>
            <w:r w:rsidRPr="007065E1">
              <w:rPr>
                <w:rFonts w:ascii="Times New Roman" w:hAnsi="Times New Roman" w:cs="Times New Roman"/>
                <w:bCs/>
                <w:lang w:eastAsia="ru-RU"/>
              </w:rPr>
              <w:t>, вул. Шевченка, 51</w:t>
            </w:r>
          </w:p>
        </w:tc>
      </w:tr>
      <w:tr w:rsidR="00776CDD" w:rsidRPr="00BB552F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7065E1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7065E1">
              <w:rPr>
                <w:rFonts w:ascii="Times New Roman" w:hAnsi="Times New Roman" w:cs="Times New Roman"/>
                <w:bCs/>
                <w:lang w:eastAsia="ru-RU"/>
              </w:rPr>
              <w:t>9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6CDD" w:rsidRPr="00ED332F" w:rsidRDefault="00776CD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Пам’ятник ЗВ</w:t>
            </w:r>
            <w:r w:rsidRPr="00ED332F">
              <w:rPr>
                <w:rFonts w:ascii="Times New Roman" w:hAnsi="Times New Roman" w:cs="Times New Roman"/>
                <w:bCs/>
              </w:rPr>
              <w:t>" с. Хлипнівка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CF3E91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eastAsia="ru-RU"/>
              </w:rPr>
            </w:pPr>
            <w:r w:rsidRPr="00CF3E91">
              <w:rPr>
                <w:rFonts w:ascii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CF3E91">
              <w:rPr>
                <w:rFonts w:ascii="Times New Roman" w:hAnsi="Times New Roman" w:cs="Times New Roman"/>
                <w:bCs/>
                <w:lang w:eastAsia="ru-RU"/>
              </w:rPr>
              <w:t>с. Хлипнівка, вул. Троян</w:t>
            </w:r>
            <w:r>
              <w:rPr>
                <w:rFonts w:ascii="Times New Roman" w:hAnsi="Times New Roman" w:cs="Times New Roman"/>
                <w:bCs/>
                <w:lang w:val="ru-RU" w:eastAsia="ru-RU"/>
              </w:rPr>
              <w:t>а, 1</w:t>
            </w:r>
          </w:p>
        </w:tc>
      </w:tr>
      <w:tr w:rsidR="00776CDD" w:rsidRPr="00BB552F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8534E9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8534E9">
              <w:rPr>
                <w:rFonts w:ascii="Times New Roman" w:hAnsi="Times New Roman" w:cs="Times New Roman"/>
                <w:bCs/>
                <w:lang w:val="ru-RU" w:eastAsia="ru-RU"/>
              </w:rPr>
              <w:t>10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6CDD" w:rsidRPr="00ED332F" w:rsidRDefault="00776CD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Автозупинка с. Майданівка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Хлипнівка, вул. Шевченка</w:t>
            </w:r>
          </w:p>
        </w:tc>
      </w:tr>
      <w:tr w:rsidR="00776CDD" w:rsidRPr="00BB552F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8534E9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8534E9">
              <w:rPr>
                <w:rFonts w:ascii="Times New Roman" w:hAnsi="Times New Roman" w:cs="Times New Roman"/>
                <w:bCs/>
                <w:lang w:val="ru-RU" w:eastAsia="ru-RU"/>
              </w:rPr>
              <w:t>11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6CDD" w:rsidRPr="00ED332F" w:rsidRDefault="00776CDD">
            <w:pPr>
              <w:rPr>
                <w:rFonts w:ascii="Times New Roman" w:hAnsi="Times New Roman" w:cs="Times New Roman"/>
                <w:bCs/>
              </w:rPr>
            </w:pPr>
            <w:r w:rsidRPr="00ED332F">
              <w:rPr>
                <w:rFonts w:ascii="Times New Roman" w:hAnsi="Times New Roman" w:cs="Times New Roman"/>
                <w:bCs/>
              </w:rPr>
              <w:t>Дитячий майданчик с. Хлипнівка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Хлипнівка, вул. Трояна</w:t>
            </w:r>
          </w:p>
        </w:tc>
      </w:tr>
      <w:tr w:rsidR="00776CDD" w:rsidRPr="00BB552F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8534E9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8534E9">
              <w:rPr>
                <w:rFonts w:ascii="Times New Roman" w:hAnsi="Times New Roman" w:cs="Times New Roman"/>
                <w:bCs/>
                <w:lang w:val="ru-RU" w:eastAsia="ru-RU"/>
              </w:rPr>
              <w:t>12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6CDD" w:rsidRPr="009959E7" w:rsidRDefault="00776CDD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9959E7">
              <w:rPr>
                <w:rFonts w:ascii="Times New Roman" w:hAnsi="Times New Roman" w:cs="Times New Roman"/>
                <w:bCs/>
                <w:color w:val="auto"/>
              </w:rPr>
              <w:t>Пам’ятник ЗВ "Мати-героїня" с. Майданівка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Майданівка, вул. Шевченка</w:t>
            </w:r>
          </w:p>
        </w:tc>
      </w:tr>
      <w:tr w:rsidR="00776CDD" w:rsidRPr="00BB552F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8534E9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8534E9">
              <w:rPr>
                <w:rFonts w:ascii="Times New Roman" w:hAnsi="Times New Roman" w:cs="Times New Roman"/>
                <w:bCs/>
                <w:lang w:val="ru-RU" w:eastAsia="ru-RU"/>
              </w:rPr>
              <w:t>13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6CDD" w:rsidRPr="0057681D" w:rsidRDefault="00776CDD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57681D">
              <w:rPr>
                <w:rFonts w:ascii="Times New Roman" w:hAnsi="Times New Roman" w:cs="Times New Roman"/>
                <w:bCs/>
                <w:color w:val="auto"/>
              </w:rPr>
              <w:t>Свердловина с. Хлипнівка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2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Хлипнівка, по дорозі до с. Майданівки</w:t>
            </w:r>
          </w:p>
        </w:tc>
      </w:tr>
      <w:tr w:rsidR="00776CDD" w:rsidRPr="00BB552F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8534E9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8534E9">
              <w:rPr>
                <w:rFonts w:ascii="Times New Roman" w:hAnsi="Times New Roman" w:cs="Times New Roman"/>
                <w:bCs/>
                <w:lang w:val="ru-RU" w:eastAsia="ru-RU"/>
              </w:rPr>
              <w:t>14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6CDD" w:rsidRPr="0057681D" w:rsidRDefault="00776CDD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57681D">
              <w:rPr>
                <w:rFonts w:ascii="Times New Roman" w:hAnsi="Times New Roman" w:cs="Times New Roman"/>
                <w:bCs/>
                <w:color w:val="auto"/>
              </w:rPr>
              <w:t>Водопровід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Хлипнівка</w:t>
            </w:r>
          </w:p>
        </w:tc>
      </w:tr>
      <w:tr w:rsidR="00776CDD" w:rsidRPr="00BB552F" w:rsidTr="00521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645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776CDD" w:rsidRPr="008534E9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8534E9">
              <w:rPr>
                <w:rFonts w:ascii="Times New Roman" w:hAnsi="Times New Roman" w:cs="Times New Roman"/>
                <w:bCs/>
                <w:lang w:val="ru-RU" w:eastAsia="ru-RU"/>
              </w:rPr>
              <w:t>15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776CDD" w:rsidRPr="0057681D" w:rsidRDefault="00776CDD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57681D">
              <w:rPr>
                <w:rFonts w:ascii="Times New Roman" w:hAnsi="Times New Roman" w:cs="Times New Roman"/>
                <w:bCs/>
                <w:color w:val="auto"/>
              </w:rPr>
              <w:t>Водопостачання  Майданівський Роз’їзд с. Хлипнівка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76CDD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Хлипнівка</w:t>
            </w:r>
          </w:p>
          <w:p w:rsidR="00521F5B" w:rsidRDefault="00521F5B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</w:p>
        </w:tc>
      </w:tr>
      <w:tr w:rsidR="00521F5B" w:rsidRPr="00BB552F" w:rsidTr="00521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138"/>
        </w:trPr>
        <w:tc>
          <w:tcPr>
            <w:tcW w:w="8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521F5B" w:rsidRPr="008534E9" w:rsidRDefault="007307E0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16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521F5B" w:rsidRPr="0057681D" w:rsidRDefault="007307E0" w:rsidP="00521F5B">
            <w:pPr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Памятник голодомору с. Майданівка(цвинтар)</w:t>
            </w:r>
            <w:r w:rsidR="00F07444"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 xml:space="preserve"> (</w:t>
            </w:r>
            <w:r w:rsidR="00F07444" w:rsidRPr="008C04A3">
              <w:rPr>
                <w:rFonts w:ascii="Times New Roman" w:hAnsi="Times New Roman" w:cs="Times New Roman"/>
                <w:b/>
                <w:bCs/>
                <w:i/>
                <w:lang w:val="ru-RU" w:eastAsia="ru-RU"/>
              </w:rPr>
              <w:t>необлік</w:t>
            </w:r>
            <w:r w:rsidR="00F07444"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)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521F5B" w:rsidRDefault="007307E0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521F5B" w:rsidRDefault="007307E0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Майданівка</w:t>
            </w:r>
          </w:p>
        </w:tc>
      </w:tr>
      <w:tr w:rsidR="00521F5B" w:rsidRPr="00BB552F" w:rsidTr="00521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115"/>
        </w:trPr>
        <w:tc>
          <w:tcPr>
            <w:tcW w:w="8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521F5B" w:rsidRPr="008534E9" w:rsidRDefault="00521F5B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521F5B" w:rsidRPr="0057681D" w:rsidRDefault="00521F5B" w:rsidP="00521F5B">
            <w:pPr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521F5B" w:rsidRDefault="00521F5B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521F5B" w:rsidRDefault="00521F5B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</w:p>
        </w:tc>
      </w:tr>
      <w:tr w:rsidR="00776CDD" w:rsidRPr="00BB552F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411D2C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6CDD" w:rsidRPr="00C210A9" w:rsidRDefault="00776CDD">
            <w:pPr>
              <w:rPr>
                <w:rFonts w:ascii="Times New Roman" w:hAnsi="Times New Roman" w:cs="Times New Roman"/>
                <w:b/>
                <w:bCs/>
              </w:rPr>
            </w:pPr>
            <w:r w:rsidRPr="00C210A9">
              <w:rPr>
                <w:rFonts w:ascii="Times New Roman" w:hAnsi="Times New Roman" w:cs="Times New Roman"/>
                <w:b/>
                <w:bCs/>
              </w:rPr>
              <w:t>с. Гудзівка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4E4202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</w:p>
        </w:tc>
      </w:tr>
      <w:tr w:rsidR="00776CDD" w:rsidRPr="00C210A9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411D2C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6CDD" w:rsidRPr="00C210A9" w:rsidRDefault="00776CDD">
            <w:pPr>
              <w:rPr>
                <w:rFonts w:ascii="Times New Roman" w:hAnsi="Times New Roman" w:cs="Times New Roman"/>
                <w:bCs/>
              </w:rPr>
            </w:pPr>
            <w:r w:rsidRPr="00C210A9">
              <w:rPr>
                <w:rFonts w:ascii="Times New Roman" w:hAnsi="Times New Roman" w:cs="Times New Roman"/>
                <w:bCs/>
              </w:rPr>
              <w:t>Сарай цегляний с. Гудзівка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C210A9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C210A9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Гудзівка, Костянтина дубовського, 85 а</w:t>
            </w:r>
          </w:p>
        </w:tc>
      </w:tr>
      <w:tr w:rsidR="00776CDD" w:rsidRPr="00C210A9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411D2C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2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6CDD" w:rsidRPr="00C210A9" w:rsidRDefault="00776CD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Будівля </w:t>
            </w:r>
            <w:r w:rsidRPr="00C210A9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адмінприміщення с. Гудзівка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C210A9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C210A9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Гудзівка, вул. Дубовського, 85,а</w:t>
            </w:r>
          </w:p>
        </w:tc>
      </w:tr>
      <w:tr w:rsidR="00776CDD" w:rsidRPr="00C210A9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411D2C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3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6CDD" w:rsidRPr="00C210A9" w:rsidRDefault="00776CDD">
            <w:pPr>
              <w:rPr>
                <w:rFonts w:ascii="Times New Roman" w:hAnsi="Times New Roman" w:cs="Times New Roman"/>
                <w:bCs/>
              </w:rPr>
            </w:pPr>
            <w:r w:rsidRPr="00C210A9">
              <w:rPr>
                <w:rFonts w:ascii="Times New Roman" w:hAnsi="Times New Roman" w:cs="Times New Roman"/>
                <w:bCs/>
              </w:rPr>
              <w:t>Ритуальний маданчик с. Гудзівка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C210A9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C210A9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Гудзівка, цвинтар</w:t>
            </w:r>
          </w:p>
        </w:tc>
      </w:tr>
      <w:tr w:rsidR="00776CDD" w:rsidRPr="00C210A9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411D2C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4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6CDD" w:rsidRPr="00C210A9" w:rsidRDefault="00776CDD" w:rsidP="0027639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Будівля одноквартирного</w:t>
            </w:r>
            <w:r w:rsidRPr="00C210A9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 xml:space="preserve">будинку 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C210A9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C210A9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Гудзівка, вул. Шевченка, 77а</w:t>
            </w:r>
          </w:p>
        </w:tc>
      </w:tr>
      <w:tr w:rsidR="00776CDD" w:rsidRPr="00C210A9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411D2C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5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6CDD" w:rsidRPr="00C210A9" w:rsidRDefault="00776CDD" w:rsidP="0027639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Будівля г</w:t>
            </w:r>
            <w:r w:rsidRPr="00C210A9">
              <w:rPr>
                <w:rFonts w:ascii="Times New Roman" w:hAnsi="Times New Roman" w:cs="Times New Roman"/>
                <w:bCs/>
              </w:rPr>
              <w:t>урт</w:t>
            </w:r>
            <w:r>
              <w:rPr>
                <w:rFonts w:ascii="Times New Roman" w:hAnsi="Times New Roman" w:cs="Times New Roman"/>
                <w:bCs/>
              </w:rPr>
              <w:t>ожитку</w:t>
            </w:r>
            <w:r w:rsidRPr="00C210A9">
              <w:rPr>
                <w:rFonts w:ascii="Times New Roman" w:hAnsi="Times New Roman" w:cs="Times New Roman"/>
                <w:bCs/>
              </w:rPr>
              <w:t xml:space="preserve"> на 100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C210A9">
              <w:rPr>
                <w:rFonts w:ascii="Times New Roman" w:hAnsi="Times New Roman" w:cs="Times New Roman"/>
                <w:bCs/>
              </w:rPr>
              <w:t xml:space="preserve">квартир 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C210A9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C210A9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Гудзівка, вул. Дубовського, 102</w:t>
            </w:r>
          </w:p>
        </w:tc>
      </w:tr>
      <w:tr w:rsidR="00776CDD" w:rsidRPr="00C210A9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411D2C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6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6CDD" w:rsidRPr="00C210A9" w:rsidRDefault="00776CDD">
            <w:pPr>
              <w:rPr>
                <w:rFonts w:ascii="Times New Roman" w:hAnsi="Times New Roman" w:cs="Times New Roman"/>
                <w:bCs/>
              </w:rPr>
            </w:pPr>
            <w:r w:rsidRPr="00C210A9">
              <w:rPr>
                <w:rFonts w:ascii="Times New Roman" w:hAnsi="Times New Roman" w:cs="Times New Roman"/>
                <w:bCs/>
              </w:rPr>
              <w:t>Пам'ятний</w:t>
            </w:r>
            <w:r>
              <w:rPr>
                <w:rFonts w:ascii="Times New Roman" w:hAnsi="Times New Roman" w:cs="Times New Roman"/>
                <w:bCs/>
              </w:rPr>
              <w:t xml:space="preserve"> знак</w:t>
            </w:r>
            <w:r w:rsidRPr="00C210A9">
              <w:rPr>
                <w:rFonts w:ascii="Times New Roman" w:hAnsi="Times New Roman" w:cs="Times New Roman"/>
                <w:bCs/>
              </w:rPr>
              <w:t xml:space="preserve"> голодомору с. Гудзівка</w:t>
            </w:r>
            <w:r w:rsidR="00F07444"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(</w:t>
            </w:r>
            <w:r w:rsidR="00F07444" w:rsidRPr="008C04A3">
              <w:rPr>
                <w:rFonts w:ascii="Times New Roman" w:hAnsi="Times New Roman" w:cs="Times New Roman"/>
                <w:b/>
                <w:bCs/>
                <w:i/>
                <w:lang w:val="ru-RU" w:eastAsia="ru-RU"/>
              </w:rPr>
              <w:t>необлік</w:t>
            </w:r>
            <w:r w:rsidR="00F07444"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)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C210A9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C210A9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Гудзівка, кладовище</w:t>
            </w:r>
          </w:p>
        </w:tc>
      </w:tr>
      <w:tr w:rsidR="00776CDD" w:rsidRPr="00C210A9" w:rsidTr="007307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449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776CDD" w:rsidRPr="00411D2C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7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776CDD" w:rsidRPr="00C210A9" w:rsidRDefault="00776CD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Будівля</w:t>
            </w:r>
            <w:r w:rsidRPr="00C210A9">
              <w:rPr>
                <w:rFonts w:ascii="Times New Roman" w:hAnsi="Times New Roman" w:cs="Times New Roman"/>
                <w:bCs/>
              </w:rPr>
              <w:t xml:space="preserve"> старої шко</w:t>
            </w:r>
            <w:r>
              <w:rPr>
                <w:rFonts w:ascii="Times New Roman" w:hAnsi="Times New Roman" w:cs="Times New Roman"/>
                <w:bCs/>
              </w:rPr>
              <w:t xml:space="preserve">ли </w:t>
            </w:r>
            <w:r w:rsidR="00F07444"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(</w:t>
            </w:r>
            <w:r w:rsidR="00F07444" w:rsidRPr="008C04A3">
              <w:rPr>
                <w:rFonts w:ascii="Times New Roman" w:hAnsi="Times New Roman" w:cs="Times New Roman"/>
                <w:b/>
                <w:bCs/>
                <w:i/>
                <w:lang w:val="ru-RU" w:eastAsia="ru-RU"/>
              </w:rPr>
              <w:t>необлік</w:t>
            </w:r>
            <w:r w:rsidR="00F07444"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)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76CDD" w:rsidRPr="00C210A9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76CDD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Гудзівка, пров. Чехова, 2</w:t>
            </w:r>
          </w:p>
          <w:p w:rsidR="007307E0" w:rsidRPr="00C210A9" w:rsidRDefault="007307E0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</w:p>
        </w:tc>
      </w:tr>
      <w:tr w:rsidR="007307E0" w:rsidRPr="00C210A9" w:rsidTr="007307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149"/>
        </w:trPr>
        <w:tc>
          <w:tcPr>
            <w:tcW w:w="8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7307E0" w:rsidRDefault="007307E0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7307E0" w:rsidRDefault="007307E0" w:rsidP="007307E0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307E0" w:rsidRDefault="007307E0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307E0" w:rsidRDefault="007307E0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</w:p>
        </w:tc>
      </w:tr>
      <w:tr w:rsidR="00776CDD" w:rsidRPr="00C210A9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411D2C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6CDD" w:rsidRPr="0011060A" w:rsidRDefault="00776CDD">
            <w:pPr>
              <w:rPr>
                <w:rFonts w:ascii="Times New Roman" w:hAnsi="Times New Roman" w:cs="Times New Roman"/>
                <w:b/>
                <w:bCs/>
              </w:rPr>
            </w:pPr>
            <w:r w:rsidRPr="0011060A">
              <w:rPr>
                <w:rFonts w:ascii="Times New Roman" w:hAnsi="Times New Roman" w:cs="Times New Roman"/>
                <w:b/>
                <w:bCs/>
              </w:rPr>
              <w:t>с. Гусакове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C210A9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</w:p>
        </w:tc>
      </w:tr>
      <w:tr w:rsidR="00776CDD" w:rsidRPr="00C210A9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411D2C" w:rsidRDefault="00055427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6CDD" w:rsidRPr="003D1261" w:rsidRDefault="00776CDD">
            <w:pPr>
              <w:rPr>
                <w:rFonts w:ascii="Times New Roman" w:hAnsi="Times New Roman" w:cs="Times New Roman"/>
                <w:bCs/>
              </w:rPr>
            </w:pPr>
            <w:r w:rsidRPr="003D1261">
              <w:rPr>
                <w:rFonts w:ascii="Times New Roman" w:hAnsi="Times New Roman" w:cs="Times New Roman"/>
                <w:bCs/>
              </w:rPr>
              <w:t>Памятник загиблим воїнам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C210A9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Гусакове, вул. Цетральна</w:t>
            </w:r>
          </w:p>
        </w:tc>
      </w:tr>
      <w:tr w:rsidR="00776CDD" w:rsidRPr="00C210A9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411D2C" w:rsidRDefault="00055427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2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6CDD" w:rsidRPr="003D1261" w:rsidRDefault="00776CDD">
            <w:pPr>
              <w:rPr>
                <w:rFonts w:ascii="Times New Roman" w:hAnsi="Times New Roman" w:cs="Times New Roman"/>
                <w:bCs/>
              </w:rPr>
            </w:pPr>
            <w:r w:rsidRPr="003D1261">
              <w:rPr>
                <w:rFonts w:ascii="Times New Roman" w:hAnsi="Times New Roman" w:cs="Times New Roman"/>
                <w:bCs/>
              </w:rPr>
              <w:t>В'їзний знак с. Гусакове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C210A9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Гусакове, вул. Цетральна</w:t>
            </w:r>
          </w:p>
        </w:tc>
      </w:tr>
      <w:tr w:rsidR="00776CDD" w:rsidRPr="00C210A9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411D2C" w:rsidRDefault="00055427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lastRenderedPageBreak/>
              <w:t>3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6CDD" w:rsidRPr="003D1261" w:rsidRDefault="00776CDD">
            <w:pPr>
              <w:rPr>
                <w:rFonts w:ascii="Times New Roman" w:hAnsi="Times New Roman" w:cs="Times New Roman"/>
                <w:bCs/>
              </w:rPr>
            </w:pPr>
            <w:r w:rsidRPr="003D1261">
              <w:rPr>
                <w:rFonts w:ascii="Times New Roman" w:hAnsi="Times New Roman" w:cs="Times New Roman"/>
                <w:bCs/>
              </w:rPr>
              <w:t>Памятний знак жертвам голо</w:t>
            </w:r>
            <w:r>
              <w:rPr>
                <w:rFonts w:ascii="Times New Roman" w:hAnsi="Times New Roman" w:cs="Times New Roman"/>
                <w:bCs/>
              </w:rPr>
              <w:t>домору на кладовищі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C210A9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Гусакове, вул. Садова</w:t>
            </w:r>
          </w:p>
        </w:tc>
      </w:tr>
      <w:tr w:rsidR="00776CDD" w:rsidRPr="00C210A9" w:rsidTr="00380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633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776CDD" w:rsidRPr="00411D2C" w:rsidRDefault="00055427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4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776CDD" w:rsidRPr="003D1261" w:rsidRDefault="00776CDD">
            <w:pPr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3D1261">
              <w:rPr>
                <w:rFonts w:ascii="Times New Roman" w:hAnsi="Times New Roman" w:cs="Times New Roman"/>
                <w:bCs/>
              </w:rPr>
              <w:t> </w:t>
            </w:r>
            <w:r w:rsidRPr="003D1261">
              <w:rPr>
                <w:rFonts w:ascii="Times New Roman" w:hAnsi="Times New Roman" w:cs="Times New Roman"/>
                <w:bCs/>
                <w:lang w:val="ru-RU" w:eastAsia="ru-RU"/>
              </w:rPr>
              <w:t xml:space="preserve">Приміщення дитячого садка </w:t>
            </w:r>
            <w:r>
              <w:rPr>
                <w:rFonts w:ascii="Times New Roman" w:hAnsi="Times New Roman" w:cs="Times New Roman"/>
                <w:bCs/>
                <w:lang w:val="ru-RU" w:eastAsia="ru-RU"/>
              </w:rPr>
              <w:t>та</w:t>
            </w:r>
          </w:p>
          <w:p w:rsidR="007307E0" w:rsidRPr="007760DE" w:rsidRDefault="00776CDD">
            <w:pPr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</w:t>
            </w:r>
            <w:r w:rsidRPr="003D1261">
              <w:rPr>
                <w:rFonts w:ascii="Times New Roman" w:hAnsi="Times New Roman" w:cs="Times New Roman"/>
                <w:bCs/>
                <w:lang w:val="ru-RU" w:eastAsia="ru-RU"/>
              </w:rPr>
              <w:t>арай, криниця, ігровий майданчик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76CDD" w:rsidRPr="00C210A9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76CDD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Гусакове, вул. Центральна. 60</w:t>
            </w:r>
          </w:p>
        </w:tc>
      </w:tr>
      <w:tr w:rsidR="00380E89" w:rsidRPr="00C210A9" w:rsidTr="00380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172"/>
        </w:trPr>
        <w:tc>
          <w:tcPr>
            <w:tcW w:w="8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380E89" w:rsidRDefault="00055427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5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380E89" w:rsidRPr="003D1261" w:rsidRDefault="00380E89" w:rsidP="00380E89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Пам</w:t>
            </w:r>
            <w:r w:rsidR="007760DE">
              <w:rPr>
                <w:rFonts w:ascii="Times New Roman" w:hAnsi="Times New Roman" w:cs="Times New Roman"/>
                <w:bCs/>
              </w:rPr>
              <w:t>'</w:t>
            </w:r>
            <w:r>
              <w:rPr>
                <w:rFonts w:ascii="Times New Roman" w:hAnsi="Times New Roman" w:cs="Times New Roman"/>
                <w:bCs/>
              </w:rPr>
              <w:t>ятний знак козацтву, вул. Центральна</w:t>
            </w:r>
            <w:r w:rsidR="00F07444"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(</w:t>
            </w:r>
            <w:r w:rsidR="00F07444" w:rsidRPr="008C04A3">
              <w:rPr>
                <w:rFonts w:ascii="Times New Roman" w:hAnsi="Times New Roman" w:cs="Times New Roman"/>
                <w:b/>
                <w:bCs/>
                <w:i/>
                <w:lang w:val="ru-RU" w:eastAsia="ru-RU"/>
              </w:rPr>
              <w:t>необлік</w:t>
            </w:r>
            <w:r w:rsidR="00F07444"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)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380E89" w:rsidRDefault="007760DE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380E89" w:rsidRDefault="007760DE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Гусакове, вул. Цетральна</w:t>
            </w:r>
          </w:p>
        </w:tc>
      </w:tr>
      <w:tr w:rsidR="00380E89" w:rsidRPr="00C210A9" w:rsidTr="00380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104"/>
        </w:trPr>
        <w:tc>
          <w:tcPr>
            <w:tcW w:w="82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80E89" w:rsidRDefault="00380E89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80E89" w:rsidRPr="003D1261" w:rsidRDefault="00380E89" w:rsidP="00380E89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80E89" w:rsidRDefault="00380E89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80E89" w:rsidRDefault="00380E89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</w:p>
        </w:tc>
      </w:tr>
      <w:tr w:rsidR="00776CDD" w:rsidRPr="00C210A9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411D2C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6CDD" w:rsidRPr="003C4D73" w:rsidRDefault="00776CD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с</w:t>
            </w:r>
            <w:r w:rsidRPr="003C4D73">
              <w:rPr>
                <w:rFonts w:ascii="Times New Roman" w:hAnsi="Times New Roman" w:cs="Times New Roman"/>
                <w:b/>
                <w:bCs/>
                <w:iCs/>
              </w:rPr>
              <w:t>. Багачівка, с. Михайлівка, с. Павлівка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C210A9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</w:p>
        </w:tc>
      </w:tr>
      <w:tr w:rsidR="00776CDD" w:rsidRPr="00C210A9" w:rsidTr="007760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679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776CDD" w:rsidRPr="00411D2C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 xml:space="preserve">    </w:t>
            </w:r>
            <w:r w:rsidR="00BB6F87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776CDD" w:rsidRPr="00F02139" w:rsidRDefault="00776CDD">
            <w:pPr>
              <w:rPr>
                <w:rFonts w:ascii="Times New Roman" w:hAnsi="Times New Roman" w:cs="Times New Roman"/>
                <w:bCs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Cs/>
              </w:rPr>
              <w:t>Будівля адмінприміщення</w:t>
            </w:r>
            <w:r w:rsidRPr="00F02139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с. Михайлівка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76CDD" w:rsidRPr="00C210A9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76CDD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Михайлівка, вул. Я. Мудрого, 7</w:t>
            </w:r>
          </w:p>
          <w:p w:rsidR="007760DE" w:rsidRDefault="007760DE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</w:p>
        </w:tc>
      </w:tr>
      <w:tr w:rsidR="007760DE" w:rsidRPr="00C210A9" w:rsidTr="007760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18"/>
        </w:trPr>
        <w:tc>
          <w:tcPr>
            <w:tcW w:w="8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7760DE" w:rsidRDefault="00DB202D" w:rsidP="000554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2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7760DE" w:rsidRPr="007760DE" w:rsidRDefault="007760DE" w:rsidP="007760D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Памятник воїнам, центр с. Багачівка</w:t>
            </w:r>
            <w:r w:rsidR="00F07444"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(</w:t>
            </w:r>
            <w:r w:rsidR="00F07444" w:rsidRPr="008C04A3">
              <w:rPr>
                <w:rFonts w:ascii="Times New Roman" w:hAnsi="Times New Roman" w:cs="Times New Roman"/>
                <w:b/>
                <w:bCs/>
                <w:i/>
                <w:lang w:val="ru-RU" w:eastAsia="ru-RU"/>
              </w:rPr>
              <w:t>необлік</w:t>
            </w:r>
            <w:r w:rsidR="00F07444"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)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760DE" w:rsidRDefault="00DB202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760DE" w:rsidRDefault="00DB202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Багачівка, центр</w:t>
            </w:r>
          </w:p>
        </w:tc>
      </w:tr>
      <w:tr w:rsidR="007760DE" w:rsidRPr="00C210A9" w:rsidTr="007760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184"/>
        </w:trPr>
        <w:tc>
          <w:tcPr>
            <w:tcW w:w="8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7760DE" w:rsidRDefault="00DB202D" w:rsidP="000554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3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7760DE" w:rsidRPr="007760DE" w:rsidRDefault="007760DE" w:rsidP="007760DE">
            <w:pPr>
              <w:rPr>
                <w:rFonts w:ascii="Times New Roman" w:hAnsi="Times New Roman" w:cs="Times New Roman"/>
                <w:bCs/>
                <w:lang w:val="ru-RU"/>
              </w:rPr>
            </w:pPr>
            <w:r w:rsidRPr="007760DE">
              <w:rPr>
                <w:rFonts w:ascii="Times New Roman" w:hAnsi="Times New Roman" w:cs="Times New Roman"/>
                <w:bCs/>
                <w:lang w:val="ru-RU"/>
              </w:rPr>
              <w:t>Памятник воїнам, кладовище с. Михайлівка</w:t>
            </w:r>
            <w:r w:rsidR="00F07444"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(</w:t>
            </w:r>
            <w:r w:rsidR="00F07444" w:rsidRPr="008C04A3">
              <w:rPr>
                <w:rFonts w:ascii="Times New Roman" w:hAnsi="Times New Roman" w:cs="Times New Roman"/>
                <w:b/>
                <w:bCs/>
                <w:i/>
                <w:lang w:val="ru-RU" w:eastAsia="ru-RU"/>
              </w:rPr>
              <w:t>необлік</w:t>
            </w:r>
            <w:r w:rsidR="00F07444"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)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760DE" w:rsidRDefault="00DB202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760DE" w:rsidRDefault="00DB202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Михайлівка</w:t>
            </w:r>
          </w:p>
        </w:tc>
      </w:tr>
      <w:tr w:rsidR="007760DE" w:rsidRPr="00C210A9" w:rsidTr="007760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152"/>
        </w:trPr>
        <w:tc>
          <w:tcPr>
            <w:tcW w:w="8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7760DE" w:rsidRDefault="00DB202D" w:rsidP="000554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4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7760DE" w:rsidRPr="007760DE" w:rsidRDefault="007760DE" w:rsidP="007760D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Па</w:t>
            </w:r>
            <w:r w:rsidRPr="007760DE">
              <w:rPr>
                <w:rFonts w:ascii="Times New Roman" w:hAnsi="Times New Roman" w:cs="Times New Roman"/>
                <w:bCs/>
              </w:rPr>
              <w:t>мятник  воїнам с. Павлівка</w:t>
            </w:r>
            <w:r w:rsidR="00F07444"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(</w:t>
            </w:r>
            <w:r w:rsidR="00F07444" w:rsidRPr="008C04A3">
              <w:rPr>
                <w:rFonts w:ascii="Times New Roman" w:hAnsi="Times New Roman" w:cs="Times New Roman"/>
                <w:b/>
                <w:bCs/>
                <w:i/>
                <w:lang w:val="ru-RU" w:eastAsia="ru-RU"/>
              </w:rPr>
              <w:t>необлік</w:t>
            </w:r>
            <w:r w:rsidR="00F07444"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)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760DE" w:rsidRDefault="00DB202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760DE" w:rsidRDefault="00DB202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Павлівка</w:t>
            </w:r>
          </w:p>
        </w:tc>
      </w:tr>
      <w:tr w:rsidR="00DB202D" w:rsidRPr="00C210A9" w:rsidTr="007760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82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B202D" w:rsidRDefault="00DB202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DB202D" w:rsidRDefault="00DB202D" w:rsidP="007760D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B202D" w:rsidRDefault="00DB202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B202D" w:rsidRDefault="00DB202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</w:p>
        </w:tc>
      </w:tr>
      <w:tr w:rsidR="00776CDD" w:rsidRPr="00C210A9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411D2C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6CDD" w:rsidRPr="00F02139" w:rsidRDefault="00776CDD">
            <w:pPr>
              <w:rPr>
                <w:rFonts w:ascii="Times New Roman" w:hAnsi="Times New Roman" w:cs="Times New Roman"/>
                <w:b/>
                <w:bCs/>
              </w:rPr>
            </w:pPr>
            <w:r w:rsidRPr="00F02139">
              <w:rPr>
                <w:rFonts w:ascii="Times New Roman" w:hAnsi="Times New Roman" w:cs="Times New Roman"/>
                <w:b/>
                <w:bCs/>
              </w:rPr>
              <w:t>с . Вільховець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C210A9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</w:p>
        </w:tc>
      </w:tr>
      <w:tr w:rsidR="00776CDD" w:rsidRPr="00C210A9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411D2C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6CDD" w:rsidRPr="002F403B" w:rsidRDefault="00776CDD">
            <w:pPr>
              <w:rPr>
                <w:rFonts w:ascii="Times New Roman" w:hAnsi="Times New Roman" w:cs="Times New Roman"/>
                <w:bCs/>
              </w:rPr>
            </w:pPr>
            <w:r w:rsidRPr="002F403B">
              <w:rPr>
                <w:rFonts w:ascii="Times New Roman" w:hAnsi="Times New Roman" w:cs="Times New Roman"/>
                <w:bCs/>
              </w:rPr>
              <w:t xml:space="preserve">Адмінбудинок 640 кв.м,                    </w:t>
            </w:r>
            <w:r>
              <w:rPr>
                <w:rFonts w:ascii="Times New Roman" w:hAnsi="Times New Roman" w:cs="Times New Roman"/>
                <w:bCs/>
              </w:rPr>
              <w:t xml:space="preserve">                                            </w:t>
            </w:r>
            <w:r w:rsidRPr="002F403B">
              <w:rPr>
                <w:rFonts w:ascii="Times New Roman" w:hAnsi="Times New Roman" w:cs="Times New Roman"/>
                <w:bCs/>
              </w:rPr>
              <w:t xml:space="preserve">   вул. Незалежності, 1а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C210A9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Вільховець, вул. Незалежності, 1 а</w:t>
            </w:r>
          </w:p>
        </w:tc>
      </w:tr>
      <w:tr w:rsidR="00776CDD" w:rsidRPr="00C210A9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411D2C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2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6CDD" w:rsidRPr="002F403B" w:rsidRDefault="00776CD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Квартира (  </w:t>
            </w:r>
            <w:r w:rsidRPr="002F403B">
              <w:rPr>
                <w:rFonts w:ascii="Times New Roman" w:hAnsi="Times New Roman" w:cs="Times New Roman"/>
                <w:bCs/>
              </w:rPr>
              <w:t xml:space="preserve"> 37,5 кв.м)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C210A9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Вільховець, вул. Карєрна,11</w:t>
            </w:r>
          </w:p>
        </w:tc>
      </w:tr>
      <w:tr w:rsidR="00776CDD" w:rsidRPr="00C210A9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411D2C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3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6CDD" w:rsidRPr="002F403B" w:rsidRDefault="00776CD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Квартира (</w:t>
            </w:r>
            <w:r w:rsidRPr="002F403B">
              <w:rPr>
                <w:rFonts w:ascii="Times New Roman" w:hAnsi="Times New Roman" w:cs="Times New Roman"/>
                <w:bCs/>
              </w:rPr>
              <w:t xml:space="preserve"> 20,7 кв. м.)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C210A9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Вільховець, вул. Горького,13</w:t>
            </w:r>
          </w:p>
        </w:tc>
      </w:tr>
      <w:tr w:rsidR="00776CDD" w:rsidRPr="00C210A9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411D2C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4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6CDD" w:rsidRPr="002F403B" w:rsidRDefault="00776CD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Квартира (</w:t>
            </w:r>
            <w:r w:rsidRPr="002F403B">
              <w:rPr>
                <w:rFonts w:ascii="Times New Roman" w:hAnsi="Times New Roman" w:cs="Times New Roman"/>
                <w:bCs/>
              </w:rPr>
              <w:t xml:space="preserve"> 12,5 кв.м.)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C210A9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Вільховець, вул. Першотравнева, 21</w:t>
            </w:r>
          </w:p>
        </w:tc>
      </w:tr>
      <w:tr w:rsidR="00776CDD" w:rsidRPr="00C210A9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411D2C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5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6CDD" w:rsidRPr="002F403B" w:rsidRDefault="00776CDD">
            <w:pPr>
              <w:rPr>
                <w:rFonts w:ascii="Times New Roman" w:hAnsi="Times New Roman" w:cs="Times New Roman"/>
                <w:bCs/>
              </w:rPr>
            </w:pPr>
            <w:r w:rsidRPr="002F403B">
              <w:rPr>
                <w:rFonts w:ascii="Times New Roman" w:hAnsi="Times New Roman" w:cs="Times New Roman"/>
                <w:bCs/>
              </w:rPr>
              <w:t>Пам'ятник воїнам визволителям, вул. Чорновола, кладовище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C210A9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Вільховець, вул. Чорновола</w:t>
            </w:r>
          </w:p>
        </w:tc>
      </w:tr>
      <w:tr w:rsidR="00776CDD" w:rsidRPr="00C210A9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411D2C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6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6CDD" w:rsidRPr="002F403B" w:rsidRDefault="00776CDD">
            <w:pPr>
              <w:rPr>
                <w:rFonts w:ascii="Times New Roman" w:hAnsi="Times New Roman" w:cs="Times New Roman"/>
                <w:bCs/>
              </w:rPr>
            </w:pPr>
            <w:r w:rsidRPr="002F403B">
              <w:rPr>
                <w:rFonts w:ascii="Times New Roman" w:hAnsi="Times New Roman" w:cs="Times New Roman"/>
                <w:bCs/>
              </w:rPr>
              <w:t>Пам'ятник воїнам визволителям, вул. Чорновола, центр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C210A9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Вільховець, вул. Чорновола</w:t>
            </w:r>
          </w:p>
        </w:tc>
      </w:tr>
      <w:tr w:rsidR="00776CDD" w:rsidRPr="00C210A9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411D2C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7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6CDD" w:rsidRPr="002F403B" w:rsidRDefault="00776CDD">
            <w:pPr>
              <w:rPr>
                <w:rFonts w:ascii="Times New Roman" w:hAnsi="Times New Roman" w:cs="Times New Roman"/>
                <w:bCs/>
              </w:rPr>
            </w:pPr>
            <w:r w:rsidRPr="002F403B">
              <w:rPr>
                <w:rFonts w:ascii="Times New Roman" w:hAnsi="Times New Roman" w:cs="Times New Roman"/>
                <w:bCs/>
              </w:rPr>
              <w:t>Пам'ятник воїнам визволителям, вул. Вишнева, кладовище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C210A9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Вільховець, вул.  Вишнева</w:t>
            </w:r>
          </w:p>
        </w:tc>
      </w:tr>
      <w:tr w:rsidR="00776CDD" w:rsidRPr="00C210A9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411D2C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8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6CDD" w:rsidRPr="002F403B" w:rsidRDefault="00776CDD">
            <w:pPr>
              <w:rPr>
                <w:rFonts w:ascii="Times New Roman" w:hAnsi="Times New Roman" w:cs="Times New Roman"/>
                <w:bCs/>
              </w:rPr>
            </w:pPr>
            <w:r w:rsidRPr="002F403B">
              <w:rPr>
                <w:rFonts w:ascii="Times New Roman" w:hAnsi="Times New Roman" w:cs="Times New Roman"/>
                <w:bCs/>
              </w:rPr>
              <w:t>Пам</w:t>
            </w:r>
            <w:r>
              <w:rPr>
                <w:rFonts w:ascii="Times New Roman" w:hAnsi="Times New Roman" w:cs="Times New Roman"/>
                <w:bCs/>
              </w:rPr>
              <w:t>'ятник воїнам визволителям, вул.</w:t>
            </w:r>
            <w:r w:rsidRPr="002F403B">
              <w:rPr>
                <w:rFonts w:ascii="Times New Roman" w:hAnsi="Times New Roman" w:cs="Times New Roman"/>
                <w:bCs/>
              </w:rPr>
              <w:t xml:space="preserve"> Свободи, бр. № 2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C210A9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Вільховець, вул. Свободи</w:t>
            </w:r>
          </w:p>
        </w:tc>
      </w:tr>
      <w:tr w:rsidR="00776CDD" w:rsidRPr="00C210A9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411D2C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9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6CDD" w:rsidRPr="002F403B" w:rsidRDefault="00776CDD">
            <w:pPr>
              <w:rPr>
                <w:rFonts w:ascii="Times New Roman" w:hAnsi="Times New Roman" w:cs="Times New Roman"/>
                <w:bCs/>
              </w:rPr>
            </w:pPr>
            <w:r w:rsidRPr="002F403B">
              <w:rPr>
                <w:rFonts w:ascii="Times New Roman" w:hAnsi="Times New Roman" w:cs="Times New Roman"/>
                <w:bCs/>
              </w:rPr>
              <w:t>Пам'ятник воїнам визволителям, вул. Любарського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C210A9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Вільховець, вул. Незалежна, 1 а</w:t>
            </w:r>
          </w:p>
        </w:tc>
      </w:tr>
      <w:tr w:rsidR="00776CDD" w:rsidRPr="00C210A9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411D2C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10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6CDD" w:rsidRPr="002F403B" w:rsidRDefault="00776CDD">
            <w:pPr>
              <w:rPr>
                <w:rFonts w:ascii="Times New Roman" w:hAnsi="Times New Roman" w:cs="Times New Roman"/>
                <w:bCs/>
              </w:rPr>
            </w:pPr>
            <w:r w:rsidRPr="002F403B">
              <w:rPr>
                <w:rFonts w:ascii="Times New Roman" w:hAnsi="Times New Roman" w:cs="Times New Roman"/>
                <w:bCs/>
              </w:rPr>
              <w:t xml:space="preserve">Обеліск Слави, вул. Незалежності, 1 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C210A9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Вільховець, вул. Незалежності, 1</w:t>
            </w:r>
          </w:p>
        </w:tc>
      </w:tr>
      <w:tr w:rsidR="00776CDD" w:rsidRPr="00C210A9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411D2C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11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6CDD" w:rsidRPr="002F403B" w:rsidRDefault="00776CDD">
            <w:pPr>
              <w:rPr>
                <w:rFonts w:ascii="Times New Roman" w:hAnsi="Times New Roman" w:cs="Times New Roman"/>
                <w:bCs/>
              </w:rPr>
            </w:pPr>
            <w:r w:rsidRPr="002F403B">
              <w:rPr>
                <w:rFonts w:ascii="Times New Roman" w:hAnsi="Times New Roman" w:cs="Times New Roman"/>
                <w:bCs/>
              </w:rPr>
              <w:t>Пам'ятний знак жертвам голодомору, вул. Чорновола, кладовище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C210A9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Вільховець, вул. Чорновола</w:t>
            </w:r>
          </w:p>
        </w:tc>
      </w:tr>
      <w:tr w:rsidR="00776CDD" w:rsidRPr="00C210A9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411D2C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12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6CDD" w:rsidRPr="002F403B" w:rsidRDefault="00776CDD">
            <w:pPr>
              <w:rPr>
                <w:rFonts w:ascii="Times New Roman" w:hAnsi="Times New Roman" w:cs="Times New Roman"/>
                <w:bCs/>
              </w:rPr>
            </w:pPr>
            <w:r w:rsidRPr="002F403B">
              <w:rPr>
                <w:rFonts w:ascii="Times New Roman" w:hAnsi="Times New Roman" w:cs="Times New Roman"/>
                <w:bCs/>
              </w:rPr>
              <w:t>Міст металевий, вул. Кар’єрна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C210A9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Вільховець, вул. Ка'рєрна</w:t>
            </w:r>
          </w:p>
        </w:tc>
      </w:tr>
      <w:tr w:rsidR="00776CDD" w:rsidRPr="00C210A9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411D2C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13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6CDD" w:rsidRPr="002F403B" w:rsidRDefault="00776CDD">
            <w:pPr>
              <w:rPr>
                <w:rFonts w:ascii="Times New Roman" w:hAnsi="Times New Roman" w:cs="Times New Roman"/>
                <w:bCs/>
              </w:rPr>
            </w:pPr>
            <w:r w:rsidRPr="002F403B">
              <w:rPr>
                <w:rFonts w:ascii="Times New Roman" w:hAnsi="Times New Roman" w:cs="Times New Roman"/>
                <w:bCs/>
              </w:rPr>
              <w:t>Огорожа парку, вул. Чорновола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C210A9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Вільховець, вул. Чорновола</w:t>
            </w:r>
          </w:p>
        </w:tc>
      </w:tr>
      <w:tr w:rsidR="00776CDD" w:rsidRPr="00C210A9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411D2C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14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6CDD" w:rsidRPr="002F403B" w:rsidRDefault="00776CDD">
            <w:pPr>
              <w:rPr>
                <w:rFonts w:ascii="Times New Roman" w:hAnsi="Times New Roman" w:cs="Times New Roman"/>
                <w:bCs/>
              </w:rPr>
            </w:pPr>
            <w:r w:rsidRPr="002F403B">
              <w:rPr>
                <w:rFonts w:ascii="Times New Roman" w:hAnsi="Times New Roman" w:cs="Times New Roman"/>
                <w:bCs/>
              </w:rPr>
              <w:t>Огорожа парку, вул. Незалежності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C210A9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Вільховець, вул. Незалежності, 1 а</w:t>
            </w:r>
          </w:p>
        </w:tc>
      </w:tr>
      <w:tr w:rsidR="00776CDD" w:rsidRPr="00C210A9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411D2C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15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6CDD" w:rsidRPr="002F403B" w:rsidRDefault="00776CDD">
            <w:pPr>
              <w:rPr>
                <w:rFonts w:ascii="Times New Roman" w:hAnsi="Times New Roman" w:cs="Times New Roman"/>
                <w:bCs/>
              </w:rPr>
            </w:pPr>
            <w:r w:rsidRPr="002F403B">
              <w:rPr>
                <w:rFonts w:ascii="Times New Roman" w:hAnsi="Times New Roman" w:cs="Times New Roman"/>
                <w:bCs/>
              </w:rPr>
              <w:t>Сільський водогін( вул. Чорновола, Попівська, Меліоративна, Малишка, Кооперативна, Незалежності, Дружби, пров. Кооперативний</w:t>
            </w:r>
            <w:r>
              <w:rPr>
                <w:rFonts w:ascii="Times New Roman" w:hAnsi="Times New Roman" w:cs="Times New Roman"/>
                <w:bCs/>
              </w:rPr>
              <w:t xml:space="preserve">, </w:t>
            </w:r>
            <w:r w:rsidRPr="002F403B">
              <w:rPr>
                <w:rFonts w:ascii="Times New Roman" w:hAnsi="Times New Roman" w:cs="Times New Roman"/>
                <w:bCs/>
              </w:rPr>
              <w:t xml:space="preserve">Лермонтова, </w:t>
            </w:r>
            <w:r>
              <w:rPr>
                <w:rFonts w:ascii="Times New Roman" w:hAnsi="Times New Roman" w:cs="Times New Roman"/>
                <w:bCs/>
              </w:rPr>
              <w:t>Биковсь</w:t>
            </w:r>
            <w:r w:rsidRPr="002F403B">
              <w:rPr>
                <w:rFonts w:ascii="Times New Roman" w:hAnsi="Times New Roman" w:cs="Times New Roman"/>
                <w:bCs/>
              </w:rPr>
              <w:t>кого, Шкільний, Миру)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C210A9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Default="00776CDD" w:rsidP="007745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 xml:space="preserve">с. Вільховець, </w:t>
            </w:r>
            <w:r w:rsidRPr="002F403B">
              <w:rPr>
                <w:rFonts w:ascii="Times New Roman" w:hAnsi="Times New Roman" w:cs="Times New Roman"/>
                <w:bCs/>
              </w:rPr>
              <w:t>( вул. Чорновола, Попівська, Меліоративна, Малишка, Кооперативна, Незалежності, Дружби, пров. Кооперативний</w:t>
            </w:r>
            <w:r>
              <w:rPr>
                <w:rFonts w:ascii="Times New Roman" w:hAnsi="Times New Roman" w:cs="Times New Roman"/>
                <w:bCs/>
              </w:rPr>
              <w:t xml:space="preserve">, </w:t>
            </w:r>
            <w:r w:rsidRPr="002F403B">
              <w:rPr>
                <w:rFonts w:ascii="Times New Roman" w:hAnsi="Times New Roman" w:cs="Times New Roman"/>
                <w:bCs/>
              </w:rPr>
              <w:t xml:space="preserve">Лермонтова, </w:t>
            </w:r>
            <w:r>
              <w:rPr>
                <w:rFonts w:ascii="Times New Roman" w:hAnsi="Times New Roman" w:cs="Times New Roman"/>
                <w:bCs/>
              </w:rPr>
              <w:t>Биковсь</w:t>
            </w:r>
            <w:r w:rsidRPr="002F403B">
              <w:rPr>
                <w:rFonts w:ascii="Times New Roman" w:hAnsi="Times New Roman" w:cs="Times New Roman"/>
                <w:bCs/>
              </w:rPr>
              <w:t>кого, Шкільний, Миру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776CDD" w:rsidRPr="00C210A9" w:rsidTr="0041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6CDD" w:rsidRPr="00411D2C" w:rsidRDefault="00776CDD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16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6CDD" w:rsidRPr="002F403B" w:rsidRDefault="00776CD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Приміщення лікарні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Pr="00C210A9" w:rsidRDefault="00776CDD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6CDD" w:rsidRDefault="00776CDD" w:rsidP="007745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Вільховець,</w:t>
            </w:r>
            <w:r w:rsidR="00F37DB3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ru-RU" w:eastAsia="ru-RU"/>
              </w:rPr>
              <w:t>вул. Заводська,1</w:t>
            </w:r>
          </w:p>
        </w:tc>
      </w:tr>
      <w:tr w:rsidR="00776CDD" w:rsidRPr="00C210A9" w:rsidTr="00F37D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36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776CDD" w:rsidRDefault="00F37DB3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lastRenderedPageBreak/>
              <w:t>17</w:t>
            </w:r>
          </w:p>
        </w:tc>
        <w:tc>
          <w:tcPr>
            <w:tcW w:w="5526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F37DB3" w:rsidRDefault="004460B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Стела по вул. Горького</w:t>
            </w:r>
            <w:r w:rsidR="00F07444"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(</w:t>
            </w:r>
            <w:r w:rsidR="00F07444" w:rsidRPr="008C04A3">
              <w:rPr>
                <w:rFonts w:ascii="Times New Roman" w:hAnsi="Times New Roman" w:cs="Times New Roman"/>
                <w:b/>
                <w:bCs/>
                <w:i/>
                <w:lang w:val="ru-RU" w:eastAsia="ru-RU"/>
              </w:rPr>
              <w:t>необлік</w:t>
            </w:r>
            <w:r w:rsidR="00F07444"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)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76CDD" w:rsidRPr="00C210A9" w:rsidRDefault="00F37DB3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 xml:space="preserve"> 1</w:t>
            </w:r>
          </w:p>
        </w:tc>
        <w:tc>
          <w:tcPr>
            <w:tcW w:w="298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76CDD" w:rsidRDefault="00F37DB3" w:rsidP="007745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Вільховець, вул. Горького</w:t>
            </w:r>
          </w:p>
        </w:tc>
      </w:tr>
      <w:tr w:rsidR="00F37DB3" w:rsidRPr="00C210A9" w:rsidTr="00F37D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172"/>
        </w:trPr>
        <w:tc>
          <w:tcPr>
            <w:tcW w:w="82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37DB3" w:rsidRDefault="00F37DB3" w:rsidP="00853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18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37DB3" w:rsidRDefault="00F37DB3" w:rsidP="00F37DB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Стела біля цукрового заводу</w:t>
            </w:r>
            <w:r w:rsidR="00F07444"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(</w:t>
            </w:r>
            <w:r w:rsidR="00F07444" w:rsidRPr="008C04A3">
              <w:rPr>
                <w:rFonts w:ascii="Times New Roman" w:hAnsi="Times New Roman" w:cs="Times New Roman"/>
                <w:b/>
                <w:bCs/>
                <w:i/>
                <w:lang w:val="ru-RU" w:eastAsia="ru-RU"/>
              </w:rPr>
              <w:t>необлік</w:t>
            </w:r>
            <w:r w:rsidR="00F07444"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)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37DB3" w:rsidRDefault="00F37DB3" w:rsidP="00BB5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37DB3" w:rsidRDefault="00F37DB3" w:rsidP="007745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Вільховець</w:t>
            </w:r>
          </w:p>
        </w:tc>
      </w:tr>
    </w:tbl>
    <w:p w:rsidR="00065790" w:rsidRPr="00A2159C" w:rsidRDefault="00D95C2E" w:rsidP="00A2159C">
      <w:pPr>
        <w:tabs>
          <w:tab w:val="left" w:pos="766"/>
          <w:tab w:val="left" w:pos="5406"/>
          <w:tab w:val="left" w:pos="8028"/>
        </w:tabs>
        <w:rPr>
          <w:rFonts w:ascii="Times New Roman" w:eastAsia="Times New Roman" w:hAnsi="Times New Roman" w:cs="Times New Roman"/>
          <w:color w:val="auto"/>
          <w:lang w:val="ru-RU" w:eastAsia="ru-RU"/>
        </w:rPr>
      </w:pPr>
      <w:r w:rsidRPr="00C210A9">
        <w:rPr>
          <w:rFonts w:ascii="Times New Roman" w:eastAsia="Times New Roman" w:hAnsi="Times New Roman" w:cs="Times New Roman"/>
          <w:color w:val="auto"/>
          <w:lang w:val="ru-RU" w:eastAsia="ru-RU"/>
        </w:rPr>
        <w:t xml:space="preserve">   </w:t>
      </w:r>
    </w:p>
    <w:p w:rsidR="00A76994" w:rsidRPr="006D0052" w:rsidRDefault="00A76994" w:rsidP="00F82703">
      <w:pPr>
        <w:tabs>
          <w:tab w:val="left" w:pos="766"/>
          <w:tab w:val="left" w:pos="5406"/>
          <w:tab w:val="left" w:pos="8044"/>
        </w:tabs>
        <w:rPr>
          <w:rFonts w:ascii="Times New Roman" w:eastAsia="Times New Roman" w:hAnsi="Times New Roman" w:cs="Times New Roman"/>
          <w:b/>
          <w:color w:val="auto"/>
          <w:lang w:eastAsia="ru-RU"/>
        </w:rPr>
      </w:pPr>
    </w:p>
    <w:p w:rsidR="00A76994" w:rsidRPr="006D0052" w:rsidRDefault="00A76994" w:rsidP="00F82703">
      <w:pPr>
        <w:tabs>
          <w:tab w:val="left" w:pos="766"/>
          <w:tab w:val="left" w:pos="5406"/>
          <w:tab w:val="left" w:pos="8044"/>
        </w:tabs>
        <w:rPr>
          <w:rFonts w:ascii="Times New Roman" w:eastAsia="Times New Roman" w:hAnsi="Times New Roman" w:cs="Times New Roman"/>
          <w:b/>
          <w:color w:val="auto"/>
          <w:lang w:eastAsia="ru-RU"/>
        </w:rPr>
      </w:pPr>
    </w:p>
    <w:p w:rsidR="009752D8" w:rsidRPr="006D0052" w:rsidRDefault="00063072" w:rsidP="009752D8">
      <w:pPr>
        <w:tabs>
          <w:tab w:val="left" w:pos="828"/>
          <w:tab w:val="left" w:pos="5508"/>
          <w:tab w:val="left" w:pos="8208"/>
        </w:tabs>
        <w:jc w:val="center"/>
        <w:rPr>
          <w:rFonts w:ascii="Times New Roman" w:eastAsia="Times New Roman" w:hAnsi="Times New Roman" w:cs="Times New Roman"/>
          <w:b/>
          <w:color w:val="auto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lang w:val="en-US" w:eastAsia="ru-RU"/>
        </w:rPr>
        <w:t>VIII</w:t>
      </w:r>
      <w:r w:rsidR="00F853F8">
        <w:rPr>
          <w:rFonts w:ascii="Times New Roman" w:eastAsia="Times New Roman" w:hAnsi="Times New Roman" w:cs="Times New Roman"/>
          <w:b/>
          <w:color w:val="auto"/>
          <w:lang w:eastAsia="ru-RU"/>
        </w:rPr>
        <w:t>.</w:t>
      </w:r>
      <w:r w:rsidRPr="00F853F8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</w:t>
      </w:r>
      <w:r w:rsidR="009752D8" w:rsidRPr="006D0052">
        <w:rPr>
          <w:rFonts w:ascii="Times New Roman" w:eastAsia="Times New Roman" w:hAnsi="Times New Roman" w:cs="Times New Roman"/>
          <w:b/>
          <w:color w:val="auto"/>
          <w:lang w:eastAsia="ru-RU"/>
        </w:rPr>
        <w:t>Об’єкти міської комунальної власності, що п</w:t>
      </w:r>
      <w:r w:rsidR="00F853F8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еребувають </w:t>
      </w:r>
      <w:r w:rsidR="00944B3A">
        <w:rPr>
          <w:rFonts w:ascii="Times New Roman" w:eastAsia="Times New Roman" w:hAnsi="Times New Roman" w:cs="Times New Roman"/>
          <w:b/>
          <w:color w:val="auto"/>
          <w:lang w:eastAsia="ru-RU"/>
        </w:rPr>
        <w:t>на балансі</w:t>
      </w:r>
      <w:r w:rsidR="00D07B30" w:rsidRPr="006D0052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комунального підприємства</w:t>
      </w:r>
      <w:r w:rsidR="009752D8" w:rsidRPr="006D0052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«Добробут»</w:t>
      </w:r>
    </w:p>
    <w:p w:rsidR="00F82703" w:rsidRPr="006D0052" w:rsidRDefault="00F82703" w:rsidP="00F82703">
      <w:pPr>
        <w:tabs>
          <w:tab w:val="left" w:pos="766"/>
          <w:tab w:val="left" w:pos="5406"/>
          <w:tab w:val="left" w:pos="8044"/>
        </w:tabs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1"/>
        <w:gridCol w:w="5484"/>
        <w:gridCol w:w="553"/>
        <w:gridCol w:w="2991"/>
      </w:tblGrid>
      <w:tr w:rsidR="009752D8" w:rsidRPr="006D0052" w:rsidTr="00F63CA2">
        <w:trPr>
          <w:trHeight w:val="1468"/>
        </w:trPr>
        <w:tc>
          <w:tcPr>
            <w:tcW w:w="861" w:type="dxa"/>
          </w:tcPr>
          <w:p w:rsidR="009752D8" w:rsidRPr="006D0052" w:rsidRDefault="009752D8" w:rsidP="009752D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№п/п</w:t>
            </w:r>
          </w:p>
        </w:tc>
        <w:tc>
          <w:tcPr>
            <w:tcW w:w="5484" w:type="dxa"/>
          </w:tcPr>
          <w:p w:rsidR="009752D8" w:rsidRPr="006D0052" w:rsidRDefault="009752D8" w:rsidP="009752D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Назва об’єкта </w:t>
            </w:r>
          </w:p>
        </w:tc>
        <w:tc>
          <w:tcPr>
            <w:tcW w:w="553" w:type="dxa"/>
            <w:textDirection w:val="btLr"/>
          </w:tcPr>
          <w:p w:rsidR="009752D8" w:rsidRPr="006D0052" w:rsidRDefault="009752D8" w:rsidP="009752D8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Кількість </w:t>
            </w:r>
          </w:p>
        </w:tc>
        <w:tc>
          <w:tcPr>
            <w:tcW w:w="2991" w:type="dxa"/>
          </w:tcPr>
          <w:p w:rsidR="009752D8" w:rsidRPr="006D0052" w:rsidRDefault="009752D8" w:rsidP="009752D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Адреса </w:t>
            </w:r>
          </w:p>
        </w:tc>
      </w:tr>
      <w:tr w:rsidR="00F63CA2" w:rsidRPr="006D0052" w:rsidTr="00F63CA2">
        <w:tc>
          <w:tcPr>
            <w:tcW w:w="861" w:type="dxa"/>
          </w:tcPr>
          <w:p w:rsidR="00F63CA2" w:rsidRPr="006D0052" w:rsidRDefault="00A76994" w:rsidP="009752D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5484" w:type="dxa"/>
            <w:vAlign w:val="bottom"/>
          </w:tcPr>
          <w:p w:rsidR="00F63CA2" w:rsidRPr="006D0052" w:rsidRDefault="00806402" w:rsidP="00547F08">
            <w:pPr>
              <w:rPr>
                <w:rFonts w:ascii="Times New Roman" w:hAnsi="Times New Roman" w:cs="Times New Roman"/>
              </w:rPr>
            </w:pPr>
            <w:r w:rsidRPr="006D0052">
              <w:rPr>
                <w:rFonts w:ascii="Times New Roman" w:hAnsi="Times New Roman" w:cs="Times New Roman"/>
              </w:rPr>
              <w:t xml:space="preserve"> </w:t>
            </w:r>
            <w:r w:rsidR="00F63CA2" w:rsidRPr="006D0052">
              <w:rPr>
                <w:rFonts w:ascii="Times New Roman" w:hAnsi="Times New Roman" w:cs="Times New Roman"/>
              </w:rPr>
              <w:t>Цвинтар  міський</w:t>
            </w:r>
            <w:r w:rsidRPr="006D0052">
              <w:rPr>
                <w:rFonts w:ascii="Times New Roman" w:hAnsi="Times New Roman" w:cs="Times New Roman"/>
              </w:rPr>
              <w:t xml:space="preserve"> центральний</w:t>
            </w:r>
            <w:r w:rsidR="00F63CA2" w:rsidRPr="006D005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53" w:type="dxa"/>
          </w:tcPr>
          <w:p w:rsidR="00F63CA2" w:rsidRPr="006D0052" w:rsidRDefault="00F63CA2" w:rsidP="009752D8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991" w:type="dxa"/>
          </w:tcPr>
          <w:p w:rsidR="00F63CA2" w:rsidRPr="006D0052" w:rsidRDefault="00F63CA2" w:rsidP="009752D8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м. Звенигородка,    </w:t>
            </w:r>
          </w:p>
          <w:p w:rsidR="00F63CA2" w:rsidRPr="006D0052" w:rsidRDefault="00806402" w:rsidP="009752D8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hAnsi="Times New Roman" w:cs="Times New Roman"/>
              </w:rPr>
              <w:t>пр.-т Шевченка,160</w:t>
            </w:r>
          </w:p>
        </w:tc>
      </w:tr>
      <w:tr w:rsidR="00F63CA2" w:rsidRPr="006D0052" w:rsidTr="00F35A25">
        <w:trPr>
          <w:trHeight w:val="553"/>
        </w:trPr>
        <w:tc>
          <w:tcPr>
            <w:tcW w:w="861" w:type="dxa"/>
          </w:tcPr>
          <w:p w:rsidR="00F63CA2" w:rsidRPr="006D0052" w:rsidRDefault="00A76994" w:rsidP="009752D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5484" w:type="dxa"/>
            <w:vAlign w:val="bottom"/>
          </w:tcPr>
          <w:p w:rsidR="00F35A25" w:rsidRPr="006D0052" w:rsidRDefault="00F63CA2" w:rsidP="00547F08">
            <w:pPr>
              <w:rPr>
                <w:rFonts w:ascii="Times New Roman" w:hAnsi="Times New Roman" w:cs="Times New Roman"/>
              </w:rPr>
            </w:pPr>
            <w:r w:rsidRPr="006D0052">
              <w:rPr>
                <w:rFonts w:ascii="Times New Roman" w:hAnsi="Times New Roman" w:cs="Times New Roman"/>
              </w:rPr>
              <w:t xml:space="preserve"> Огорожа міського  </w:t>
            </w:r>
            <w:r w:rsidR="00F35A25" w:rsidRPr="006D0052">
              <w:rPr>
                <w:rFonts w:ascii="Times New Roman" w:hAnsi="Times New Roman" w:cs="Times New Roman"/>
              </w:rPr>
              <w:t>цвинтаря</w:t>
            </w:r>
          </w:p>
        </w:tc>
        <w:tc>
          <w:tcPr>
            <w:tcW w:w="553" w:type="dxa"/>
          </w:tcPr>
          <w:p w:rsidR="00F63CA2" w:rsidRPr="006D0052" w:rsidRDefault="00F63CA2" w:rsidP="009752D8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F63CA2" w:rsidRPr="006D0052" w:rsidRDefault="00F63CA2" w:rsidP="009752D8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</w:t>
            </w:r>
            <w:r w:rsidR="00806402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,</w:t>
            </w:r>
            <w:r w:rsidR="00806402" w:rsidRPr="006D0052">
              <w:rPr>
                <w:rFonts w:ascii="Times New Roman" w:hAnsi="Times New Roman" w:cs="Times New Roman"/>
              </w:rPr>
              <w:t xml:space="preserve"> пр.-т Шевченка,160</w:t>
            </w:r>
          </w:p>
        </w:tc>
      </w:tr>
      <w:tr w:rsidR="00F35A25" w:rsidRPr="006D0052" w:rsidTr="00F35A25">
        <w:trPr>
          <w:trHeight w:val="184"/>
        </w:trPr>
        <w:tc>
          <w:tcPr>
            <w:tcW w:w="861" w:type="dxa"/>
          </w:tcPr>
          <w:p w:rsidR="00F35A25" w:rsidRPr="006D0052" w:rsidRDefault="00F35A25" w:rsidP="009752D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</w:p>
        </w:tc>
        <w:tc>
          <w:tcPr>
            <w:tcW w:w="5484" w:type="dxa"/>
            <w:vAlign w:val="bottom"/>
          </w:tcPr>
          <w:p w:rsidR="00F35A25" w:rsidRPr="006D0052" w:rsidRDefault="00F35A25" w:rsidP="00B803A1">
            <w:pPr>
              <w:rPr>
                <w:rFonts w:ascii="Times New Roman" w:hAnsi="Times New Roman" w:cs="Times New Roman"/>
              </w:rPr>
            </w:pPr>
            <w:r w:rsidRPr="006D0052">
              <w:rPr>
                <w:rFonts w:ascii="Times New Roman" w:hAnsi="Times New Roman" w:cs="Times New Roman"/>
              </w:rPr>
              <w:t xml:space="preserve">Кладовище </w:t>
            </w:r>
            <w:r w:rsidR="00A2692D">
              <w:rPr>
                <w:rFonts w:ascii="Times New Roman" w:hAnsi="Times New Roman" w:cs="Times New Roman"/>
              </w:rPr>
              <w:t xml:space="preserve"> </w:t>
            </w:r>
            <w:r w:rsidRPr="006D0052">
              <w:rPr>
                <w:rFonts w:ascii="Times New Roman" w:hAnsi="Times New Roman" w:cs="Times New Roman"/>
              </w:rPr>
              <w:t>Замостянське</w:t>
            </w:r>
          </w:p>
        </w:tc>
        <w:tc>
          <w:tcPr>
            <w:tcW w:w="553" w:type="dxa"/>
          </w:tcPr>
          <w:p w:rsidR="00F35A25" w:rsidRPr="006D0052" w:rsidRDefault="001B52DD" w:rsidP="009752D8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F35A25" w:rsidRPr="006D0052" w:rsidRDefault="00806402" w:rsidP="009752D8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вул. Мічуріна, 26</w:t>
            </w:r>
            <w:r w:rsidR="00D07B30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а</w:t>
            </w:r>
          </w:p>
        </w:tc>
      </w:tr>
      <w:tr w:rsidR="00F35A25" w:rsidRPr="006D0052" w:rsidTr="00F35A25">
        <w:trPr>
          <w:trHeight w:val="161"/>
        </w:trPr>
        <w:tc>
          <w:tcPr>
            <w:tcW w:w="861" w:type="dxa"/>
          </w:tcPr>
          <w:p w:rsidR="00F35A25" w:rsidRPr="006D0052" w:rsidRDefault="00F35A25" w:rsidP="009752D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</w:t>
            </w:r>
          </w:p>
        </w:tc>
        <w:tc>
          <w:tcPr>
            <w:tcW w:w="5484" w:type="dxa"/>
            <w:vAlign w:val="bottom"/>
          </w:tcPr>
          <w:p w:rsidR="00F35A25" w:rsidRPr="006D0052" w:rsidRDefault="00F35A25" w:rsidP="00B803A1">
            <w:pPr>
              <w:rPr>
                <w:rFonts w:ascii="Times New Roman" w:hAnsi="Times New Roman" w:cs="Times New Roman"/>
              </w:rPr>
            </w:pPr>
            <w:r w:rsidRPr="006D0052">
              <w:rPr>
                <w:rFonts w:ascii="Times New Roman" w:hAnsi="Times New Roman" w:cs="Times New Roman"/>
              </w:rPr>
              <w:t>Кладовище на пісках</w:t>
            </w:r>
          </w:p>
        </w:tc>
        <w:tc>
          <w:tcPr>
            <w:tcW w:w="553" w:type="dxa"/>
          </w:tcPr>
          <w:p w:rsidR="00F35A25" w:rsidRPr="006D0052" w:rsidRDefault="001B52DD" w:rsidP="009752D8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F35A25" w:rsidRPr="006D0052" w:rsidRDefault="00806402" w:rsidP="009752D8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вул. Героїв Небесної сотні</w:t>
            </w:r>
            <w:r w:rsidR="00547F08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,80</w:t>
            </w:r>
          </w:p>
        </w:tc>
      </w:tr>
      <w:tr w:rsidR="00F35A25" w:rsidRPr="006D0052" w:rsidTr="00F35A25">
        <w:trPr>
          <w:trHeight w:val="288"/>
        </w:trPr>
        <w:tc>
          <w:tcPr>
            <w:tcW w:w="861" w:type="dxa"/>
          </w:tcPr>
          <w:p w:rsidR="00F35A25" w:rsidRPr="006D0052" w:rsidRDefault="00F35A25" w:rsidP="009752D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</w:t>
            </w:r>
          </w:p>
        </w:tc>
        <w:tc>
          <w:tcPr>
            <w:tcW w:w="5484" w:type="dxa"/>
            <w:vAlign w:val="bottom"/>
          </w:tcPr>
          <w:p w:rsidR="00F35A25" w:rsidRPr="006D0052" w:rsidRDefault="00F35A25" w:rsidP="00B803A1">
            <w:pPr>
              <w:rPr>
                <w:rFonts w:ascii="Times New Roman" w:hAnsi="Times New Roman" w:cs="Times New Roman"/>
              </w:rPr>
            </w:pPr>
            <w:r w:rsidRPr="006D0052">
              <w:rPr>
                <w:rFonts w:ascii="Times New Roman" w:hAnsi="Times New Roman" w:cs="Times New Roman"/>
              </w:rPr>
              <w:t>Кладовище біля автопарку</w:t>
            </w:r>
            <w:r w:rsidR="006D0052">
              <w:rPr>
                <w:rFonts w:ascii="Times New Roman" w:hAnsi="Times New Roman" w:cs="Times New Roman"/>
              </w:rPr>
              <w:t xml:space="preserve"> </w:t>
            </w:r>
            <w:r w:rsidRPr="006D0052">
              <w:rPr>
                <w:rFonts w:ascii="Times New Roman" w:hAnsi="Times New Roman" w:cs="Times New Roman"/>
              </w:rPr>
              <w:t>(вул. Шевченка, 1а)</w:t>
            </w:r>
          </w:p>
        </w:tc>
        <w:tc>
          <w:tcPr>
            <w:tcW w:w="553" w:type="dxa"/>
          </w:tcPr>
          <w:p w:rsidR="00F35A25" w:rsidRPr="006D0052" w:rsidRDefault="001B52DD" w:rsidP="009752D8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F35A25" w:rsidRPr="006D0052" w:rsidRDefault="00D07B30" w:rsidP="009752D8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вул. Шевченка, 1 а</w:t>
            </w:r>
          </w:p>
        </w:tc>
      </w:tr>
      <w:tr w:rsidR="00F35A25" w:rsidRPr="006D0052" w:rsidTr="00F35A25">
        <w:trPr>
          <w:trHeight w:val="288"/>
        </w:trPr>
        <w:tc>
          <w:tcPr>
            <w:tcW w:w="861" w:type="dxa"/>
          </w:tcPr>
          <w:p w:rsidR="00F35A25" w:rsidRPr="006D0052" w:rsidRDefault="00F35A25" w:rsidP="009752D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</w:t>
            </w:r>
          </w:p>
        </w:tc>
        <w:tc>
          <w:tcPr>
            <w:tcW w:w="5484" w:type="dxa"/>
            <w:vAlign w:val="bottom"/>
          </w:tcPr>
          <w:p w:rsidR="00F35A25" w:rsidRPr="006D0052" w:rsidRDefault="00F35A25" w:rsidP="00B803A1">
            <w:pPr>
              <w:rPr>
                <w:rFonts w:ascii="Times New Roman" w:hAnsi="Times New Roman" w:cs="Times New Roman"/>
              </w:rPr>
            </w:pPr>
            <w:r w:rsidRPr="006D0052">
              <w:rPr>
                <w:rFonts w:ascii="Times New Roman" w:hAnsi="Times New Roman" w:cs="Times New Roman"/>
              </w:rPr>
              <w:t>Кладовище єврейське (вул. М. Грушевського, 1 а)</w:t>
            </w:r>
          </w:p>
        </w:tc>
        <w:tc>
          <w:tcPr>
            <w:tcW w:w="553" w:type="dxa"/>
          </w:tcPr>
          <w:p w:rsidR="00F35A25" w:rsidRPr="006D0052" w:rsidRDefault="001B52DD" w:rsidP="009752D8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F35A25" w:rsidRPr="006D0052" w:rsidRDefault="00D07B30" w:rsidP="009752D8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Звенигородка,вул. М. Грушевського, 1 а</w:t>
            </w:r>
          </w:p>
        </w:tc>
      </w:tr>
      <w:tr w:rsidR="00F35A25" w:rsidRPr="006D0052" w:rsidTr="00F63CA2">
        <w:trPr>
          <w:trHeight w:val="252"/>
        </w:trPr>
        <w:tc>
          <w:tcPr>
            <w:tcW w:w="861" w:type="dxa"/>
          </w:tcPr>
          <w:p w:rsidR="00F35A25" w:rsidRPr="006D0052" w:rsidRDefault="00F35A25" w:rsidP="009752D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</w:t>
            </w:r>
          </w:p>
        </w:tc>
        <w:tc>
          <w:tcPr>
            <w:tcW w:w="5484" w:type="dxa"/>
            <w:vAlign w:val="bottom"/>
          </w:tcPr>
          <w:p w:rsidR="00F35A25" w:rsidRPr="006D0052" w:rsidRDefault="00F35A25" w:rsidP="00B803A1">
            <w:pPr>
              <w:rPr>
                <w:rFonts w:ascii="Times New Roman" w:hAnsi="Times New Roman" w:cs="Times New Roman"/>
              </w:rPr>
            </w:pPr>
            <w:r w:rsidRPr="006D0052">
              <w:rPr>
                <w:rFonts w:ascii="Times New Roman" w:hAnsi="Times New Roman" w:cs="Times New Roman"/>
              </w:rPr>
              <w:t>Кладовище польське (вул. Героїв Небесної сотні, 83)</w:t>
            </w:r>
          </w:p>
        </w:tc>
        <w:tc>
          <w:tcPr>
            <w:tcW w:w="553" w:type="dxa"/>
          </w:tcPr>
          <w:p w:rsidR="00F35A25" w:rsidRPr="006D0052" w:rsidRDefault="001B52DD" w:rsidP="009752D8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F35A25" w:rsidRPr="006D0052" w:rsidRDefault="00D07B30" w:rsidP="009752D8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вул. Героїв Небесної сотні,83</w:t>
            </w:r>
          </w:p>
        </w:tc>
      </w:tr>
      <w:tr w:rsidR="00F63CA2" w:rsidRPr="006D0052" w:rsidTr="00F63CA2">
        <w:tc>
          <w:tcPr>
            <w:tcW w:w="861" w:type="dxa"/>
          </w:tcPr>
          <w:p w:rsidR="00F63CA2" w:rsidRPr="006D0052" w:rsidRDefault="00BB6F87" w:rsidP="009752D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8</w:t>
            </w:r>
          </w:p>
        </w:tc>
        <w:tc>
          <w:tcPr>
            <w:tcW w:w="5484" w:type="dxa"/>
            <w:vAlign w:val="bottom"/>
          </w:tcPr>
          <w:p w:rsidR="00F63CA2" w:rsidRPr="006D0052" w:rsidRDefault="00F63CA2" w:rsidP="00B803A1">
            <w:pPr>
              <w:rPr>
                <w:rFonts w:ascii="Times New Roman" w:hAnsi="Times New Roman" w:cs="Times New Roman"/>
              </w:rPr>
            </w:pPr>
            <w:r w:rsidRPr="006D0052">
              <w:rPr>
                <w:rFonts w:ascii="Times New Roman" w:hAnsi="Times New Roman" w:cs="Times New Roman"/>
              </w:rPr>
              <w:t xml:space="preserve"> Огорожа цвинтаря</w:t>
            </w:r>
            <w:r w:rsidR="00547F08">
              <w:rPr>
                <w:rFonts w:ascii="Times New Roman" w:hAnsi="Times New Roman" w:cs="Times New Roman"/>
              </w:rPr>
              <w:t>, 120 секцій з/б</w:t>
            </w:r>
          </w:p>
        </w:tc>
        <w:tc>
          <w:tcPr>
            <w:tcW w:w="553" w:type="dxa"/>
          </w:tcPr>
          <w:p w:rsidR="00F63CA2" w:rsidRPr="006D0052" w:rsidRDefault="00B803A1" w:rsidP="009752D8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F63CA2" w:rsidRPr="006D0052" w:rsidRDefault="00D07B30" w:rsidP="009752D8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Звенигородка,вул. Героїв Небесної сотні,80</w:t>
            </w:r>
          </w:p>
        </w:tc>
      </w:tr>
      <w:tr w:rsidR="00F63CA2" w:rsidRPr="006D0052" w:rsidTr="00F63CA2">
        <w:tc>
          <w:tcPr>
            <w:tcW w:w="861" w:type="dxa"/>
          </w:tcPr>
          <w:p w:rsidR="00F63CA2" w:rsidRPr="006D0052" w:rsidRDefault="00BB6F87" w:rsidP="009752D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9</w:t>
            </w:r>
          </w:p>
        </w:tc>
        <w:tc>
          <w:tcPr>
            <w:tcW w:w="5484" w:type="dxa"/>
            <w:vAlign w:val="bottom"/>
          </w:tcPr>
          <w:p w:rsidR="00F63CA2" w:rsidRPr="006D0052" w:rsidRDefault="00F63CA2" w:rsidP="00B803A1">
            <w:pPr>
              <w:rPr>
                <w:rFonts w:ascii="Times New Roman" w:hAnsi="Times New Roman" w:cs="Times New Roman"/>
              </w:rPr>
            </w:pPr>
            <w:r w:rsidRPr="006D0052">
              <w:rPr>
                <w:rFonts w:ascii="Times New Roman" w:hAnsi="Times New Roman" w:cs="Times New Roman"/>
              </w:rPr>
              <w:t xml:space="preserve"> Огорожа цвинтаря по вул. Комуни- Макаріївська</w:t>
            </w:r>
            <w:r w:rsidR="00547F08">
              <w:rPr>
                <w:rFonts w:ascii="Times New Roman" w:hAnsi="Times New Roman" w:cs="Times New Roman"/>
              </w:rPr>
              <w:t>, 60 секцій з/б</w:t>
            </w:r>
          </w:p>
        </w:tc>
        <w:tc>
          <w:tcPr>
            <w:tcW w:w="553" w:type="dxa"/>
          </w:tcPr>
          <w:p w:rsidR="00F63CA2" w:rsidRPr="006D0052" w:rsidRDefault="00B803A1" w:rsidP="009752D8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F63CA2" w:rsidRPr="006D0052" w:rsidRDefault="00D07B30" w:rsidP="009752D8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вул. м. Грушевського, 1 а</w:t>
            </w:r>
          </w:p>
        </w:tc>
      </w:tr>
      <w:tr w:rsidR="00F63CA2" w:rsidRPr="006D0052" w:rsidTr="00F63CA2">
        <w:tc>
          <w:tcPr>
            <w:tcW w:w="861" w:type="dxa"/>
          </w:tcPr>
          <w:p w:rsidR="00F63CA2" w:rsidRPr="006D0052" w:rsidRDefault="00BB6F87" w:rsidP="009752D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</w:t>
            </w:r>
          </w:p>
        </w:tc>
        <w:tc>
          <w:tcPr>
            <w:tcW w:w="5484" w:type="dxa"/>
            <w:vAlign w:val="bottom"/>
          </w:tcPr>
          <w:p w:rsidR="00F63CA2" w:rsidRPr="006D0052" w:rsidRDefault="00806402" w:rsidP="00B803A1">
            <w:pPr>
              <w:rPr>
                <w:rFonts w:ascii="Times New Roman" w:hAnsi="Times New Roman" w:cs="Times New Roman"/>
                <w:bCs/>
              </w:rPr>
            </w:pPr>
            <w:r w:rsidRPr="006D0052">
              <w:rPr>
                <w:rFonts w:ascii="Times New Roman" w:hAnsi="Times New Roman" w:cs="Times New Roman"/>
                <w:bCs/>
              </w:rPr>
              <w:t xml:space="preserve"> Каплиця для центр. кладовища</w:t>
            </w:r>
            <w:r w:rsidR="00F63CA2" w:rsidRPr="006D0052">
              <w:rPr>
                <w:rFonts w:ascii="Times New Roman" w:hAnsi="Times New Roman" w:cs="Times New Roman"/>
                <w:bCs/>
              </w:rPr>
              <w:t xml:space="preserve"> </w:t>
            </w:r>
            <w:r w:rsidRPr="006D0052">
              <w:rPr>
                <w:rFonts w:ascii="Times New Roman" w:hAnsi="Times New Roman" w:cs="Times New Roman"/>
                <w:bCs/>
              </w:rPr>
              <w:t>( пр.-т Шевченка,160)</w:t>
            </w:r>
          </w:p>
        </w:tc>
        <w:tc>
          <w:tcPr>
            <w:tcW w:w="553" w:type="dxa"/>
          </w:tcPr>
          <w:p w:rsidR="00F63CA2" w:rsidRPr="006D0052" w:rsidRDefault="00B803A1" w:rsidP="009752D8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F63CA2" w:rsidRPr="006D0052" w:rsidRDefault="00D07B30" w:rsidP="009752D8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пр.-т Шевченка, 160</w:t>
            </w:r>
          </w:p>
        </w:tc>
      </w:tr>
      <w:tr w:rsidR="00F63CA2" w:rsidRPr="006D0052" w:rsidTr="00F63CA2">
        <w:tc>
          <w:tcPr>
            <w:tcW w:w="861" w:type="dxa"/>
          </w:tcPr>
          <w:p w:rsidR="00F63CA2" w:rsidRPr="006D0052" w:rsidRDefault="00BB6F87" w:rsidP="009752D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11</w:t>
            </w:r>
          </w:p>
        </w:tc>
        <w:tc>
          <w:tcPr>
            <w:tcW w:w="5484" w:type="dxa"/>
            <w:vAlign w:val="bottom"/>
          </w:tcPr>
          <w:p w:rsidR="00F63CA2" w:rsidRPr="006D0052" w:rsidRDefault="00F63CA2" w:rsidP="00B803A1">
            <w:pPr>
              <w:rPr>
                <w:rFonts w:ascii="Times New Roman" w:hAnsi="Times New Roman" w:cs="Times New Roman"/>
              </w:rPr>
            </w:pPr>
            <w:r w:rsidRPr="006D0052">
              <w:rPr>
                <w:rFonts w:ascii="Times New Roman" w:hAnsi="Times New Roman" w:cs="Times New Roman"/>
              </w:rPr>
              <w:t xml:space="preserve"> Громадська вбиральня </w:t>
            </w:r>
            <w:r w:rsidR="00806402" w:rsidRPr="006D0052">
              <w:rPr>
                <w:rFonts w:ascii="Times New Roman" w:hAnsi="Times New Roman" w:cs="Times New Roman"/>
              </w:rPr>
              <w:t>(пров. Віктора Погорілого,</w:t>
            </w:r>
            <w:r w:rsidR="002B55D1">
              <w:rPr>
                <w:rFonts w:ascii="Times New Roman" w:hAnsi="Times New Roman" w:cs="Times New Roman"/>
              </w:rPr>
              <w:t xml:space="preserve"> </w:t>
            </w:r>
            <w:r w:rsidR="00806402" w:rsidRPr="006D0052">
              <w:rPr>
                <w:rFonts w:ascii="Times New Roman" w:hAnsi="Times New Roman" w:cs="Times New Roman"/>
              </w:rPr>
              <w:t>2а)</w:t>
            </w:r>
          </w:p>
        </w:tc>
        <w:tc>
          <w:tcPr>
            <w:tcW w:w="553" w:type="dxa"/>
          </w:tcPr>
          <w:p w:rsidR="00F63CA2" w:rsidRPr="006D0052" w:rsidRDefault="00B803A1" w:rsidP="009752D8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F63CA2" w:rsidRPr="006D0052" w:rsidRDefault="00D07B30" w:rsidP="009752D8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пров Віктора Погорілого, 2 а</w:t>
            </w:r>
          </w:p>
        </w:tc>
      </w:tr>
      <w:tr w:rsidR="00F63CA2" w:rsidRPr="006D0052" w:rsidTr="00F63CA2">
        <w:tc>
          <w:tcPr>
            <w:tcW w:w="861" w:type="dxa"/>
          </w:tcPr>
          <w:p w:rsidR="00F63CA2" w:rsidRPr="006D0052" w:rsidRDefault="00BB6F87" w:rsidP="009752D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</w:t>
            </w:r>
          </w:p>
        </w:tc>
        <w:tc>
          <w:tcPr>
            <w:tcW w:w="5484" w:type="dxa"/>
            <w:vAlign w:val="bottom"/>
          </w:tcPr>
          <w:p w:rsidR="00F63CA2" w:rsidRPr="006D0052" w:rsidRDefault="00F63CA2" w:rsidP="00B803A1">
            <w:pPr>
              <w:rPr>
                <w:rFonts w:ascii="Times New Roman" w:hAnsi="Times New Roman" w:cs="Times New Roman"/>
              </w:rPr>
            </w:pPr>
            <w:r w:rsidRPr="006D0052">
              <w:rPr>
                <w:rFonts w:ascii="Times New Roman" w:hAnsi="Times New Roman" w:cs="Times New Roman"/>
              </w:rPr>
              <w:t xml:space="preserve"> Громадська вбиральня </w:t>
            </w:r>
            <w:r w:rsidR="00806402" w:rsidRPr="006D0052">
              <w:rPr>
                <w:rFonts w:ascii="Times New Roman" w:hAnsi="Times New Roman" w:cs="Times New Roman"/>
              </w:rPr>
              <w:t>(Сінна площа,21)</w:t>
            </w:r>
          </w:p>
        </w:tc>
        <w:tc>
          <w:tcPr>
            <w:tcW w:w="553" w:type="dxa"/>
          </w:tcPr>
          <w:p w:rsidR="00F63CA2" w:rsidRPr="006D0052" w:rsidRDefault="00B803A1" w:rsidP="009752D8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F63CA2" w:rsidRPr="006D0052" w:rsidRDefault="00D07B30" w:rsidP="009752D8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Сінна площа, 21</w:t>
            </w:r>
          </w:p>
        </w:tc>
      </w:tr>
      <w:tr w:rsidR="00F63CA2" w:rsidRPr="006D0052" w:rsidTr="00F63CA2">
        <w:tc>
          <w:tcPr>
            <w:tcW w:w="861" w:type="dxa"/>
          </w:tcPr>
          <w:p w:rsidR="00F63CA2" w:rsidRPr="006D0052" w:rsidRDefault="00BB6F87" w:rsidP="009752D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13</w:t>
            </w:r>
          </w:p>
        </w:tc>
        <w:tc>
          <w:tcPr>
            <w:tcW w:w="5484" w:type="dxa"/>
            <w:vAlign w:val="bottom"/>
          </w:tcPr>
          <w:p w:rsidR="00F63CA2" w:rsidRPr="006D0052" w:rsidRDefault="00F63CA2" w:rsidP="00B803A1">
            <w:pPr>
              <w:rPr>
                <w:rFonts w:ascii="Times New Roman" w:hAnsi="Times New Roman" w:cs="Times New Roman"/>
              </w:rPr>
            </w:pPr>
            <w:r w:rsidRPr="006D0052">
              <w:rPr>
                <w:rFonts w:ascii="Times New Roman" w:hAnsi="Times New Roman" w:cs="Times New Roman"/>
              </w:rPr>
              <w:t>Огорожа з/б</w:t>
            </w:r>
            <w:r w:rsidR="00806402" w:rsidRPr="006D0052">
              <w:rPr>
                <w:rFonts w:ascii="Times New Roman" w:hAnsi="Times New Roman" w:cs="Times New Roman"/>
              </w:rPr>
              <w:t xml:space="preserve"> центрального кладовища</w:t>
            </w:r>
            <w:r w:rsidR="00547F08">
              <w:rPr>
                <w:rFonts w:ascii="Times New Roman" w:hAnsi="Times New Roman" w:cs="Times New Roman"/>
              </w:rPr>
              <w:t>, 160 секцій з/б</w:t>
            </w:r>
          </w:p>
        </w:tc>
        <w:tc>
          <w:tcPr>
            <w:tcW w:w="553" w:type="dxa"/>
          </w:tcPr>
          <w:p w:rsidR="00F63CA2" w:rsidRPr="006D0052" w:rsidRDefault="00B803A1" w:rsidP="009752D8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F63CA2" w:rsidRPr="006D0052" w:rsidRDefault="00D07B30" w:rsidP="009752D8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пр.-т Шевченка, 160</w:t>
            </w:r>
          </w:p>
        </w:tc>
      </w:tr>
      <w:tr w:rsidR="00F63CA2" w:rsidRPr="006D0052" w:rsidTr="00F63CA2">
        <w:tc>
          <w:tcPr>
            <w:tcW w:w="861" w:type="dxa"/>
          </w:tcPr>
          <w:p w:rsidR="00F63CA2" w:rsidRPr="006D0052" w:rsidRDefault="00BB6F87" w:rsidP="009752D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14</w:t>
            </w:r>
          </w:p>
        </w:tc>
        <w:tc>
          <w:tcPr>
            <w:tcW w:w="5484" w:type="dxa"/>
            <w:vAlign w:val="bottom"/>
          </w:tcPr>
          <w:p w:rsidR="00F63CA2" w:rsidRPr="006D0052" w:rsidRDefault="00F63CA2" w:rsidP="00B803A1">
            <w:pPr>
              <w:rPr>
                <w:rFonts w:ascii="Times New Roman" w:hAnsi="Times New Roman" w:cs="Times New Roman"/>
                <w:bCs/>
              </w:rPr>
            </w:pPr>
            <w:r w:rsidRPr="006D0052">
              <w:rPr>
                <w:rFonts w:ascii="Times New Roman" w:hAnsi="Times New Roman" w:cs="Times New Roman"/>
                <w:bCs/>
              </w:rPr>
              <w:t>Огорожа з/б на кладовищі Замостя</w:t>
            </w:r>
            <w:r w:rsidR="00547F08">
              <w:rPr>
                <w:rFonts w:ascii="Times New Roman" w:hAnsi="Times New Roman" w:cs="Times New Roman"/>
                <w:bCs/>
              </w:rPr>
              <w:t>, 150 секцій з/б</w:t>
            </w:r>
          </w:p>
        </w:tc>
        <w:tc>
          <w:tcPr>
            <w:tcW w:w="553" w:type="dxa"/>
          </w:tcPr>
          <w:p w:rsidR="00F63CA2" w:rsidRPr="006D0052" w:rsidRDefault="00B803A1" w:rsidP="009752D8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F63CA2" w:rsidRPr="006D0052" w:rsidRDefault="00D07B30" w:rsidP="009752D8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вул. Мічуріна, 26а</w:t>
            </w:r>
          </w:p>
        </w:tc>
      </w:tr>
      <w:tr w:rsidR="00621DD0" w:rsidRPr="006D0052" w:rsidTr="00621DD0">
        <w:tc>
          <w:tcPr>
            <w:tcW w:w="861" w:type="dxa"/>
          </w:tcPr>
          <w:p w:rsidR="00621DD0" w:rsidRPr="006D0052" w:rsidRDefault="00DA0832" w:rsidP="009752D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  <w:r w:rsidR="00BB6F87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</w:t>
            </w:r>
          </w:p>
        </w:tc>
        <w:tc>
          <w:tcPr>
            <w:tcW w:w="5484" w:type="dxa"/>
          </w:tcPr>
          <w:p w:rsidR="00621DD0" w:rsidRPr="00411D2C" w:rsidRDefault="00621DD0" w:rsidP="00621DD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Цвинтар с. Моринці, вул. Шевченка</w:t>
            </w:r>
            <w:r w:rsidRPr="00B42126"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/>
              </w:rPr>
              <w:t>(необлікован</w:t>
            </w: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)</w:t>
            </w:r>
          </w:p>
        </w:tc>
        <w:tc>
          <w:tcPr>
            <w:tcW w:w="553" w:type="dxa"/>
          </w:tcPr>
          <w:p w:rsidR="00621DD0" w:rsidRDefault="00621DD0" w:rsidP="00621DD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2</w:t>
            </w:r>
          </w:p>
        </w:tc>
        <w:tc>
          <w:tcPr>
            <w:tcW w:w="2991" w:type="dxa"/>
          </w:tcPr>
          <w:p w:rsidR="00621DD0" w:rsidRPr="00411D2C" w:rsidRDefault="00621DD0" w:rsidP="00621DD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Моринці, вул. Шевченка</w:t>
            </w:r>
          </w:p>
        </w:tc>
      </w:tr>
      <w:tr w:rsidR="00621DD0" w:rsidRPr="006D0052" w:rsidTr="00621DD0">
        <w:tc>
          <w:tcPr>
            <w:tcW w:w="861" w:type="dxa"/>
          </w:tcPr>
          <w:p w:rsidR="00621DD0" w:rsidRPr="006D0052" w:rsidRDefault="00DA0832" w:rsidP="009752D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  <w:r w:rsidR="00BB6F87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</w:t>
            </w:r>
          </w:p>
        </w:tc>
        <w:tc>
          <w:tcPr>
            <w:tcW w:w="5484" w:type="dxa"/>
          </w:tcPr>
          <w:p w:rsidR="00621DD0" w:rsidRPr="00411D2C" w:rsidRDefault="00621DD0" w:rsidP="00621DD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Цвинтар с. Гнилець (</w:t>
            </w:r>
            <w:r w:rsidRPr="006D3893"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/>
              </w:rPr>
              <w:t>необлік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)</w:t>
            </w:r>
          </w:p>
        </w:tc>
        <w:tc>
          <w:tcPr>
            <w:tcW w:w="553" w:type="dxa"/>
          </w:tcPr>
          <w:p w:rsidR="00621DD0" w:rsidRDefault="00621DD0" w:rsidP="00621DD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2</w:t>
            </w:r>
          </w:p>
        </w:tc>
        <w:tc>
          <w:tcPr>
            <w:tcW w:w="2991" w:type="dxa"/>
          </w:tcPr>
          <w:p w:rsidR="00621DD0" w:rsidRPr="00411D2C" w:rsidRDefault="00621DD0" w:rsidP="00621DD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Гнилець, вул. Центральна</w:t>
            </w:r>
          </w:p>
        </w:tc>
      </w:tr>
      <w:tr w:rsidR="00621DD0" w:rsidRPr="006D0052" w:rsidTr="00621DD0">
        <w:tc>
          <w:tcPr>
            <w:tcW w:w="861" w:type="dxa"/>
          </w:tcPr>
          <w:p w:rsidR="00621DD0" w:rsidRPr="006D0052" w:rsidRDefault="00DA0832" w:rsidP="009752D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  <w:r w:rsidR="00BB6F87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</w:t>
            </w:r>
          </w:p>
        </w:tc>
        <w:tc>
          <w:tcPr>
            <w:tcW w:w="5484" w:type="dxa"/>
            <w:vAlign w:val="center"/>
          </w:tcPr>
          <w:p w:rsidR="00621DD0" w:rsidRPr="00B915D9" w:rsidRDefault="00621DD0" w:rsidP="00621DD0">
            <w:pPr>
              <w:rPr>
                <w:rFonts w:ascii="Times New Roman" w:hAnsi="Times New Roman" w:cs="Times New Roman"/>
                <w:bCs/>
              </w:rPr>
            </w:pPr>
            <w:r w:rsidRPr="00B915D9">
              <w:rPr>
                <w:rFonts w:ascii="Times New Roman" w:hAnsi="Times New Roman" w:cs="Times New Roman"/>
                <w:bCs/>
              </w:rPr>
              <w:t>Ритуальний майданчик с. Неморож</w:t>
            </w:r>
            <w:r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(</w:t>
            </w:r>
            <w:r w:rsidRPr="008C04A3">
              <w:rPr>
                <w:rFonts w:ascii="Times New Roman" w:hAnsi="Times New Roman" w:cs="Times New Roman"/>
                <w:b/>
                <w:bCs/>
                <w:i/>
                <w:lang w:val="ru-RU" w:eastAsia="ru-RU"/>
              </w:rPr>
              <w:t>необлік</w:t>
            </w:r>
            <w:r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)</w:t>
            </w:r>
          </w:p>
        </w:tc>
        <w:tc>
          <w:tcPr>
            <w:tcW w:w="553" w:type="dxa"/>
          </w:tcPr>
          <w:p w:rsidR="00621DD0" w:rsidRDefault="00621DD0" w:rsidP="00621DD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621DD0" w:rsidRDefault="00621DD0" w:rsidP="00621DD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Неморож</w:t>
            </w:r>
          </w:p>
        </w:tc>
      </w:tr>
      <w:tr w:rsidR="00621DD0" w:rsidRPr="006D0052" w:rsidTr="00621DD0">
        <w:tc>
          <w:tcPr>
            <w:tcW w:w="861" w:type="dxa"/>
          </w:tcPr>
          <w:p w:rsidR="00621DD0" w:rsidRPr="006D0052" w:rsidRDefault="00DA0832" w:rsidP="009752D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  <w:r w:rsidR="00BB6F87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8</w:t>
            </w:r>
          </w:p>
        </w:tc>
        <w:tc>
          <w:tcPr>
            <w:tcW w:w="5484" w:type="dxa"/>
            <w:vAlign w:val="center"/>
          </w:tcPr>
          <w:p w:rsidR="00621DD0" w:rsidRPr="00B915D9" w:rsidRDefault="00621DD0" w:rsidP="00621DD0">
            <w:pPr>
              <w:rPr>
                <w:rFonts w:ascii="Times New Roman" w:hAnsi="Times New Roman" w:cs="Times New Roman"/>
                <w:bCs/>
              </w:rPr>
            </w:pPr>
            <w:r w:rsidRPr="00B915D9">
              <w:rPr>
                <w:rFonts w:ascii="Times New Roman" w:hAnsi="Times New Roman" w:cs="Times New Roman"/>
                <w:bCs/>
              </w:rPr>
              <w:t>Цвинтар с. Неморож, вул. Успенського</w:t>
            </w:r>
            <w:r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(</w:t>
            </w:r>
            <w:r w:rsidRPr="008C04A3">
              <w:rPr>
                <w:rFonts w:ascii="Times New Roman" w:hAnsi="Times New Roman" w:cs="Times New Roman"/>
                <w:b/>
                <w:bCs/>
                <w:i/>
                <w:lang w:val="ru-RU" w:eastAsia="ru-RU"/>
              </w:rPr>
              <w:t>необлік</w:t>
            </w:r>
            <w:r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)</w:t>
            </w:r>
          </w:p>
        </w:tc>
        <w:tc>
          <w:tcPr>
            <w:tcW w:w="553" w:type="dxa"/>
          </w:tcPr>
          <w:p w:rsidR="00621DD0" w:rsidRDefault="00621DD0" w:rsidP="00621DD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621DD0" w:rsidRDefault="00621DD0" w:rsidP="00621DD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Неморож</w:t>
            </w:r>
            <w:r w:rsidR="005D00A1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вул. Успенського</w:t>
            </w:r>
          </w:p>
        </w:tc>
      </w:tr>
      <w:tr w:rsidR="00621DD0" w:rsidRPr="006D0052" w:rsidTr="00621DD0">
        <w:tc>
          <w:tcPr>
            <w:tcW w:w="861" w:type="dxa"/>
          </w:tcPr>
          <w:p w:rsidR="00621DD0" w:rsidRPr="006D0052" w:rsidRDefault="00DA0832" w:rsidP="009752D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  <w:r w:rsidR="00BB6F87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9</w:t>
            </w:r>
          </w:p>
        </w:tc>
        <w:tc>
          <w:tcPr>
            <w:tcW w:w="5484" w:type="dxa"/>
            <w:vAlign w:val="center"/>
          </w:tcPr>
          <w:p w:rsidR="00621DD0" w:rsidRPr="00B915D9" w:rsidRDefault="00621DD0" w:rsidP="00621DD0">
            <w:pPr>
              <w:rPr>
                <w:rFonts w:ascii="Times New Roman" w:hAnsi="Times New Roman" w:cs="Times New Roman"/>
                <w:bCs/>
              </w:rPr>
            </w:pPr>
            <w:r w:rsidRPr="00B915D9">
              <w:rPr>
                <w:rFonts w:ascii="Times New Roman" w:hAnsi="Times New Roman" w:cs="Times New Roman"/>
                <w:bCs/>
              </w:rPr>
              <w:t>Цвинтар с. Неморож, пров. Шевченка</w:t>
            </w:r>
            <w:r w:rsidRPr="005D00A1">
              <w:rPr>
                <w:rFonts w:ascii="Times New Roman" w:hAnsi="Times New Roman" w:cs="Times New Roman"/>
                <w:b/>
                <w:bCs/>
                <w:lang w:eastAsia="ru-RU"/>
              </w:rPr>
              <w:t>(</w:t>
            </w:r>
            <w:r w:rsidRPr="005D00A1">
              <w:rPr>
                <w:rFonts w:ascii="Times New Roman" w:hAnsi="Times New Roman" w:cs="Times New Roman"/>
                <w:b/>
                <w:bCs/>
                <w:i/>
                <w:lang w:eastAsia="ru-RU"/>
              </w:rPr>
              <w:t>необлік</w:t>
            </w:r>
            <w:r w:rsidRPr="005D00A1">
              <w:rPr>
                <w:rFonts w:ascii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553" w:type="dxa"/>
          </w:tcPr>
          <w:p w:rsidR="00621DD0" w:rsidRDefault="00621DD0" w:rsidP="00621DD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621DD0" w:rsidRDefault="00621DD0" w:rsidP="00621DD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Неморож</w:t>
            </w:r>
            <w:r w:rsidR="005D00A1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, пров. Шевченка</w:t>
            </w:r>
          </w:p>
        </w:tc>
      </w:tr>
      <w:tr w:rsidR="00621DD0" w:rsidRPr="006D0052" w:rsidTr="00621DD0">
        <w:tc>
          <w:tcPr>
            <w:tcW w:w="861" w:type="dxa"/>
          </w:tcPr>
          <w:p w:rsidR="00621DD0" w:rsidRPr="006D0052" w:rsidRDefault="00BB6F87" w:rsidP="009752D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20</w:t>
            </w:r>
          </w:p>
        </w:tc>
        <w:tc>
          <w:tcPr>
            <w:tcW w:w="5484" w:type="dxa"/>
            <w:vAlign w:val="center"/>
          </w:tcPr>
          <w:p w:rsidR="00621DD0" w:rsidRPr="00B915D9" w:rsidRDefault="00621DD0" w:rsidP="00621DD0">
            <w:pPr>
              <w:rPr>
                <w:rFonts w:ascii="Times New Roman" w:hAnsi="Times New Roman" w:cs="Times New Roman"/>
                <w:bCs/>
              </w:rPr>
            </w:pPr>
            <w:r w:rsidRPr="00B915D9">
              <w:rPr>
                <w:rFonts w:ascii="Times New Roman" w:hAnsi="Times New Roman" w:cs="Times New Roman"/>
                <w:bCs/>
              </w:rPr>
              <w:t>Цвинтар с. Мурзинці, вул. 8 Березня</w:t>
            </w:r>
            <w:r w:rsidRPr="005D00A1">
              <w:rPr>
                <w:rFonts w:ascii="Times New Roman" w:hAnsi="Times New Roman" w:cs="Times New Roman"/>
                <w:b/>
                <w:bCs/>
                <w:lang w:eastAsia="ru-RU"/>
              </w:rPr>
              <w:t>(</w:t>
            </w:r>
            <w:r w:rsidRPr="005D00A1">
              <w:rPr>
                <w:rFonts w:ascii="Times New Roman" w:hAnsi="Times New Roman" w:cs="Times New Roman"/>
                <w:b/>
                <w:bCs/>
                <w:i/>
                <w:lang w:eastAsia="ru-RU"/>
              </w:rPr>
              <w:t>необлік</w:t>
            </w:r>
            <w:r w:rsidRPr="005D00A1">
              <w:rPr>
                <w:rFonts w:ascii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553" w:type="dxa"/>
          </w:tcPr>
          <w:p w:rsidR="00621DD0" w:rsidRDefault="00621DD0" w:rsidP="00621DD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621DD0" w:rsidRDefault="00621DD0" w:rsidP="00621DD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с. Мурзинці</w:t>
            </w:r>
            <w:r w:rsidR="005D00A1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, вул. 8 Березня</w:t>
            </w:r>
          </w:p>
        </w:tc>
      </w:tr>
      <w:tr w:rsidR="00621DD0" w:rsidRPr="006D0052" w:rsidTr="00621DD0">
        <w:tc>
          <w:tcPr>
            <w:tcW w:w="861" w:type="dxa"/>
          </w:tcPr>
          <w:p w:rsidR="00621DD0" w:rsidRPr="006D0052" w:rsidRDefault="00BB6F87" w:rsidP="009752D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lastRenderedPageBreak/>
              <w:t>21</w:t>
            </w:r>
          </w:p>
        </w:tc>
        <w:tc>
          <w:tcPr>
            <w:tcW w:w="5484" w:type="dxa"/>
          </w:tcPr>
          <w:p w:rsidR="00621DD0" w:rsidRPr="004E4202" w:rsidRDefault="00621DD0" w:rsidP="00621D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 xml:space="preserve">Цвинтар, вул. Поповича </w:t>
            </w:r>
            <w:r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(</w:t>
            </w:r>
            <w:r w:rsidRPr="008C04A3">
              <w:rPr>
                <w:rFonts w:ascii="Times New Roman" w:hAnsi="Times New Roman" w:cs="Times New Roman"/>
                <w:b/>
                <w:bCs/>
                <w:i/>
                <w:lang w:val="ru-RU" w:eastAsia="ru-RU"/>
              </w:rPr>
              <w:t>необлік</w:t>
            </w:r>
            <w:r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)</w:t>
            </w:r>
          </w:p>
        </w:tc>
        <w:tc>
          <w:tcPr>
            <w:tcW w:w="553" w:type="dxa"/>
          </w:tcPr>
          <w:p w:rsidR="00621DD0" w:rsidRDefault="00621DD0" w:rsidP="00621D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91" w:type="dxa"/>
          </w:tcPr>
          <w:p w:rsidR="00621DD0" w:rsidRPr="00D67C70" w:rsidRDefault="00621DD0" w:rsidP="00621D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Стебне, вул. Поповича</w:t>
            </w:r>
          </w:p>
        </w:tc>
      </w:tr>
      <w:tr w:rsidR="00621DD0" w:rsidRPr="006D0052" w:rsidTr="00621DD0">
        <w:tc>
          <w:tcPr>
            <w:tcW w:w="861" w:type="dxa"/>
          </w:tcPr>
          <w:p w:rsidR="00621DD0" w:rsidRPr="006D0052" w:rsidRDefault="00BB6F87" w:rsidP="009752D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22</w:t>
            </w:r>
          </w:p>
        </w:tc>
        <w:tc>
          <w:tcPr>
            <w:tcW w:w="5484" w:type="dxa"/>
          </w:tcPr>
          <w:p w:rsidR="00621DD0" w:rsidRPr="004E4202" w:rsidRDefault="00621DD0" w:rsidP="00621D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Цвинтар, вул. Польова</w:t>
            </w:r>
            <w:r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(</w:t>
            </w:r>
            <w:r w:rsidRPr="008C04A3">
              <w:rPr>
                <w:rFonts w:ascii="Times New Roman" w:hAnsi="Times New Roman" w:cs="Times New Roman"/>
                <w:b/>
                <w:bCs/>
                <w:i/>
                <w:lang w:val="ru-RU" w:eastAsia="ru-RU"/>
              </w:rPr>
              <w:t>необлік</w:t>
            </w:r>
            <w:r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)</w:t>
            </w:r>
          </w:p>
        </w:tc>
        <w:tc>
          <w:tcPr>
            <w:tcW w:w="553" w:type="dxa"/>
          </w:tcPr>
          <w:p w:rsidR="00621DD0" w:rsidRDefault="00621DD0" w:rsidP="00621D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91" w:type="dxa"/>
          </w:tcPr>
          <w:p w:rsidR="00621DD0" w:rsidRPr="00D67C70" w:rsidRDefault="00621DD0" w:rsidP="00621D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Стебне, вул. Польова</w:t>
            </w:r>
          </w:p>
        </w:tc>
      </w:tr>
      <w:tr w:rsidR="001929C7" w:rsidRPr="006D0052" w:rsidTr="008C27BB">
        <w:tc>
          <w:tcPr>
            <w:tcW w:w="861" w:type="dxa"/>
          </w:tcPr>
          <w:p w:rsidR="001929C7" w:rsidRPr="006D0052" w:rsidRDefault="00BB6F87" w:rsidP="009752D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23</w:t>
            </w:r>
          </w:p>
        </w:tc>
        <w:tc>
          <w:tcPr>
            <w:tcW w:w="5484" w:type="dxa"/>
          </w:tcPr>
          <w:p w:rsidR="001929C7" w:rsidRPr="00A70D1D" w:rsidRDefault="001929C7" w:rsidP="008C27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Цвинтар № 1</w:t>
            </w:r>
            <w:r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(</w:t>
            </w:r>
            <w:r w:rsidRPr="008C04A3">
              <w:rPr>
                <w:rFonts w:ascii="Times New Roman" w:hAnsi="Times New Roman" w:cs="Times New Roman"/>
                <w:b/>
                <w:bCs/>
                <w:i/>
                <w:lang w:val="ru-RU" w:eastAsia="ru-RU"/>
              </w:rPr>
              <w:t>необлік</w:t>
            </w:r>
            <w:r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)</w:t>
            </w:r>
          </w:p>
        </w:tc>
        <w:tc>
          <w:tcPr>
            <w:tcW w:w="553" w:type="dxa"/>
          </w:tcPr>
          <w:p w:rsidR="001929C7" w:rsidRDefault="001929C7" w:rsidP="008C27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91" w:type="dxa"/>
          </w:tcPr>
          <w:p w:rsidR="001929C7" w:rsidRDefault="001929C7" w:rsidP="008C27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Козацьке</w:t>
            </w:r>
          </w:p>
        </w:tc>
      </w:tr>
      <w:tr w:rsidR="001929C7" w:rsidRPr="006D0052" w:rsidTr="008C27BB">
        <w:tc>
          <w:tcPr>
            <w:tcW w:w="861" w:type="dxa"/>
          </w:tcPr>
          <w:p w:rsidR="001929C7" w:rsidRPr="006D0052" w:rsidRDefault="00BB6F87" w:rsidP="009752D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24</w:t>
            </w:r>
            <w:r w:rsidR="001929C7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              </w:t>
            </w:r>
          </w:p>
        </w:tc>
        <w:tc>
          <w:tcPr>
            <w:tcW w:w="5484" w:type="dxa"/>
          </w:tcPr>
          <w:p w:rsidR="001929C7" w:rsidRPr="00A70D1D" w:rsidRDefault="001929C7" w:rsidP="008C27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 xml:space="preserve">Цвинтар № 2 </w:t>
            </w:r>
            <w:r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(</w:t>
            </w:r>
            <w:r w:rsidRPr="008C04A3">
              <w:rPr>
                <w:rFonts w:ascii="Times New Roman" w:hAnsi="Times New Roman" w:cs="Times New Roman"/>
                <w:b/>
                <w:bCs/>
                <w:i/>
                <w:lang w:val="ru-RU" w:eastAsia="ru-RU"/>
              </w:rPr>
              <w:t>необлік</w:t>
            </w:r>
            <w:r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)</w:t>
            </w:r>
          </w:p>
        </w:tc>
        <w:tc>
          <w:tcPr>
            <w:tcW w:w="553" w:type="dxa"/>
          </w:tcPr>
          <w:p w:rsidR="001929C7" w:rsidRDefault="001929C7" w:rsidP="008C27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91" w:type="dxa"/>
          </w:tcPr>
          <w:p w:rsidR="001929C7" w:rsidRDefault="001929C7" w:rsidP="008C27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Козацьке</w:t>
            </w:r>
          </w:p>
        </w:tc>
      </w:tr>
      <w:tr w:rsidR="001929C7" w:rsidRPr="006D0052" w:rsidTr="008C27BB">
        <w:tc>
          <w:tcPr>
            <w:tcW w:w="861" w:type="dxa"/>
          </w:tcPr>
          <w:p w:rsidR="001929C7" w:rsidRDefault="00BB6F87" w:rsidP="009752D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25</w:t>
            </w:r>
          </w:p>
        </w:tc>
        <w:tc>
          <w:tcPr>
            <w:tcW w:w="5484" w:type="dxa"/>
          </w:tcPr>
          <w:p w:rsidR="001929C7" w:rsidRPr="00A70D1D" w:rsidRDefault="001929C7" w:rsidP="008C27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 xml:space="preserve">Цвинтар № 3 </w:t>
            </w:r>
            <w:r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(</w:t>
            </w:r>
            <w:r w:rsidRPr="008C04A3">
              <w:rPr>
                <w:rFonts w:ascii="Times New Roman" w:hAnsi="Times New Roman" w:cs="Times New Roman"/>
                <w:b/>
                <w:bCs/>
                <w:i/>
                <w:lang w:val="ru-RU" w:eastAsia="ru-RU"/>
              </w:rPr>
              <w:t>необлік</w:t>
            </w:r>
            <w:r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)</w:t>
            </w:r>
          </w:p>
        </w:tc>
        <w:tc>
          <w:tcPr>
            <w:tcW w:w="553" w:type="dxa"/>
          </w:tcPr>
          <w:p w:rsidR="001929C7" w:rsidRDefault="001929C7" w:rsidP="008C27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91" w:type="dxa"/>
          </w:tcPr>
          <w:p w:rsidR="001929C7" w:rsidRDefault="001929C7" w:rsidP="008C27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Козацьке</w:t>
            </w:r>
          </w:p>
        </w:tc>
      </w:tr>
      <w:tr w:rsidR="001929C7" w:rsidRPr="006D0052" w:rsidTr="008C27BB">
        <w:tc>
          <w:tcPr>
            <w:tcW w:w="861" w:type="dxa"/>
          </w:tcPr>
          <w:p w:rsidR="001929C7" w:rsidRDefault="00DA0832" w:rsidP="009752D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  <w:r w:rsidR="00BB6F87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</w:t>
            </w:r>
          </w:p>
        </w:tc>
        <w:tc>
          <w:tcPr>
            <w:tcW w:w="5484" w:type="dxa"/>
            <w:vAlign w:val="center"/>
          </w:tcPr>
          <w:p w:rsidR="001929C7" w:rsidRPr="00F67867" w:rsidRDefault="001929C7" w:rsidP="008C27BB">
            <w:pPr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 xml:space="preserve">Цвинтар, массив центральний </w:t>
            </w:r>
            <w:r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(</w:t>
            </w:r>
            <w:r w:rsidRPr="008C04A3">
              <w:rPr>
                <w:rFonts w:ascii="Times New Roman" w:hAnsi="Times New Roman" w:cs="Times New Roman"/>
                <w:b/>
                <w:bCs/>
                <w:i/>
                <w:lang w:val="ru-RU" w:eastAsia="ru-RU"/>
              </w:rPr>
              <w:t>необлік</w:t>
            </w:r>
            <w:r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)</w:t>
            </w:r>
          </w:p>
        </w:tc>
        <w:tc>
          <w:tcPr>
            <w:tcW w:w="553" w:type="dxa"/>
          </w:tcPr>
          <w:p w:rsidR="001929C7" w:rsidRDefault="001929C7" w:rsidP="008C27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91" w:type="dxa"/>
          </w:tcPr>
          <w:p w:rsidR="001929C7" w:rsidRDefault="001929C7" w:rsidP="008C27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Княжа</w:t>
            </w:r>
          </w:p>
        </w:tc>
      </w:tr>
      <w:tr w:rsidR="001929C7" w:rsidRPr="006D0052" w:rsidTr="008C27BB">
        <w:tc>
          <w:tcPr>
            <w:tcW w:w="861" w:type="dxa"/>
          </w:tcPr>
          <w:p w:rsidR="001929C7" w:rsidRDefault="00DA0832" w:rsidP="009752D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  <w:r w:rsidR="00BB6F87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</w:t>
            </w:r>
          </w:p>
        </w:tc>
        <w:tc>
          <w:tcPr>
            <w:tcW w:w="5484" w:type="dxa"/>
            <w:vAlign w:val="center"/>
          </w:tcPr>
          <w:p w:rsidR="001929C7" w:rsidRPr="007307E0" w:rsidRDefault="001929C7" w:rsidP="008C27BB">
            <w:pPr>
              <w:rPr>
                <w:rFonts w:ascii="Times New Roman" w:hAnsi="Times New Roman" w:cs="Times New Roman"/>
                <w:bCs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ru-RU"/>
              </w:rPr>
              <w:t>Цвинтар с. Хлипнівка, пров. Верески</w:t>
            </w:r>
            <w:r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(</w:t>
            </w:r>
            <w:r w:rsidRPr="008C04A3">
              <w:rPr>
                <w:rFonts w:ascii="Times New Roman" w:hAnsi="Times New Roman" w:cs="Times New Roman"/>
                <w:b/>
                <w:bCs/>
                <w:i/>
                <w:lang w:val="ru-RU" w:eastAsia="ru-RU"/>
              </w:rPr>
              <w:t>необлік</w:t>
            </w:r>
            <w:r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)</w:t>
            </w:r>
          </w:p>
        </w:tc>
        <w:tc>
          <w:tcPr>
            <w:tcW w:w="553" w:type="dxa"/>
          </w:tcPr>
          <w:p w:rsidR="001929C7" w:rsidRDefault="001929C7" w:rsidP="008C27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91" w:type="dxa"/>
          </w:tcPr>
          <w:p w:rsidR="001929C7" w:rsidRDefault="001929C7" w:rsidP="008C27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Хлипнівка, пров. Верески</w:t>
            </w:r>
          </w:p>
        </w:tc>
      </w:tr>
      <w:tr w:rsidR="001929C7" w:rsidRPr="006D0052" w:rsidTr="008C27BB">
        <w:tc>
          <w:tcPr>
            <w:tcW w:w="861" w:type="dxa"/>
          </w:tcPr>
          <w:p w:rsidR="001929C7" w:rsidRDefault="00DA0832" w:rsidP="009752D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  <w:r w:rsidR="00BB6F87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8</w:t>
            </w:r>
          </w:p>
        </w:tc>
        <w:tc>
          <w:tcPr>
            <w:tcW w:w="5484" w:type="dxa"/>
            <w:vAlign w:val="center"/>
          </w:tcPr>
          <w:p w:rsidR="001929C7" w:rsidRPr="0057681D" w:rsidRDefault="001929C7" w:rsidP="008C27BB">
            <w:pPr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Цвинтар с. Майданівка, пров. Незалежності</w:t>
            </w:r>
            <w:r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(</w:t>
            </w:r>
            <w:r w:rsidRPr="008C04A3">
              <w:rPr>
                <w:rFonts w:ascii="Times New Roman" w:hAnsi="Times New Roman" w:cs="Times New Roman"/>
                <w:b/>
                <w:bCs/>
                <w:i/>
                <w:lang w:val="ru-RU" w:eastAsia="ru-RU"/>
              </w:rPr>
              <w:t>необлік</w:t>
            </w:r>
            <w:r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)</w:t>
            </w:r>
          </w:p>
        </w:tc>
        <w:tc>
          <w:tcPr>
            <w:tcW w:w="553" w:type="dxa"/>
          </w:tcPr>
          <w:p w:rsidR="001929C7" w:rsidRDefault="001929C7" w:rsidP="008C27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91" w:type="dxa"/>
          </w:tcPr>
          <w:p w:rsidR="001929C7" w:rsidRDefault="001929C7" w:rsidP="008C27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Майданівка, пров. Незалежності</w:t>
            </w:r>
          </w:p>
        </w:tc>
      </w:tr>
      <w:tr w:rsidR="001929C7" w:rsidRPr="006D0052" w:rsidTr="008C27BB">
        <w:tc>
          <w:tcPr>
            <w:tcW w:w="861" w:type="dxa"/>
          </w:tcPr>
          <w:p w:rsidR="001929C7" w:rsidRDefault="00DA0832" w:rsidP="009752D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  <w:r w:rsidR="00BB6F87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9</w:t>
            </w:r>
          </w:p>
        </w:tc>
        <w:tc>
          <w:tcPr>
            <w:tcW w:w="5484" w:type="dxa"/>
            <w:vAlign w:val="center"/>
          </w:tcPr>
          <w:p w:rsidR="001929C7" w:rsidRDefault="001929C7" w:rsidP="008C27B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Цвинтар, вул. Шевченка – пров. Зелений</w:t>
            </w:r>
            <w:r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(</w:t>
            </w:r>
            <w:r w:rsidRPr="008C04A3">
              <w:rPr>
                <w:rFonts w:ascii="Times New Roman" w:hAnsi="Times New Roman" w:cs="Times New Roman"/>
                <w:b/>
                <w:bCs/>
                <w:i/>
                <w:lang w:val="ru-RU" w:eastAsia="ru-RU"/>
              </w:rPr>
              <w:t>необлік</w:t>
            </w:r>
            <w:r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)</w:t>
            </w:r>
          </w:p>
        </w:tc>
        <w:tc>
          <w:tcPr>
            <w:tcW w:w="553" w:type="dxa"/>
          </w:tcPr>
          <w:p w:rsidR="001929C7" w:rsidRDefault="001929C7" w:rsidP="008C27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91" w:type="dxa"/>
          </w:tcPr>
          <w:p w:rsidR="001929C7" w:rsidRDefault="001929C7" w:rsidP="008C27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Гудзівка, пров Зелений</w:t>
            </w:r>
          </w:p>
        </w:tc>
      </w:tr>
      <w:tr w:rsidR="001929C7" w:rsidRPr="006D0052" w:rsidTr="008C27BB">
        <w:tc>
          <w:tcPr>
            <w:tcW w:w="861" w:type="dxa"/>
          </w:tcPr>
          <w:p w:rsidR="001929C7" w:rsidRDefault="00BB6F87" w:rsidP="009752D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30</w:t>
            </w:r>
          </w:p>
        </w:tc>
        <w:tc>
          <w:tcPr>
            <w:tcW w:w="5484" w:type="dxa"/>
            <w:vAlign w:val="center"/>
          </w:tcPr>
          <w:p w:rsidR="001929C7" w:rsidRPr="003D1261" w:rsidRDefault="001929C7" w:rsidP="008C27B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Кладовище, вул. Садова</w:t>
            </w:r>
            <w:r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(</w:t>
            </w:r>
            <w:r w:rsidRPr="008C04A3">
              <w:rPr>
                <w:rFonts w:ascii="Times New Roman" w:hAnsi="Times New Roman" w:cs="Times New Roman"/>
                <w:b/>
                <w:bCs/>
                <w:i/>
                <w:lang w:val="ru-RU" w:eastAsia="ru-RU"/>
              </w:rPr>
              <w:t>необлік</w:t>
            </w:r>
            <w:r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)</w:t>
            </w:r>
          </w:p>
        </w:tc>
        <w:tc>
          <w:tcPr>
            <w:tcW w:w="553" w:type="dxa"/>
          </w:tcPr>
          <w:p w:rsidR="001929C7" w:rsidRDefault="001929C7" w:rsidP="008C27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91" w:type="dxa"/>
          </w:tcPr>
          <w:p w:rsidR="001929C7" w:rsidRDefault="001929C7" w:rsidP="008C27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Гусакове, вул. Садова</w:t>
            </w:r>
          </w:p>
        </w:tc>
      </w:tr>
      <w:tr w:rsidR="00DA0832" w:rsidRPr="006D0052" w:rsidTr="008C27BB">
        <w:tc>
          <w:tcPr>
            <w:tcW w:w="861" w:type="dxa"/>
          </w:tcPr>
          <w:p w:rsidR="00DA0832" w:rsidRDefault="00BB6F87" w:rsidP="009752D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31</w:t>
            </w:r>
          </w:p>
        </w:tc>
        <w:tc>
          <w:tcPr>
            <w:tcW w:w="5484" w:type="dxa"/>
            <w:vAlign w:val="center"/>
          </w:tcPr>
          <w:p w:rsidR="00DA0832" w:rsidRPr="003D1261" w:rsidRDefault="00DA0832" w:rsidP="008C27B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Братська могила, вул. Центральна при в'їзді</w:t>
            </w:r>
            <w:r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(</w:t>
            </w:r>
            <w:r w:rsidRPr="008C04A3">
              <w:rPr>
                <w:rFonts w:ascii="Times New Roman" w:hAnsi="Times New Roman" w:cs="Times New Roman"/>
                <w:b/>
                <w:bCs/>
                <w:i/>
                <w:lang w:val="ru-RU" w:eastAsia="ru-RU"/>
              </w:rPr>
              <w:t>необлік</w:t>
            </w:r>
            <w:r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)</w:t>
            </w:r>
          </w:p>
        </w:tc>
        <w:tc>
          <w:tcPr>
            <w:tcW w:w="553" w:type="dxa"/>
          </w:tcPr>
          <w:p w:rsidR="00DA0832" w:rsidRDefault="00DA0832" w:rsidP="008C27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91" w:type="dxa"/>
          </w:tcPr>
          <w:p w:rsidR="00DA0832" w:rsidRDefault="00DA0832" w:rsidP="008C27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Гусакове, вул. Цетральна</w:t>
            </w:r>
          </w:p>
        </w:tc>
      </w:tr>
      <w:tr w:rsidR="00DA0832" w:rsidRPr="006D0052" w:rsidTr="008C27BB">
        <w:tc>
          <w:tcPr>
            <w:tcW w:w="861" w:type="dxa"/>
          </w:tcPr>
          <w:p w:rsidR="00DA0832" w:rsidRDefault="00BB6F87" w:rsidP="009752D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32</w:t>
            </w:r>
          </w:p>
        </w:tc>
        <w:tc>
          <w:tcPr>
            <w:tcW w:w="5484" w:type="dxa"/>
            <w:vAlign w:val="center"/>
          </w:tcPr>
          <w:p w:rsidR="00DA0832" w:rsidRPr="003D1261" w:rsidRDefault="00DA0832" w:rsidP="008C27B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Братська могила, вул. Центральна, 86</w:t>
            </w:r>
            <w:r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(</w:t>
            </w:r>
            <w:r w:rsidRPr="008C04A3">
              <w:rPr>
                <w:rFonts w:ascii="Times New Roman" w:hAnsi="Times New Roman" w:cs="Times New Roman"/>
                <w:b/>
                <w:bCs/>
                <w:i/>
                <w:lang w:val="ru-RU" w:eastAsia="ru-RU"/>
              </w:rPr>
              <w:t>необлік</w:t>
            </w:r>
            <w:r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)</w:t>
            </w:r>
          </w:p>
        </w:tc>
        <w:tc>
          <w:tcPr>
            <w:tcW w:w="553" w:type="dxa"/>
          </w:tcPr>
          <w:p w:rsidR="00DA0832" w:rsidRDefault="00DA0832" w:rsidP="008C27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91" w:type="dxa"/>
          </w:tcPr>
          <w:p w:rsidR="00DA0832" w:rsidRDefault="00DA0832" w:rsidP="008C27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Гусакове, вул. Садова</w:t>
            </w:r>
          </w:p>
        </w:tc>
      </w:tr>
      <w:tr w:rsidR="00DA0832" w:rsidRPr="006D0052" w:rsidTr="008C27BB">
        <w:tc>
          <w:tcPr>
            <w:tcW w:w="861" w:type="dxa"/>
          </w:tcPr>
          <w:p w:rsidR="00DA0832" w:rsidRDefault="00BB6F87" w:rsidP="009752D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33</w:t>
            </w:r>
          </w:p>
        </w:tc>
        <w:tc>
          <w:tcPr>
            <w:tcW w:w="5484" w:type="dxa"/>
            <w:vAlign w:val="center"/>
          </w:tcPr>
          <w:p w:rsidR="00DA0832" w:rsidRPr="00DB202D" w:rsidRDefault="00DA0832" w:rsidP="008C27BB">
            <w:pPr>
              <w:rPr>
                <w:rFonts w:ascii="Times New Roman" w:hAnsi="Times New Roman" w:cs="Times New Roman"/>
                <w:bCs/>
              </w:rPr>
            </w:pPr>
            <w:r w:rsidRPr="00DB202D">
              <w:rPr>
                <w:rFonts w:ascii="Times New Roman" w:hAnsi="Times New Roman" w:cs="Times New Roman"/>
                <w:bCs/>
              </w:rPr>
              <w:t>Кладовище с. Багачівка, вул. Шевченка, 42</w:t>
            </w:r>
            <w:r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(</w:t>
            </w:r>
            <w:r w:rsidRPr="008C04A3">
              <w:rPr>
                <w:rFonts w:ascii="Times New Roman" w:hAnsi="Times New Roman" w:cs="Times New Roman"/>
                <w:b/>
                <w:bCs/>
                <w:i/>
                <w:lang w:val="ru-RU" w:eastAsia="ru-RU"/>
              </w:rPr>
              <w:t>необлік</w:t>
            </w:r>
            <w:r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)</w:t>
            </w:r>
          </w:p>
        </w:tc>
        <w:tc>
          <w:tcPr>
            <w:tcW w:w="553" w:type="dxa"/>
          </w:tcPr>
          <w:p w:rsidR="00DA0832" w:rsidRDefault="00DA0832" w:rsidP="008C27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91" w:type="dxa"/>
          </w:tcPr>
          <w:p w:rsidR="00DA0832" w:rsidRDefault="00DA0832" w:rsidP="008C27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Багачівка, вул. Шевченка, 42</w:t>
            </w:r>
          </w:p>
        </w:tc>
      </w:tr>
      <w:tr w:rsidR="00DA0832" w:rsidRPr="006D0052" w:rsidTr="008C27BB">
        <w:tc>
          <w:tcPr>
            <w:tcW w:w="861" w:type="dxa"/>
          </w:tcPr>
          <w:p w:rsidR="00DA0832" w:rsidRDefault="00BB6F87" w:rsidP="009752D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34</w:t>
            </w:r>
          </w:p>
        </w:tc>
        <w:tc>
          <w:tcPr>
            <w:tcW w:w="5484" w:type="dxa"/>
            <w:vAlign w:val="center"/>
          </w:tcPr>
          <w:p w:rsidR="00DA0832" w:rsidRPr="00DB202D" w:rsidRDefault="00DA0832" w:rsidP="008C27BB">
            <w:pPr>
              <w:rPr>
                <w:rFonts w:ascii="Times New Roman" w:hAnsi="Times New Roman" w:cs="Times New Roman"/>
                <w:bCs/>
              </w:rPr>
            </w:pPr>
            <w:r w:rsidRPr="00DB202D">
              <w:rPr>
                <w:rFonts w:ascii="Times New Roman" w:hAnsi="Times New Roman" w:cs="Times New Roman"/>
                <w:bCs/>
              </w:rPr>
              <w:t>К</w:t>
            </w:r>
            <w:r>
              <w:rPr>
                <w:rFonts w:ascii="Times New Roman" w:hAnsi="Times New Roman" w:cs="Times New Roman"/>
                <w:bCs/>
              </w:rPr>
              <w:t>ладовище с. Михалівка, вул. Я. М</w:t>
            </w:r>
            <w:r w:rsidRPr="00DB202D">
              <w:rPr>
                <w:rFonts w:ascii="Times New Roman" w:hAnsi="Times New Roman" w:cs="Times New Roman"/>
                <w:bCs/>
              </w:rPr>
              <w:t>удрого, 15</w:t>
            </w:r>
            <w:r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(</w:t>
            </w:r>
            <w:r w:rsidRPr="008C04A3">
              <w:rPr>
                <w:rFonts w:ascii="Times New Roman" w:hAnsi="Times New Roman" w:cs="Times New Roman"/>
                <w:b/>
                <w:bCs/>
                <w:i/>
                <w:lang w:val="ru-RU" w:eastAsia="ru-RU"/>
              </w:rPr>
              <w:t>необлік</w:t>
            </w:r>
            <w:r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)</w:t>
            </w:r>
          </w:p>
        </w:tc>
        <w:tc>
          <w:tcPr>
            <w:tcW w:w="553" w:type="dxa"/>
          </w:tcPr>
          <w:p w:rsidR="00DA0832" w:rsidRDefault="00DA0832" w:rsidP="008C27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91" w:type="dxa"/>
          </w:tcPr>
          <w:p w:rsidR="00DA0832" w:rsidRDefault="00DA0832" w:rsidP="008C27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Михайлівка, вул. Я. Мудрого, 15</w:t>
            </w:r>
          </w:p>
        </w:tc>
      </w:tr>
      <w:tr w:rsidR="00DA0832" w:rsidRPr="006D0052" w:rsidTr="008C27BB">
        <w:tc>
          <w:tcPr>
            <w:tcW w:w="861" w:type="dxa"/>
          </w:tcPr>
          <w:p w:rsidR="00DA0832" w:rsidRDefault="00DA0832" w:rsidP="009752D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  <w:r w:rsidR="00BB6F87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</w:t>
            </w:r>
          </w:p>
        </w:tc>
        <w:tc>
          <w:tcPr>
            <w:tcW w:w="5484" w:type="dxa"/>
            <w:vAlign w:val="center"/>
          </w:tcPr>
          <w:p w:rsidR="00DA0832" w:rsidRPr="00DB202D" w:rsidRDefault="00DA0832" w:rsidP="008C27BB">
            <w:pPr>
              <w:rPr>
                <w:rFonts w:ascii="Times New Roman" w:hAnsi="Times New Roman" w:cs="Times New Roman"/>
                <w:bCs/>
              </w:rPr>
            </w:pPr>
            <w:r w:rsidRPr="00DB202D">
              <w:rPr>
                <w:rFonts w:ascii="Times New Roman" w:hAnsi="Times New Roman" w:cs="Times New Roman"/>
                <w:bCs/>
              </w:rPr>
              <w:t>Кладовище с. Павлівка, вул. Шевченка, 36 а</w:t>
            </w:r>
            <w:r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(</w:t>
            </w:r>
            <w:r w:rsidRPr="008C04A3">
              <w:rPr>
                <w:rFonts w:ascii="Times New Roman" w:hAnsi="Times New Roman" w:cs="Times New Roman"/>
                <w:b/>
                <w:bCs/>
                <w:i/>
                <w:lang w:val="ru-RU" w:eastAsia="ru-RU"/>
              </w:rPr>
              <w:t>необлік</w:t>
            </w:r>
            <w:r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)</w:t>
            </w:r>
          </w:p>
        </w:tc>
        <w:tc>
          <w:tcPr>
            <w:tcW w:w="553" w:type="dxa"/>
          </w:tcPr>
          <w:p w:rsidR="00DA0832" w:rsidRDefault="00DA0832" w:rsidP="008C27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91" w:type="dxa"/>
          </w:tcPr>
          <w:p w:rsidR="00DA0832" w:rsidRDefault="00DA0832" w:rsidP="008C27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Павлівка, вул. Шевченка, 36 а</w:t>
            </w:r>
          </w:p>
        </w:tc>
      </w:tr>
      <w:tr w:rsidR="00DA0832" w:rsidRPr="006D0052" w:rsidTr="008C27BB">
        <w:tc>
          <w:tcPr>
            <w:tcW w:w="861" w:type="dxa"/>
          </w:tcPr>
          <w:p w:rsidR="00DA0832" w:rsidRDefault="00DA0832" w:rsidP="009752D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  <w:r w:rsidR="00BB6F87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</w:t>
            </w:r>
          </w:p>
        </w:tc>
        <w:tc>
          <w:tcPr>
            <w:tcW w:w="5484" w:type="dxa"/>
            <w:vAlign w:val="center"/>
          </w:tcPr>
          <w:p w:rsidR="00DA0832" w:rsidRDefault="00DA0832" w:rsidP="008C27B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Кладовище, вул. Чорновола «Козікове»</w:t>
            </w:r>
            <w:r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 xml:space="preserve"> (</w:t>
            </w:r>
            <w:r w:rsidRPr="008C04A3">
              <w:rPr>
                <w:rFonts w:ascii="Times New Roman" w:hAnsi="Times New Roman" w:cs="Times New Roman"/>
                <w:b/>
                <w:bCs/>
                <w:i/>
                <w:lang w:val="ru-RU" w:eastAsia="ru-RU"/>
              </w:rPr>
              <w:t>необлік</w:t>
            </w:r>
            <w:r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)</w:t>
            </w:r>
          </w:p>
        </w:tc>
        <w:tc>
          <w:tcPr>
            <w:tcW w:w="553" w:type="dxa"/>
          </w:tcPr>
          <w:p w:rsidR="00DA0832" w:rsidRPr="00C210A9" w:rsidRDefault="00DA0832" w:rsidP="008C27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91" w:type="dxa"/>
          </w:tcPr>
          <w:p w:rsidR="00DA0832" w:rsidRDefault="00DA0832" w:rsidP="008C27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Вільховець, вул. Чорновола</w:t>
            </w:r>
          </w:p>
        </w:tc>
      </w:tr>
      <w:tr w:rsidR="00DA0832" w:rsidRPr="006D0052" w:rsidTr="008C27BB">
        <w:tc>
          <w:tcPr>
            <w:tcW w:w="861" w:type="dxa"/>
          </w:tcPr>
          <w:p w:rsidR="00DA0832" w:rsidRDefault="00DA0832" w:rsidP="009752D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  <w:r w:rsidR="00BB6F87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</w:t>
            </w:r>
          </w:p>
        </w:tc>
        <w:tc>
          <w:tcPr>
            <w:tcW w:w="5484" w:type="dxa"/>
            <w:vAlign w:val="center"/>
          </w:tcPr>
          <w:p w:rsidR="00DA0832" w:rsidRDefault="00DA0832" w:rsidP="008C27B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Кладовище, вул. Вишнева «Пустовітівське»</w:t>
            </w:r>
            <w:r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 xml:space="preserve"> (</w:t>
            </w:r>
            <w:r w:rsidRPr="008C04A3">
              <w:rPr>
                <w:rFonts w:ascii="Times New Roman" w:hAnsi="Times New Roman" w:cs="Times New Roman"/>
                <w:b/>
                <w:bCs/>
                <w:i/>
                <w:lang w:val="ru-RU" w:eastAsia="ru-RU"/>
              </w:rPr>
              <w:t>необлік</w:t>
            </w:r>
            <w:r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)</w:t>
            </w:r>
          </w:p>
        </w:tc>
        <w:tc>
          <w:tcPr>
            <w:tcW w:w="553" w:type="dxa"/>
          </w:tcPr>
          <w:p w:rsidR="00DA0832" w:rsidRPr="00C210A9" w:rsidRDefault="00DA0832" w:rsidP="008C27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91" w:type="dxa"/>
          </w:tcPr>
          <w:p w:rsidR="00DA0832" w:rsidRDefault="00DA0832" w:rsidP="008C27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Вільховець, вул. Вишнева</w:t>
            </w:r>
          </w:p>
        </w:tc>
      </w:tr>
      <w:tr w:rsidR="00DA0832" w:rsidRPr="006D0052" w:rsidTr="008C27BB">
        <w:tc>
          <w:tcPr>
            <w:tcW w:w="861" w:type="dxa"/>
          </w:tcPr>
          <w:p w:rsidR="00DA0832" w:rsidRDefault="00DA0832" w:rsidP="009752D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  <w:r w:rsidR="00BB6F87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8</w:t>
            </w:r>
          </w:p>
        </w:tc>
        <w:tc>
          <w:tcPr>
            <w:tcW w:w="5484" w:type="dxa"/>
            <w:vAlign w:val="center"/>
          </w:tcPr>
          <w:p w:rsidR="00DA0832" w:rsidRDefault="00DA0832" w:rsidP="008C27B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Кладовище, вул. Горького, «Заводське»</w:t>
            </w:r>
            <w:r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 xml:space="preserve"> (</w:t>
            </w:r>
            <w:r w:rsidRPr="008C04A3">
              <w:rPr>
                <w:rFonts w:ascii="Times New Roman" w:hAnsi="Times New Roman" w:cs="Times New Roman"/>
                <w:b/>
                <w:bCs/>
                <w:i/>
                <w:lang w:val="ru-RU" w:eastAsia="ru-RU"/>
              </w:rPr>
              <w:t>необлік</w:t>
            </w:r>
            <w:r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)</w:t>
            </w:r>
          </w:p>
        </w:tc>
        <w:tc>
          <w:tcPr>
            <w:tcW w:w="553" w:type="dxa"/>
          </w:tcPr>
          <w:p w:rsidR="00DA0832" w:rsidRPr="00C210A9" w:rsidRDefault="00DA0832" w:rsidP="008C27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91" w:type="dxa"/>
          </w:tcPr>
          <w:p w:rsidR="00DA0832" w:rsidRDefault="00DA0832" w:rsidP="008C27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Вільховець, вул. Горького</w:t>
            </w:r>
          </w:p>
        </w:tc>
      </w:tr>
      <w:tr w:rsidR="00DA0832" w:rsidRPr="006D0052" w:rsidTr="008C27BB">
        <w:tc>
          <w:tcPr>
            <w:tcW w:w="861" w:type="dxa"/>
          </w:tcPr>
          <w:p w:rsidR="00DA0832" w:rsidRDefault="00DA0832" w:rsidP="009752D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  <w:r w:rsidR="00BB6F87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9</w:t>
            </w:r>
          </w:p>
        </w:tc>
        <w:tc>
          <w:tcPr>
            <w:tcW w:w="5484" w:type="dxa"/>
            <w:vAlign w:val="center"/>
          </w:tcPr>
          <w:p w:rsidR="00DA0832" w:rsidRDefault="00DA0832" w:rsidP="008C27B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Кладовище, вул. Шпильова «Профатилівська»</w:t>
            </w:r>
            <w:r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 xml:space="preserve"> (</w:t>
            </w:r>
            <w:r w:rsidRPr="008C04A3">
              <w:rPr>
                <w:rFonts w:ascii="Times New Roman" w:hAnsi="Times New Roman" w:cs="Times New Roman"/>
                <w:b/>
                <w:bCs/>
                <w:i/>
                <w:lang w:val="ru-RU" w:eastAsia="ru-RU"/>
              </w:rPr>
              <w:t>необлік</w:t>
            </w:r>
            <w:r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)</w:t>
            </w:r>
          </w:p>
        </w:tc>
        <w:tc>
          <w:tcPr>
            <w:tcW w:w="553" w:type="dxa"/>
          </w:tcPr>
          <w:p w:rsidR="00DA0832" w:rsidRPr="00C210A9" w:rsidRDefault="00DA0832" w:rsidP="008C27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91" w:type="dxa"/>
          </w:tcPr>
          <w:p w:rsidR="00DA0832" w:rsidRDefault="00DA0832" w:rsidP="008C27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Вільховець, вул. Шпильова</w:t>
            </w:r>
          </w:p>
        </w:tc>
      </w:tr>
      <w:tr w:rsidR="00DA0832" w:rsidRPr="006D0052" w:rsidTr="008C27BB">
        <w:tc>
          <w:tcPr>
            <w:tcW w:w="861" w:type="dxa"/>
          </w:tcPr>
          <w:p w:rsidR="00DA0832" w:rsidRDefault="00BB6F87" w:rsidP="009752D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40</w:t>
            </w:r>
          </w:p>
        </w:tc>
        <w:tc>
          <w:tcPr>
            <w:tcW w:w="5484" w:type="dxa"/>
            <w:vAlign w:val="center"/>
          </w:tcPr>
          <w:p w:rsidR="00DA0832" w:rsidRDefault="00DA0832" w:rsidP="008C27B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Кладовище, вул. Фрунзе «Новостройське»</w:t>
            </w:r>
            <w:r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 xml:space="preserve"> (</w:t>
            </w:r>
            <w:r w:rsidRPr="008C04A3">
              <w:rPr>
                <w:rFonts w:ascii="Times New Roman" w:hAnsi="Times New Roman" w:cs="Times New Roman"/>
                <w:b/>
                <w:bCs/>
                <w:i/>
                <w:lang w:val="ru-RU" w:eastAsia="ru-RU"/>
              </w:rPr>
              <w:t>необлік</w:t>
            </w:r>
            <w:r w:rsidRPr="008C04A3">
              <w:rPr>
                <w:rFonts w:ascii="Times New Roman" w:hAnsi="Times New Roman" w:cs="Times New Roman"/>
                <w:b/>
                <w:bCs/>
                <w:lang w:val="ru-RU" w:eastAsia="ru-RU"/>
              </w:rPr>
              <w:t>)</w:t>
            </w:r>
          </w:p>
        </w:tc>
        <w:tc>
          <w:tcPr>
            <w:tcW w:w="553" w:type="dxa"/>
          </w:tcPr>
          <w:p w:rsidR="00DA0832" w:rsidRPr="00C210A9" w:rsidRDefault="00DA0832" w:rsidP="008C27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1</w:t>
            </w:r>
          </w:p>
        </w:tc>
        <w:tc>
          <w:tcPr>
            <w:tcW w:w="2991" w:type="dxa"/>
          </w:tcPr>
          <w:p w:rsidR="00DA0832" w:rsidRDefault="00DA0832" w:rsidP="008C27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с. Вільховець, вул. Фрунзе</w:t>
            </w:r>
          </w:p>
        </w:tc>
      </w:tr>
      <w:tr w:rsidR="00DA0832" w:rsidRPr="006D0052" w:rsidTr="008C27BB">
        <w:tc>
          <w:tcPr>
            <w:tcW w:w="861" w:type="dxa"/>
          </w:tcPr>
          <w:p w:rsidR="00DA0832" w:rsidRDefault="00DA0832" w:rsidP="009752D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484" w:type="dxa"/>
            <w:vAlign w:val="center"/>
          </w:tcPr>
          <w:p w:rsidR="00DA0832" w:rsidRDefault="00DA0832" w:rsidP="008C27BB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53" w:type="dxa"/>
          </w:tcPr>
          <w:p w:rsidR="00DA0832" w:rsidRDefault="00DA0832" w:rsidP="008C27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</w:p>
        </w:tc>
        <w:tc>
          <w:tcPr>
            <w:tcW w:w="2991" w:type="dxa"/>
          </w:tcPr>
          <w:p w:rsidR="00DA0832" w:rsidRDefault="00DA0832" w:rsidP="008C27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ru-RU" w:eastAsia="ru-RU"/>
              </w:rPr>
            </w:pPr>
          </w:p>
        </w:tc>
      </w:tr>
    </w:tbl>
    <w:p w:rsidR="00A65817" w:rsidRDefault="00A65817" w:rsidP="008C27BB">
      <w:pPr>
        <w:tabs>
          <w:tab w:val="left" w:pos="828"/>
          <w:tab w:val="left" w:pos="5508"/>
          <w:tab w:val="left" w:pos="8208"/>
        </w:tabs>
        <w:rPr>
          <w:rFonts w:ascii="Times New Roman" w:eastAsia="Times New Roman" w:hAnsi="Times New Roman" w:cs="Times New Roman"/>
          <w:b/>
          <w:color w:val="auto"/>
          <w:lang w:eastAsia="ru-RU"/>
        </w:rPr>
      </w:pPr>
    </w:p>
    <w:p w:rsidR="00A65817" w:rsidRDefault="00A65817" w:rsidP="0017700E">
      <w:pPr>
        <w:tabs>
          <w:tab w:val="left" w:pos="828"/>
          <w:tab w:val="left" w:pos="5508"/>
          <w:tab w:val="left" w:pos="8208"/>
        </w:tabs>
        <w:jc w:val="center"/>
        <w:rPr>
          <w:rFonts w:ascii="Times New Roman" w:eastAsia="Times New Roman" w:hAnsi="Times New Roman" w:cs="Times New Roman"/>
          <w:b/>
          <w:color w:val="auto"/>
          <w:lang w:eastAsia="ru-RU"/>
        </w:rPr>
      </w:pPr>
    </w:p>
    <w:p w:rsidR="00A65817" w:rsidRDefault="00A65817" w:rsidP="0017700E">
      <w:pPr>
        <w:tabs>
          <w:tab w:val="left" w:pos="828"/>
          <w:tab w:val="left" w:pos="5508"/>
          <w:tab w:val="left" w:pos="8208"/>
        </w:tabs>
        <w:jc w:val="center"/>
        <w:rPr>
          <w:rFonts w:ascii="Times New Roman" w:eastAsia="Times New Roman" w:hAnsi="Times New Roman" w:cs="Times New Roman"/>
          <w:b/>
          <w:color w:val="auto"/>
          <w:lang w:eastAsia="ru-RU"/>
        </w:rPr>
      </w:pPr>
    </w:p>
    <w:p w:rsidR="0017700E" w:rsidRDefault="00063072" w:rsidP="00F853F8">
      <w:pPr>
        <w:tabs>
          <w:tab w:val="left" w:pos="828"/>
          <w:tab w:val="left" w:pos="5508"/>
          <w:tab w:val="left" w:pos="8208"/>
        </w:tabs>
        <w:jc w:val="center"/>
        <w:rPr>
          <w:rFonts w:ascii="Times New Roman" w:eastAsia="Times New Roman" w:hAnsi="Times New Roman" w:cs="Times New Roman"/>
          <w:b/>
          <w:color w:val="auto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ІХ. </w:t>
      </w:r>
      <w:r w:rsidR="0017700E" w:rsidRPr="006D0052">
        <w:rPr>
          <w:rFonts w:ascii="Times New Roman" w:eastAsia="Times New Roman" w:hAnsi="Times New Roman" w:cs="Times New Roman"/>
          <w:b/>
          <w:color w:val="auto"/>
          <w:lang w:eastAsia="ru-RU"/>
        </w:rPr>
        <w:t>Об’єкти міської комунальної власності, щ</w:t>
      </w:r>
      <w:r w:rsidR="00F853F8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о перебувають </w:t>
      </w:r>
      <w:r w:rsidR="00944B3A">
        <w:rPr>
          <w:rFonts w:ascii="Times New Roman" w:eastAsia="Times New Roman" w:hAnsi="Times New Roman" w:cs="Times New Roman"/>
          <w:b/>
          <w:color w:val="auto"/>
          <w:lang w:eastAsia="ru-RU"/>
        </w:rPr>
        <w:t>на балансі</w:t>
      </w:r>
      <w:r w:rsidR="0017700E" w:rsidRPr="006D0052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комунального</w:t>
      </w:r>
      <w:r w:rsidR="00972478" w:rsidRPr="006D0052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</w:t>
      </w:r>
      <w:r w:rsidR="0017700E" w:rsidRPr="006D0052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підприємства «Виробниче житлове </w:t>
      </w:r>
      <w:r w:rsidR="00972478" w:rsidRPr="006D0052">
        <w:rPr>
          <w:rFonts w:ascii="Times New Roman" w:eastAsia="Times New Roman" w:hAnsi="Times New Roman" w:cs="Times New Roman"/>
          <w:b/>
          <w:color w:val="auto"/>
          <w:lang w:eastAsia="ru-RU"/>
        </w:rPr>
        <w:t>ремонтно-експлуатаційне</w:t>
      </w:r>
      <w:r w:rsidR="0017700E" w:rsidRPr="006D0052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управління</w:t>
      </w:r>
      <w:r w:rsidR="00972478" w:rsidRPr="006D0052">
        <w:rPr>
          <w:rFonts w:ascii="Times New Roman" w:eastAsia="Times New Roman" w:hAnsi="Times New Roman" w:cs="Times New Roman"/>
          <w:b/>
          <w:color w:val="auto"/>
          <w:lang w:eastAsia="ru-RU"/>
        </w:rPr>
        <w:t>»</w:t>
      </w:r>
    </w:p>
    <w:p w:rsidR="00A65817" w:rsidRPr="006D0052" w:rsidRDefault="00A65817" w:rsidP="00972478">
      <w:pPr>
        <w:tabs>
          <w:tab w:val="left" w:pos="766"/>
          <w:tab w:val="left" w:pos="5406"/>
          <w:tab w:val="left" w:pos="8044"/>
        </w:tabs>
        <w:rPr>
          <w:rFonts w:ascii="Times New Roman" w:eastAsia="Times New Roman" w:hAnsi="Times New Roman" w:cs="Times New Roman"/>
          <w:b/>
          <w:color w:val="auto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1"/>
        <w:gridCol w:w="5484"/>
        <w:gridCol w:w="553"/>
        <w:gridCol w:w="2991"/>
      </w:tblGrid>
      <w:tr w:rsidR="0017700E" w:rsidRPr="006D0052" w:rsidTr="00B803A1">
        <w:trPr>
          <w:trHeight w:val="1468"/>
        </w:trPr>
        <w:tc>
          <w:tcPr>
            <w:tcW w:w="861" w:type="dxa"/>
          </w:tcPr>
          <w:p w:rsidR="0017700E" w:rsidRPr="006D0052" w:rsidRDefault="0017700E" w:rsidP="00B803A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№п/п</w:t>
            </w:r>
          </w:p>
        </w:tc>
        <w:tc>
          <w:tcPr>
            <w:tcW w:w="5484" w:type="dxa"/>
          </w:tcPr>
          <w:p w:rsidR="0017700E" w:rsidRPr="006D0052" w:rsidRDefault="0017700E" w:rsidP="00B803A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Назва об’єкта </w:t>
            </w:r>
          </w:p>
        </w:tc>
        <w:tc>
          <w:tcPr>
            <w:tcW w:w="553" w:type="dxa"/>
            <w:textDirection w:val="btLr"/>
          </w:tcPr>
          <w:p w:rsidR="0017700E" w:rsidRPr="006D0052" w:rsidRDefault="0017700E" w:rsidP="00B803A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Кількість </w:t>
            </w:r>
          </w:p>
        </w:tc>
        <w:tc>
          <w:tcPr>
            <w:tcW w:w="2991" w:type="dxa"/>
          </w:tcPr>
          <w:p w:rsidR="0017700E" w:rsidRPr="006D0052" w:rsidRDefault="0017700E" w:rsidP="00B803A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Адреса </w:t>
            </w:r>
          </w:p>
        </w:tc>
      </w:tr>
      <w:tr w:rsidR="0017700E" w:rsidRPr="006D0052" w:rsidTr="00B803A1">
        <w:tc>
          <w:tcPr>
            <w:tcW w:w="861" w:type="dxa"/>
          </w:tcPr>
          <w:p w:rsidR="0017700E" w:rsidRPr="006D0052" w:rsidRDefault="0017700E" w:rsidP="00B803A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5484" w:type="dxa"/>
            <w:vAlign w:val="bottom"/>
          </w:tcPr>
          <w:p w:rsidR="0017700E" w:rsidRPr="006D0052" w:rsidRDefault="009E6116" w:rsidP="00B803A1">
            <w:pPr>
              <w:rPr>
                <w:rFonts w:ascii="Times New Roman" w:hAnsi="Times New Roman" w:cs="Times New Roman"/>
                <w:i/>
              </w:rPr>
            </w:pPr>
            <w:r w:rsidRPr="006D0052">
              <w:rPr>
                <w:rFonts w:ascii="Times New Roman" w:hAnsi="Times New Roman" w:cs="Times New Roman"/>
                <w:i/>
              </w:rPr>
              <w:t>5-ти поверхові житлові будинки</w:t>
            </w:r>
          </w:p>
        </w:tc>
        <w:tc>
          <w:tcPr>
            <w:tcW w:w="553" w:type="dxa"/>
          </w:tcPr>
          <w:p w:rsidR="0017700E" w:rsidRPr="006D0052" w:rsidRDefault="0017700E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991" w:type="dxa"/>
          </w:tcPr>
          <w:p w:rsidR="0017700E" w:rsidRPr="006D0052" w:rsidRDefault="0017700E" w:rsidP="00D07B3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9E6116" w:rsidRPr="006D0052" w:rsidTr="00B803A1">
        <w:tc>
          <w:tcPr>
            <w:tcW w:w="861" w:type="dxa"/>
          </w:tcPr>
          <w:p w:rsidR="009E6116" w:rsidRPr="006D0052" w:rsidRDefault="00267D02" w:rsidP="00B803A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5484" w:type="dxa"/>
            <w:vAlign w:val="bottom"/>
          </w:tcPr>
          <w:p w:rsidR="009E6116" w:rsidRPr="006D0052" w:rsidRDefault="009E6116" w:rsidP="00B803A1">
            <w:pPr>
              <w:rPr>
                <w:rFonts w:ascii="Times New Roman" w:hAnsi="Times New Roman" w:cs="Times New Roman"/>
              </w:rPr>
            </w:pPr>
            <w:r w:rsidRPr="006D0052">
              <w:rPr>
                <w:rFonts w:ascii="Times New Roman" w:hAnsi="Times New Roman" w:cs="Times New Roman"/>
              </w:rPr>
              <w:t>пр.-т Шевченка,74</w:t>
            </w:r>
          </w:p>
        </w:tc>
        <w:tc>
          <w:tcPr>
            <w:tcW w:w="553" w:type="dxa"/>
          </w:tcPr>
          <w:p w:rsidR="009E6116" w:rsidRPr="006D0052" w:rsidRDefault="00B803A1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9E6116" w:rsidRPr="006D0052" w:rsidRDefault="00D07B30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пр.-т Шевченка, 74</w:t>
            </w:r>
          </w:p>
        </w:tc>
      </w:tr>
      <w:tr w:rsidR="009E6116" w:rsidRPr="006D0052" w:rsidTr="00BB0225">
        <w:trPr>
          <w:trHeight w:val="437"/>
        </w:trPr>
        <w:tc>
          <w:tcPr>
            <w:tcW w:w="861" w:type="dxa"/>
          </w:tcPr>
          <w:p w:rsidR="009E6116" w:rsidRPr="006D0052" w:rsidRDefault="00267D02" w:rsidP="00B803A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5484" w:type="dxa"/>
            <w:vAlign w:val="bottom"/>
          </w:tcPr>
          <w:p w:rsidR="009E6116" w:rsidRDefault="009E6116" w:rsidP="00B803A1">
            <w:pPr>
              <w:rPr>
                <w:rFonts w:ascii="Times New Roman" w:hAnsi="Times New Roman" w:cs="Times New Roman"/>
              </w:rPr>
            </w:pPr>
            <w:r w:rsidRPr="006D0052">
              <w:rPr>
                <w:rFonts w:ascii="Times New Roman" w:hAnsi="Times New Roman" w:cs="Times New Roman"/>
              </w:rPr>
              <w:t>пр.-т Шевченка,16</w:t>
            </w:r>
            <w:r w:rsidR="00585C89">
              <w:rPr>
                <w:rFonts w:ascii="Times New Roman" w:hAnsi="Times New Roman" w:cs="Times New Roman"/>
              </w:rPr>
              <w:t xml:space="preserve"> </w:t>
            </w:r>
          </w:p>
          <w:p w:rsidR="00BB0225" w:rsidRPr="006D0052" w:rsidRDefault="00BB0225" w:rsidP="00B803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3" w:type="dxa"/>
          </w:tcPr>
          <w:p w:rsidR="009E6116" w:rsidRPr="006D0052" w:rsidRDefault="00B803A1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9E6116" w:rsidRPr="006D0052" w:rsidRDefault="00D07B30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м. Звенигородка, пр.-т Шевченка, </w:t>
            </w:r>
            <w:r w:rsidR="0027068F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16</w:t>
            </w:r>
          </w:p>
        </w:tc>
      </w:tr>
      <w:tr w:rsidR="009E6116" w:rsidRPr="006D0052" w:rsidTr="00B803A1">
        <w:tc>
          <w:tcPr>
            <w:tcW w:w="861" w:type="dxa"/>
          </w:tcPr>
          <w:p w:rsidR="009E6116" w:rsidRPr="006D0052" w:rsidRDefault="00267D02" w:rsidP="00B803A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</w:p>
        </w:tc>
        <w:tc>
          <w:tcPr>
            <w:tcW w:w="5484" w:type="dxa"/>
            <w:vAlign w:val="bottom"/>
          </w:tcPr>
          <w:p w:rsidR="009E6116" w:rsidRPr="006D0052" w:rsidRDefault="009E6116" w:rsidP="00B803A1">
            <w:pPr>
              <w:rPr>
                <w:rFonts w:ascii="Times New Roman" w:hAnsi="Times New Roman" w:cs="Times New Roman"/>
              </w:rPr>
            </w:pPr>
            <w:r w:rsidRPr="006D0052">
              <w:rPr>
                <w:rFonts w:ascii="Times New Roman" w:hAnsi="Times New Roman" w:cs="Times New Roman"/>
              </w:rPr>
              <w:t>пр.-т Шевченка,101а</w:t>
            </w:r>
            <w:r w:rsidR="00BB0225">
              <w:rPr>
                <w:rFonts w:ascii="Times New Roman" w:hAnsi="Times New Roman" w:cs="Times New Roman"/>
              </w:rPr>
              <w:t xml:space="preserve"> (гуртожиток)</w:t>
            </w:r>
          </w:p>
        </w:tc>
        <w:tc>
          <w:tcPr>
            <w:tcW w:w="553" w:type="dxa"/>
          </w:tcPr>
          <w:p w:rsidR="009E6116" w:rsidRPr="006D0052" w:rsidRDefault="00B803A1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9E6116" w:rsidRPr="006D0052" w:rsidRDefault="00D07B30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м. Звенигородка, пр.-т Шевченка, </w:t>
            </w:r>
            <w:r w:rsidR="0027068F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101а</w:t>
            </w:r>
          </w:p>
        </w:tc>
      </w:tr>
      <w:tr w:rsidR="009E6116" w:rsidRPr="006D0052" w:rsidTr="00BB0225">
        <w:trPr>
          <w:trHeight w:val="529"/>
        </w:trPr>
        <w:tc>
          <w:tcPr>
            <w:tcW w:w="861" w:type="dxa"/>
          </w:tcPr>
          <w:p w:rsidR="009E6116" w:rsidRPr="006D0052" w:rsidRDefault="00267D02" w:rsidP="00B803A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lastRenderedPageBreak/>
              <w:t>4</w:t>
            </w:r>
          </w:p>
        </w:tc>
        <w:tc>
          <w:tcPr>
            <w:tcW w:w="5484" w:type="dxa"/>
            <w:vAlign w:val="bottom"/>
          </w:tcPr>
          <w:p w:rsidR="009E6116" w:rsidRDefault="009E6116" w:rsidP="00B803A1">
            <w:pPr>
              <w:rPr>
                <w:rFonts w:ascii="Times New Roman" w:hAnsi="Times New Roman" w:cs="Times New Roman"/>
              </w:rPr>
            </w:pPr>
            <w:r w:rsidRPr="006D0052">
              <w:rPr>
                <w:rFonts w:ascii="Times New Roman" w:hAnsi="Times New Roman" w:cs="Times New Roman"/>
              </w:rPr>
              <w:t>пр.-т Шевченка,19</w:t>
            </w:r>
            <w:r w:rsidR="00763044">
              <w:rPr>
                <w:rFonts w:ascii="Times New Roman" w:hAnsi="Times New Roman" w:cs="Times New Roman"/>
              </w:rPr>
              <w:t xml:space="preserve"> </w:t>
            </w:r>
          </w:p>
          <w:p w:rsidR="00BB0225" w:rsidRPr="006D0052" w:rsidRDefault="00BB0225" w:rsidP="00B803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3" w:type="dxa"/>
          </w:tcPr>
          <w:p w:rsidR="009E6116" w:rsidRPr="006D0052" w:rsidRDefault="00B803A1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9E6116" w:rsidRPr="006D0052" w:rsidRDefault="00D07B30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м. Звенигородка, пр.-т Шевченка, </w:t>
            </w:r>
            <w:r w:rsidR="0027068F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19</w:t>
            </w:r>
          </w:p>
        </w:tc>
      </w:tr>
      <w:tr w:rsidR="009E6116" w:rsidRPr="006D0052" w:rsidTr="00B803A1">
        <w:tc>
          <w:tcPr>
            <w:tcW w:w="861" w:type="dxa"/>
          </w:tcPr>
          <w:p w:rsidR="009E6116" w:rsidRPr="006D0052" w:rsidRDefault="00267D02" w:rsidP="00B803A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</w:t>
            </w:r>
          </w:p>
        </w:tc>
        <w:tc>
          <w:tcPr>
            <w:tcW w:w="5484" w:type="dxa"/>
            <w:vAlign w:val="bottom"/>
          </w:tcPr>
          <w:p w:rsidR="009E6116" w:rsidRPr="006D0052" w:rsidRDefault="009E6116" w:rsidP="00B803A1">
            <w:pPr>
              <w:rPr>
                <w:rFonts w:ascii="Times New Roman" w:hAnsi="Times New Roman" w:cs="Times New Roman"/>
              </w:rPr>
            </w:pPr>
            <w:r w:rsidRPr="006D0052">
              <w:rPr>
                <w:rFonts w:ascii="Times New Roman" w:hAnsi="Times New Roman" w:cs="Times New Roman"/>
              </w:rPr>
              <w:t>вул. Терещенко, 20</w:t>
            </w:r>
          </w:p>
        </w:tc>
        <w:tc>
          <w:tcPr>
            <w:tcW w:w="553" w:type="dxa"/>
          </w:tcPr>
          <w:p w:rsidR="009E6116" w:rsidRPr="006D0052" w:rsidRDefault="00B803A1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9E6116" w:rsidRPr="006D0052" w:rsidRDefault="00D07B30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м. Звенигородка, </w:t>
            </w:r>
            <w:r w:rsidR="0027068F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вул. Терещенко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, </w:t>
            </w:r>
            <w:r w:rsidR="0027068F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20</w:t>
            </w:r>
          </w:p>
        </w:tc>
      </w:tr>
      <w:tr w:rsidR="009E6116" w:rsidRPr="006D0052" w:rsidTr="00267D02">
        <w:trPr>
          <w:trHeight w:val="265"/>
        </w:trPr>
        <w:tc>
          <w:tcPr>
            <w:tcW w:w="861" w:type="dxa"/>
          </w:tcPr>
          <w:p w:rsidR="009E6116" w:rsidRPr="006D0052" w:rsidRDefault="009E6116" w:rsidP="00B803A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484" w:type="dxa"/>
            <w:vAlign w:val="bottom"/>
          </w:tcPr>
          <w:p w:rsidR="009E6116" w:rsidRPr="006D0052" w:rsidRDefault="00267D02" w:rsidP="00B803A1">
            <w:pPr>
              <w:rPr>
                <w:rFonts w:ascii="Times New Roman" w:hAnsi="Times New Roman" w:cs="Times New Roman"/>
                <w:i/>
              </w:rPr>
            </w:pPr>
            <w:r w:rsidRPr="006D0052">
              <w:rPr>
                <w:rFonts w:ascii="Times New Roman" w:hAnsi="Times New Roman" w:cs="Times New Roman"/>
                <w:i/>
              </w:rPr>
              <w:t>4-х, 3-х, 2-х поверхові  житлові будинки</w:t>
            </w:r>
          </w:p>
        </w:tc>
        <w:tc>
          <w:tcPr>
            <w:tcW w:w="553" w:type="dxa"/>
          </w:tcPr>
          <w:p w:rsidR="009E6116" w:rsidRPr="006D0052" w:rsidRDefault="009E6116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991" w:type="dxa"/>
          </w:tcPr>
          <w:p w:rsidR="009E6116" w:rsidRPr="006D0052" w:rsidRDefault="009E6116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267D02" w:rsidRPr="006D0052" w:rsidTr="00B803A1">
        <w:trPr>
          <w:trHeight w:val="276"/>
        </w:trPr>
        <w:tc>
          <w:tcPr>
            <w:tcW w:w="861" w:type="dxa"/>
          </w:tcPr>
          <w:p w:rsidR="00267D02" w:rsidRPr="006D0052" w:rsidRDefault="00267D02" w:rsidP="00B803A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5484" w:type="dxa"/>
            <w:vAlign w:val="bottom"/>
          </w:tcPr>
          <w:p w:rsidR="00267D02" w:rsidRPr="006D0052" w:rsidRDefault="00267D02" w:rsidP="00B803A1">
            <w:pPr>
              <w:rPr>
                <w:rFonts w:ascii="Times New Roman" w:hAnsi="Times New Roman" w:cs="Times New Roman"/>
              </w:rPr>
            </w:pPr>
            <w:r w:rsidRPr="006D0052">
              <w:rPr>
                <w:rFonts w:ascii="Times New Roman" w:hAnsi="Times New Roman" w:cs="Times New Roman"/>
              </w:rPr>
              <w:t>вул. О. Кошиця,</w:t>
            </w:r>
            <w:r w:rsidR="00763044">
              <w:rPr>
                <w:rFonts w:ascii="Times New Roman" w:hAnsi="Times New Roman" w:cs="Times New Roman"/>
              </w:rPr>
              <w:t xml:space="preserve"> </w:t>
            </w:r>
            <w:r w:rsidRPr="006D0052">
              <w:rPr>
                <w:rFonts w:ascii="Times New Roman" w:hAnsi="Times New Roman" w:cs="Times New Roman"/>
              </w:rPr>
              <w:t>38б</w:t>
            </w:r>
          </w:p>
        </w:tc>
        <w:tc>
          <w:tcPr>
            <w:tcW w:w="553" w:type="dxa"/>
          </w:tcPr>
          <w:p w:rsidR="00267D02" w:rsidRPr="006D0052" w:rsidRDefault="00B803A1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267D02" w:rsidRPr="006D0052" w:rsidRDefault="00D07B30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м. Звенигородка, </w:t>
            </w:r>
            <w:r w:rsidR="0027068F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вул О. Кошиця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, </w:t>
            </w:r>
            <w:r w:rsidR="0027068F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38б</w:t>
            </w:r>
          </w:p>
        </w:tc>
      </w:tr>
      <w:tr w:rsidR="009E6116" w:rsidRPr="006D0052" w:rsidTr="00B803A1">
        <w:tc>
          <w:tcPr>
            <w:tcW w:w="861" w:type="dxa"/>
          </w:tcPr>
          <w:p w:rsidR="009E6116" w:rsidRPr="006D0052" w:rsidRDefault="00267D02" w:rsidP="00B803A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5484" w:type="dxa"/>
            <w:vAlign w:val="bottom"/>
          </w:tcPr>
          <w:p w:rsidR="009E6116" w:rsidRPr="006D0052" w:rsidRDefault="00267D02" w:rsidP="00B803A1">
            <w:pPr>
              <w:rPr>
                <w:rFonts w:ascii="Times New Roman" w:hAnsi="Times New Roman" w:cs="Times New Roman"/>
              </w:rPr>
            </w:pPr>
            <w:r w:rsidRPr="006D0052">
              <w:rPr>
                <w:rFonts w:ascii="Times New Roman" w:hAnsi="Times New Roman" w:cs="Times New Roman"/>
              </w:rPr>
              <w:t>в</w:t>
            </w:r>
            <w:r w:rsidR="009E6116" w:rsidRPr="006D0052">
              <w:rPr>
                <w:rFonts w:ascii="Times New Roman" w:hAnsi="Times New Roman" w:cs="Times New Roman"/>
              </w:rPr>
              <w:t>ул. Криницького, 41</w:t>
            </w:r>
          </w:p>
        </w:tc>
        <w:tc>
          <w:tcPr>
            <w:tcW w:w="553" w:type="dxa"/>
          </w:tcPr>
          <w:p w:rsidR="009E6116" w:rsidRPr="006D0052" w:rsidRDefault="00B803A1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9E6116" w:rsidRPr="006D0052" w:rsidRDefault="00D07B30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м. Звенигородка, </w:t>
            </w:r>
            <w:r w:rsidR="0027068F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Криницького, 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</w:t>
            </w:r>
            <w:r w:rsidR="0027068F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</w:tr>
      <w:tr w:rsidR="009E6116" w:rsidRPr="006D0052" w:rsidTr="00B803A1">
        <w:tc>
          <w:tcPr>
            <w:tcW w:w="861" w:type="dxa"/>
          </w:tcPr>
          <w:p w:rsidR="009E6116" w:rsidRPr="006D0052" w:rsidRDefault="00267D02" w:rsidP="00B803A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</w:p>
        </w:tc>
        <w:tc>
          <w:tcPr>
            <w:tcW w:w="5484" w:type="dxa"/>
            <w:vAlign w:val="bottom"/>
          </w:tcPr>
          <w:p w:rsidR="009E6116" w:rsidRPr="006D0052" w:rsidRDefault="00267D02" w:rsidP="00B803A1">
            <w:pPr>
              <w:rPr>
                <w:rFonts w:ascii="Times New Roman" w:hAnsi="Times New Roman" w:cs="Times New Roman"/>
              </w:rPr>
            </w:pPr>
            <w:r w:rsidRPr="006D0052">
              <w:rPr>
                <w:rFonts w:ascii="Times New Roman" w:hAnsi="Times New Roman" w:cs="Times New Roman"/>
              </w:rPr>
              <w:t>в</w:t>
            </w:r>
            <w:r w:rsidR="009E6116" w:rsidRPr="006D0052">
              <w:rPr>
                <w:rFonts w:ascii="Times New Roman" w:hAnsi="Times New Roman" w:cs="Times New Roman"/>
              </w:rPr>
              <w:t>ул. Терещенко, 17</w:t>
            </w:r>
          </w:p>
        </w:tc>
        <w:tc>
          <w:tcPr>
            <w:tcW w:w="553" w:type="dxa"/>
          </w:tcPr>
          <w:p w:rsidR="009E6116" w:rsidRPr="006D0052" w:rsidRDefault="00B803A1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9E6116" w:rsidRPr="006D0052" w:rsidRDefault="00D07B30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м. Звенигородка, </w:t>
            </w:r>
            <w:r w:rsidR="0027068F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вул. Терещенко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, </w:t>
            </w:r>
            <w:r w:rsidR="0027068F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</w:t>
            </w:r>
          </w:p>
        </w:tc>
      </w:tr>
      <w:tr w:rsidR="009E6116" w:rsidRPr="006D0052" w:rsidTr="00267D02">
        <w:trPr>
          <w:trHeight w:val="265"/>
        </w:trPr>
        <w:tc>
          <w:tcPr>
            <w:tcW w:w="861" w:type="dxa"/>
          </w:tcPr>
          <w:p w:rsidR="009E6116" w:rsidRPr="006D0052" w:rsidRDefault="009E6116" w:rsidP="00B803A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484" w:type="dxa"/>
            <w:vAlign w:val="bottom"/>
          </w:tcPr>
          <w:p w:rsidR="009E6116" w:rsidRPr="006D0052" w:rsidRDefault="005762DE" w:rsidP="00B803A1">
            <w:pPr>
              <w:rPr>
                <w:rFonts w:ascii="Times New Roman" w:hAnsi="Times New Roman" w:cs="Times New Roman"/>
                <w:i/>
              </w:rPr>
            </w:pPr>
            <w:r w:rsidRPr="006D0052">
              <w:rPr>
                <w:rFonts w:ascii="Times New Roman" w:hAnsi="Times New Roman" w:cs="Times New Roman"/>
                <w:i/>
              </w:rPr>
              <w:t>Одноповерхові</w:t>
            </w:r>
            <w:r w:rsidR="00A65817">
              <w:rPr>
                <w:rFonts w:ascii="Times New Roman" w:hAnsi="Times New Roman" w:cs="Times New Roman"/>
                <w:i/>
              </w:rPr>
              <w:t xml:space="preserve"> </w:t>
            </w:r>
            <w:r w:rsidRPr="006D0052">
              <w:rPr>
                <w:rFonts w:ascii="Times New Roman" w:hAnsi="Times New Roman" w:cs="Times New Roman"/>
                <w:i/>
              </w:rPr>
              <w:t xml:space="preserve">житлові будинки </w:t>
            </w:r>
          </w:p>
        </w:tc>
        <w:tc>
          <w:tcPr>
            <w:tcW w:w="553" w:type="dxa"/>
          </w:tcPr>
          <w:p w:rsidR="009E6116" w:rsidRPr="006D0052" w:rsidRDefault="009E6116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991" w:type="dxa"/>
          </w:tcPr>
          <w:p w:rsidR="009E6116" w:rsidRPr="006D0052" w:rsidRDefault="009E6116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267D02" w:rsidRPr="006D0052" w:rsidTr="00B803A1">
        <w:trPr>
          <w:trHeight w:val="288"/>
        </w:trPr>
        <w:tc>
          <w:tcPr>
            <w:tcW w:w="861" w:type="dxa"/>
          </w:tcPr>
          <w:p w:rsidR="00267D02" w:rsidRPr="006D0052" w:rsidRDefault="0027068F" w:rsidP="00B803A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5484" w:type="dxa"/>
            <w:vAlign w:val="bottom"/>
          </w:tcPr>
          <w:p w:rsidR="00267D02" w:rsidRPr="006D0052" w:rsidRDefault="00267D02" w:rsidP="00B803A1">
            <w:pPr>
              <w:rPr>
                <w:rFonts w:ascii="Times New Roman" w:hAnsi="Times New Roman" w:cs="Times New Roman"/>
              </w:rPr>
            </w:pPr>
            <w:r w:rsidRPr="006D0052">
              <w:rPr>
                <w:rFonts w:ascii="Times New Roman" w:hAnsi="Times New Roman" w:cs="Times New Roman"/>
              </w:rPr>
              <w:t>вул. Благовісна, 76</w:t>
            </w:r>
          </w:p>
        </w:tc>
        <w:tc>
          <w:tcPr>
            <w:tcW w:w="553" w:type="dxa"/>
          </w:tcPr>
          <w:p w:rsidR="00267D02" w:rsidRPr="006D0052" w:rsidRDefault="00B803A1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267D02" w:rsidRPr="006D0052" w:rsidRDefault="00D07B30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м. Звенигородка, </w:t>
            </w:r>
            <w:r w:rsidR="0027068F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вул. Благовісна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, 7</w:t>
            </w:r>
            <w:r w:rsidR="0027068F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</w:t>
            </w:r>
          </w:p>
        </w:tc>
      </w:tr>
      <w:tr w:rsidR="00267D02" w:rsidRPr="006D0052" w:rsidTr="00B803A1">
        <w:tc>
          <w:tcPr>
            <w:tcW w:w="861" w:type="dxa"/>
          </w:tcPr>
          <w:p w:rsidR="00267D02" w:rsidRPr="006D0052" w:rsidRDefault="0027068F" w:rsidP="00B803A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5484" w:type="dxa"/>
            <w:vAlign w:val="bottom"/>
          </w:tcPr>
          <w:p w:rsidR="00267D02" w:rsidRPr="006D0052" w:rsidRDefault="00267D02" w:rsidP="00B803A1">
            <w:pPr>
              <w:rPr>
                <w:rFonts w:ascii="Times New Roman" w:hAnsi="Times New Roman" w:cs="Times New Roman"/>
              </w:rPr>
            </w:pPr>
            <w:r w:rsidRPr="006D0052">
              <w:rPr>
                <w:rFonts w:ascii="Times New Roman" w:hAnsi="Times New Roman" w:cs="Times New Roman"/>
              </w:rPr>
              <w:t>вул. Благовісна, 33</w:t>
            </w:r>
          </w:p>
        </w:tc>
        <w:tc>
          <w:tcPr>
            <w:tcW w:w="553" w:type="dxa"/>
          </w:tcPr>
          <w:p w:rsidR="00267D02" w:rsidRPr="006D0052" w:rsidRDefault="00B803A1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267D02" w:rsidRPr="006D0052" w:rsidRDefault="0027068F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Звенигородка,вул. Благовісна</w:t>
            </w:r>
            <w:r w:rsidR="00D07B30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, 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33</w:t>
            </w:r>
          </w:p>
        </w:tc>
      </w:tr>
      <w:tr w:rsidR="00267D02" w:rsidRPr="006D0052" w:rsidTr="00B803A1">
        <w:tc>
          <w:tcPr>
            <w:tcW w:w="861" w:type="dxa"/>
          </w:tcPr>
          <w:p w:rsidR="00267D02" w:rsidRPr="006D0052" w:rsidRDefault="0027068F" w:rsidP="00B803A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</w:p>
        </w:tc>
        <w:tc>
          <w:tcPr>
            <w:tcW w:w="5484" w:type="dxa"/>
            <w:vAlign w:val="bottom"/>
          </w:tcPr>
          <w:p w:rsidR="00267D02" w:rsidRPr="006D0052" w:rsidRDefault="00267D02" w:rsidP="00B803A1">
            <w:pPr>
              <w:rPr>
                <w:rFonts w:ascii="Times New Roman" w:hAnsi="Times New Roman" w:cs="Times New Roman"/>
              </w:rPr>
            </w:pPr>
            <w:r w:rsidRPr="006D0052">
              <w:rPr>
                <w:rFonts w:ascii="Times New Roman" w:hAnsi="Times New Roman" w:cs="Times New Roman"/>
              </w:rPr>
              <w:t>вул. Благовісна,</w:t>
            </w:r>
            <w:r w:rsidR="00763044">
              <w:rPr>
                <w:rFonts w:ascii="Times New Roman" w:hAnsi="Times New Roman" w:cs="Times New Roman"/>
              </w:rPr>
              <w:t xml:space="preserve"> </w:t>
            </w:r>
            <w:r w:rsidRPr="006D0052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553" w:type="dxa"/>
          </w:tcPr>
          <w:p w:rsidR="00267D02" w:rsidRPr="006D0052" w:rsidRDefault="00B803A1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267D02" w:rsidRPr="006D0052" w:rsidRDefault="00D07B30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м. Звенигородка, </w:t>
            </w:r>
            <w:r w:rsidR="0027068F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вул. Благовісна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, 7</w:t>
            </w:r>
            <w:r w:rsidR="0027068F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</w:tr>
      <w:tr w:rsidR="00267D02" w:rsidRPr="006D0052" w:rsidTr="00B803A1">
        <w:tc>
          <w:tcPr>
            <w:tcW w:w="861" w:type="dxa"/>
          </w:tcPr>
          <w:p w:rsidR="00267D02" w:rsidRPr="006D0052" w:rsidRDefault="0027068F" w:rsidP="00B803A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5484" w:type="dxa"/>
            <w:vAlign w:val="bottom"/>
          </w:tcPr>
          <w:p w:rsidR="00267D02" w:rsidRPr="006D0052" w:rsidRDefault="00267D02" w:rsidP="00B803A1">
            <w:pPr>
              <w:rPr>
                <w:rFonts w:ascii="Times New Roman" w:hAnsi="Times New Roman" w:cs="Times New Roman"/>
              </w:rPr>
            </w:pPr>
            <w:r w:rsidRPr="006D0052">
              <w:rPr>
                <w:rFonts w:ascii="Times New Roman" w:hAnsi="Times New Roman" w:cs="Times New Roman"/>
              </w:rPr>
              <w:t>вул. Благовісна, 90</w:t>
            </w:r>
          </w:p>
        </w:tc>
        <w:tc>
          <w:tcPr>
            <w:tcW w:w="553" w:type="dxa"/>
          </w:tcPr>
          <w:p w:rsidR="00267D02" w:rsidRPr="006D0052" w:rsidRDefault="00B803A1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267D02" w:rsidRPr="006D0052" w:rsidRDefault="00D07B30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м. Звенигородка, </w:t>
            </w:r>
            <w:r w:rsidR="0027068F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вул. Благовісна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, </w:t>
            </w:r>
            <w:r w:rsidR="0027068F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90</w:t>
            </w:r>
          </w:p>
        </w:tc>
      </w:tr>
      <w:tr w:rsidR="00267D02" w:rsidRPr="006D0052" w:rsidTr="00B803A1">
        <w:tc>
          <w:tcPr>
            <w:tcW w:w="861" w:type="dxa"/>
          </w:tcPr>
          <w:p w:rsidR="00267D02" w:rsidRPr="006D0052" w:rsidRDefault="0027068F" w:rsidP="00B803A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</w:t>
            </w:r>
          </w:p>
        </w:tc>
        <w:tc>
          <w:tcPr>
            <w:tcW w:w="5484" w:type="dxa"/>
            <w:vAlign w:val="bottom"/>
          </w:tcPr>
          <w:p w:rsidR="00267D02" w:rsidRPr="006D0052" w:rsidRDefault="00267D02" w:rsidP="00B803A1">
            <w:pPr>
              <w:rPr>
                <w:rFonts w:ascii="Times New Roman" w:hAnsi="Times New Roman" w:cs="Times New Roman"/>
              </w:rPr>
            </w:pPr>
            <w:r w:rsidRPr="006D0052">
              <w:rPr>
                <w:rFonts w:ascii="Times New Roman" w:hAnsi="Times New Roman" w:cs="Times New Roman"/>
              </w:rPr>
              <w:t>вул. Благовісна, 134а</w:t>
            </w:r>
          </w:p>
        </w:tc>
        <w:tc>
          <w:tcPr>
            <w:tcW w:w="553" w:type="dxa"/>
          </w:tcPr>
          <w:p w:rsidR="00267D02" w:rsidRPr="006D0052" w:rsidRDefault="00B803A1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267D02" w:rsidRPr="006D0052" w:rsidRDefault="00D07B30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м. Звенигородка, </w:t>
            </w:r>
            <w:r w:rsidR="0027068F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вул. Благовісна, 13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</w:t>
            </w:r>
            <w:r w:rsidR="0027068F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а</w:t>
            </w:r>
          </w:p>
        </w:tc>
      </w:tr>
      <w:tr w:rsidR="00267D02" w:rsidRPr="006D0052" w:rsidTr="00B803A1">
        <w:tc>
          <w:tcPr>
            <w:tcW w:w="861" w:type="dxa"/>
          </w:tcPr>
          <w:p w:rsidR="00267D02" w:rsidRPr="006D0052" w:rsidRDefault="0027068F" w:rsidP="00B803A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</w:t>
            </w:r>
          </w:p>
        </w:tc>
        <w:tc>
          <w:tcPr>
            <w:tcW w:w="5484" w:type="dxa"/>
            <w:vAlign w:val="bottom"/>
          </w:tcPr>
          <w:p w:rsidR="00267D02" w:rsidRPr="006D0052" w:rsidRDefault="00267D02" w:rsidP="00B803A1">
            <w:pPr>
              <w:rPr>
                <w:rFonts w:ascii="Times New Roman" w:hAnsi="Times New Roman" w:cs="Times New Roman"/>
              </w:rPr>
            </w:pPr>
            <w:r w:rsidRPr="006D0052">
              <w:rPr>
                <w:rFonts w:ascii="Times New Roman" w:hAnsi="Times New Roman" w:cs="Times New Roman"/>
              </w:rPr>
              <w:t>вул. Чорновола, 57</w:t>
            </w:r>
          </w:p>
        </w:tc>
        <w:tc>
          <w:tcPr>
            <w:tcW w:w="553" w:type="dxa"/>
          </w:tcPr>
          <w:p w:rsidR="00267D02" w:rsidRPr="006D0052" w:rsidRDefault="00B803A1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267D02" w:rsidRPr="006D0052" w:rsidRDefault="00D07B30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м. Звенигородка, </w:t>
            </w:r>
            <w:r w:rsidR="0027068F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Чорновола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, </w:t>
            </w:r>
            <w:r w:rsidR="0027068F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</w:t>
            </w:r>
          </w:p>
        </w:tc>
      </w:tr>
      <w:tr w:rsidR="00267D02" w:rsidRPr="006D0052" w:rsidTr="00B803A1">
        <w:tc>
          <w:tcPr>
            <w:tcW w:w="861" w:type="dxa"/>
          </w:tcPr>
          <w:p w:rsidR="00267D02" w:rsidRPr="006D0052" w:rsidRDefault="0027068F" w:rsidP="00B803A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</w:t>
            </w:r>
          </w:p>
        </w:tc>
        <w:tc>
          <w:tcPr>
            <w:tcW w:w="5484" w:type="dxa"/>
            <w:vAlign w:val="bottom"/>
          </w:tcPr>
          <w:p w:rsidR="00267D02" w:rsidRPr="006D0052" w:rsidRDefault="00267D02" w:rsidP="00B803A1">
            <w:pPr>
              <w:rPr>
                <w:rFonts w:ascii="Times New Roman" w:hAnsi="Times New Roman" w:cs="Times New Roman"/>
              </w:rPr>
            </w:pPr>
            <w:r w:rsidRPr="006D0052">
              <w:rPr>
                <w:rFonts w:ascii="Times New Roman" w:hAnsi="Times New Roman" w:cs="Times New Roman"/>
              </w:rPr>
              <w:t>вул. Давидова, 34</w:t>
            </w:r>
          </w:p>
        </w:tc>
        <w:tc>
          <w:tcPr>
            <w:tcW w:w="553" w:type="dxa"/>
          </w:tcPr>
          <w:p w:rsidR="00267D02" w:rsidRPr="006D0052" w:rsidRDefault="00B803A1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267D02" w:rsidRPr="006D0052" w:rsidRDefault="00D07B30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м. Звенигородка, </w:t>
            </w:r>
            <w:r w:rsidR="0027068F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вул. Давидова, 3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</w:t>
            </w:r>
          </w:p>
        </w:tc>
      </w:tr>
      <w:tr w:rsidR="00267D02" w:rsidRPr="006D0052" w:rsidTr="00B803A1">
        <w:tc>
          <w:tcPr>
            <w:tcW w:w="861" w:type="dxa"/>
          </w:tcPr>
          <w:p w:rsidR="00267D02" w:rsidRPr="006D0052" w:rsidRDefault="0027068F" w:rsidP="00B803A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8</w:t>
            </w:r>
          </w:p>
        </w:tc>
        <w:tc>
          <w:tcPr>
            <w:tcW w:w="5484" w:type="dxa"/>
            <w:vAlign w:val="bottom"/>
          </w:tcPr>
          <w:p w:rsidR="00267D02" w:rsidRPr="006D0052" w:rsidRDefault="00267D02" w:rsidP="00B803A1">
            <w:pPr>
              <w:rPr>
                <w:rFonts w:ascii="Times New Roman" w:hAnsi="Times New Roman" w:cs="Times New Roman"/>
              </w:rPr>
            </w:pPr>
            <w:r w:rsidRPr="006D0052">
              <w:rPr>
                <w:rFonts w:ascii="Times New Roman" w:hAnsi="Times New Roman" w:cs="Times New Roman"/>
              </w:rPr>
              <w:t>вул. Шевченка, 31</w:t>
            </w:r>
          </w:p>
        </w:tc>
        <w:tc>
          <w:tcPr>
            <w:tcW w:w="553" w:type="dxa"/>
          </w:tcPr>
          <w:p w:rsidR="00267D02" w:rsidRPr="006D0052" w:rsidRDefault="00B803A1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267D02" w:rsidRPr="006D0052" w:rsidRDefault="00D07B30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м. Звенигородка, </w:t>
            </w:r>
            <w:r w:rsidR="0027068F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вул.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Шевченка, </w:t>
            </w:r>
            <w:r w:rsidR="0027068F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31</w:t>
            </w:r>
          </w:p>
        </w:tc>
      </w:tr>
      <w:tr w:rsidR="00267D02" w:rsidRPr="006D0052" w:rsidTr="00B803A1">
        <w:tc>
          <w:tcPr>
            <w:tcW w:w="861" w:type="dxa"/>
          </w:tcPr>
          <w:p w:rsidR="00267D02" w:rsidRPr="006D0052" w:rsidRDefault="0027068F" w:rsidP="00B803A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9</w:t>
            </w:r>
          </w:p>
        </w:tc>
        <w:tc>
          <w:tcPr>
            <w:tcW w:w="5484" w:type="dxa"/>
            <w:vAlign w:val="bottom"/>
          </w:tcPr>
          <w:p w:rsidR="00267D02" w:rsidRPr="006D0052" w:rsidRDefault="00267D02" w:rsidP="00B803A1">
            <w:pPr>
              <w:rPr>
                <w:rFonts w:ascii="Times New Roman" w:hAnsi="Times New Roman" w:cs="Times New Roman"/>
              </w:rPr>
            </w:pPr>
            <w:r w:rsidRPr="006D0052">
              <w:rPr>
                <w:rFonts w:ascii="Times New Roman" w:hAnsi="Times New Roman" w:cs="Times New Roman"/>
              </w:rPr>
              <w:t>вул. Сошенка, 48</w:t>
            </w:r>
          </w:p>
        </w:tc>
        <w:tc>
          <w:tcPr>
            <w:tcW w:w="553" w:type="dxa"/>
          </w:tcPr>
          <w:p w:rsidR="00267D02" w:rsidRPr="006D0052" w:rsidRDefault="00B803A1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267D02" w:rsidRPr="006D0052" w:rsidRDefault="0027068F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</w:t>
            </w:r>
            <w:r w:rsidR="00D07B30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,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вул. Сошенка,</w:t>
            </w:r>
            <w:r w:rsidR="00D07B30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48</w:t>
            </w:r>
          </w:p>
        </w:tc>
      </w:tr>
      <w:tr w:rsidR="00267D02" w:rsidRPr="006D0052" w:rsidTr="00B803A1">
        <w:tc>
          <w:tcPr>
            <w:tcW w:w="861" w:type="dxa"/>
          </w:tcPr>
          <w:p w:rsidR="00267D02" w:rsidRPr="006D0052" w:rsidRDefault="0027068F" w:rsidP="00B803A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</w:t>
            </w:r>
          </w:p>
        </w:tc>
        <w:tc>
          <w:tcPr>
            <w:tcW w:w="5484" w:type="dxa"/>
            <w:vAlign w:val="bottom"/>
          </w:tcPr>
          <w:p w:rsidR="00267D02" w:rsidRPr="006D0052" w:rsidRDefault="00267D02" w:rsidP="00B803A1">
            <w:pPr>
              <w:rPr>
                <w:rFonts w:ascii="Times New Roman" w:hAnsi="Times New Roman" w:cs="Times New Roman"/>
              </w:rPr>
            </w:pPr>
            <w:r w:rsidRPr="006D0052">
              <w:rPr>
                <w:rFonts w:ascii="Times New Roman" w:hAnsi="Times New Roman" w:cs="Times New Roman"/>
              </w:rPr>
              <w:t>вул. Дружби, 20</w:t>
            </w:r>
          </w:p>
        </w:tc>
        <w:tc>
          <w:tcPr>
            <w:tcW w:w="553" w:type="dxa"/>
          </w:tcPr>
          <w:p w:rsidR="00267D02" w:rsidRPr="006D0052" w:rsidRDefault="00B803A1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267D02" w:rsidRPr="006D0052" w:rsidRDefault="0027068F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вул. Дружби, 20</w:t>
            </w:r>
          </w:p>
        </w:tc>
      </w:tr>
      <w:tr w:rsidR="00267D02" w:rsidRPr="006D0052" w:rsidTr="00B803A1">
        <w:tc>
          <w:tcPr>
            <w:tcW w:w="861" w:type="dxa"/>
          </w:tcPr>
          <w:p w:rsidR="00267D02" w:rsidRPr="006D0052" w:rsidRDefault="0027068F" w:rsidP="00B803A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11</w:t>
            </w:r>
          </w:p>
        </w:tc>
        <w:tc>
          <w:tcPr>
            <w:tcW w:w="5484" w:type="dxa"/>
            <w:vAlign w:val="bottom"/>
          </w:tcPr>
          <w:p w:rsidR="00267D02" w:rsidRPr="006D0052" w:rsidRDefault="00267D02" w:rsidP="00B803A1">
            <w:pPr>
              <w:rPr>
                <w:rFonts w:ascii="Times New Roman" w:hAnsi="Times New Roman" w:cs="Times New Roman"/>
              </w:rPr>
            </w:pPr>
            <w:r w:rsidRPr="006D0052">
              <w:rPr>
                <w:rFonts w:ascii="Times New Roman" w:hAnsi="Times New Roman" w:cs="Times New Roman"/>
              </w:rPr>
              <w:t>вул. Суворова, 74</w:t>
            </w:r>
          </w:p>
        </w:tc>
        <w:tc>
          <w:tcPr>
            <w:tcW w:w="553" w:type="dxa"/>
          </w:tcPr>
          <w:p w:rsidR="00267D02" w:rsidRPr="006D0052" w:rsidRDefault="00B803A1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267D02" w:rsidRPr="006D0052" w:rsidRDefault="0027068F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м. Звенигородка, </w:t>
            </w:r>
            <w:r w:rsidR="00415945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вул. Суворова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, 74</w:t>
            </w:r>
          </w:p>
        </w:tc>
      </w:tr>
      <w:tr w:rsidR="00267D02" w:rsidRPr="006D0052" w:rsidTr="00B803A1">
        <w:tc>
          <w:tcPr>
            <w:tcW w:w="861" w:type="dxa"/>
          </w:tcPr>
          <w:p w:rsidR="00267D02" w:rsidRPr="006D0052" w:rsidRDefault="00585C89" w:rsidP="00B803A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</w:t>
            </w:r>
          </w:p>
        </w:tc>
        <w:tc>
          <w:tcPr>
            <w:tcW w:w="5484" w:type="dxa"/>
            <w:vAlign w:val="bottom"/>
          </w:tcPr>
          <w:p w:rsidR="00267D02" w:rsidRPr="006D0052" w:rsidRDefault="00663B40" w:rsidP="00B803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Будівля </w:t>
            </w:r>
            <w:r w:rsidR="00AF15BC">
              <w:rPr>
                <w:rFonts w:ascii="Times New Roman" w:hAnsi="Times New Roman" w:cs="Times New Roman"/>
              </w:rPr>
              <w:t xml:space="preserve">по </w:t>
            </w:r>
            <w:r w:rsidR="005762DE" w:rsidRPr="006D0052">
              <w:rPr>
                <w:rFonts w:ascii="Times New Roman" w:hAnsi="Times New Roman" w:cs="Times New Roman"/>
              </w:rPr>
              <w:t>пр.-т Шевченка, 63(міська рада)</w:t>
            </w:r>
          </w:p>
        </w:tc>
        <w:tc>
          <w:tcPr>
            <w:tcW w:w="553" w:type="dxa"/>
          </w:tcPr>
          <w:p w:rsidR="00267D02" w:rsidRPr="006D0052" w:rsidRDefault="00B803A1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267D02" w:rsidRPr="006D0052" w:rsidRDefault="0027068F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</w:t>
            </w:r>
            <w:r w:rsidR="00710B11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Звенигородка, пр.-т Шевченка, 6</w:t>
            </w:r>
            <w:r w:rsidR="00415945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</w:p>
        </w:tc>
      </w:tr>
      <w:tr w:rsidR="00267D02" w:rsidRPr="006D0052" w:rsidTr="00B803A1">
        <w:tc>
          <w:tcPr>
            <w:tcW w:w="861" w:type="dxa"/>
          </w:tcPr>
          <w:p w:rsidR="00267D02" w:rsidRPr="006D0052" w:rsidRDefault="00585C89" w:rsidP="00B803A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13</w:t>
            </w:r>
          </w:p>
        </w:tc>
        <w:tc>
          <w:tcPr>
            <w:tcW w:w="5484" w:type="dxa"/>
            <w:vAlign w:val="bottom"/>
          </w:tcPr>
          <w:p w:rsidR="00267D02" w:rsidRPr="006D0052" w:rsidRDefault="00267D02" w:rsidP="00B803A1">
            <w:pPr>
              <w:rPr>
                <w:rFonts w:ascii="Times New Roman" w:hAnsi="Times New Roman" w:cs="Times New Roman"/>
              </w:rPr>
            </w:pPr>
            <w:r w:rsidRPr="006D0052">
              <w:rPr>
                <w:rFonts w:ascii="Times New Roman" w:hAnsi="Times New Roman" w:cs="Times New Roman"/>
              </w:rPr>
              <w:t>вул.</w:t>
            </w:r>
            <w:r w:rsidR="005762DE" w:rsidRPr="006D0052">
              <w:rPr>
                <w:rFonts w:ascii="Times New Roman" w:hAnsi="Times New Roman" w:cs="Times New Roman"/>
              </w:rPr>
              <w:t xml:space="preserve"> Героїв Небесної Сотні, 83(прохідна)</w:t>
            </w:r>
          </w:p>
        </w:tc>
        <w:tc>
          <w:tcPr>
            <w:tcW w:w="553" w:type="dxa"/>
          </w:tcPr>
          <w:p w:rsidR="00267D02" w:rsidRPr="006D0052" w:rsidRDefault="00B803A1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267D02" w:rsidRPr="006D0052" w:rsidRDefault="0027068F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м. Звенигородка, </w:t>
            </w:r>
            <w:r w:rsidR="00415945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вул. Героїв Небесної сотні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, </w:t>
            </w:r>
            <w:r w:rsidR="00415945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83</w:t>
            </w:r>
          </w:p>
        </w:tc>
      </w:tr>
      <w:tr w:rsidR="005762DE" w:rsidRPr="006D0052" w:rsidTr="00763044">
        <w:trPr>
          <w:trHeight w:val="1117"/>
        </w:trPr>
        <w:tc>
          <w:tcPr>
            <w:tcW w:w="861" w:type="dxa"/>
          </w:tcPr>
          <w:p w:rsidR="005762DE" w:rsidRPr="006D0052" w:rsidRDefault="00585C89" w:rsidP="00B803A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14</w:t>
            </w:r>
          </w:p>
        </w:tc>
        <w:tc>
          <w:tcPr>
            <w:tcW w:w="5484" w:type="dxa"/>
            <w:vAlign w:val="bottom"/>
          </w:tcPr>
          <w:p w:rsidR="00AF15BC" w:rsidRPr="006D0052" w:rsidRDefault="005762DE" w:rsidP="00B803A1">
            <w:pPr>
              <w:rPr>
                <w:rFonts w:ascii="Times New Roman" w:hAnsi="Times New Roman" w:cs="Times New Roman"/>
              </w:rPr>
            </w:pPr>
            <w:r w:rsidRPr="006D0052">
              <w:rPr>
                <w:rFonts w:ascii="Times New Roman" w:hAnsi="Times New Roman" w:cs="Times New Roman"/>
              </w:rPr>
              <w:t>Комплекс будівель та споруд(пр.-т  Шевченка, 6)</w:t>
            </w:r>
            <w:r w:rsidRPr="006D0052">
              <w:rPr>
                <w:rFonts w:ascii="Times New Roman" w:hAnsi="Times New Roman" w:cs="Times New Roman"/>
              </w:rPr>
              <w:br/>
            </w:r>
            <w:r w:rsidR="00AF15BC">
              <w:rPr>
                <w:rFonts w:ascii="Times New Roman" w:hAnsi="Times New Roman" w:cs="Times New Roman"/>
              </w:rPr>
              <w:t>в т.ч. будівля кінопрокату: прохідна  а 1, прибудови а 2, А 2; ворота 1, огорожі 2,3,4;</w:t>
            </w:r>
          </w:p>
        </w:tc>
        <w:tc>
          <w:tcPr>
            <w:tcW w:w="553" w:type="dxa"/>
          </w:tcPr>
          <w:p w:rsidR="005762DE" w:rsidRPr="006D0052" w:rsidRDefault="00B803A1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5762DE" w:rsidRDefault="0027068F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м. Звенигородка, пр.-т Шевченка, </w:t>
            </w:r>
            <w:r w:rsidR="00415945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</w:t>
            </w:r>
          </w:p>
          <w:p w:rsidR="00AF15BC" w:rsidRDefault="00AF15BC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  <w:p w:rsidR="00AF15BC" w:rsidRPr="006D0052" w:rsidRDefault="00AF15BC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763044" w:rsidRPr="006D0052" w:rsidTr="00B803A1">
        <w:trPr>
          <w:trHeight w:val="265"/>
        </w:trPr>
        <w:tc>
          <w:tcPr>
            <w:tcW w:w="861" w:type="dxa"/>
          </w:tcPr>
          <w:p w:rsidR="00763044" w:rsidRDefault="00763044" w:rsidP="00B803A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15</w:t>
            </w:r>
          </w:p>
        </w:tc>
        <w:tc>
          <w:tcPr>
            <w:tcW w:w="5484" w:type="dxa"/>
            <w:vAlign w:val="bottom"/>
          </w:tcPr>
          <w:p w:rsidR="00763044" w:rsidRPr="006D0052" w:rsidRDefault="00763044" w:rsidP="00B803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553" w:type="dxa"/>
          </w:tcPr>
          <w:p w:rsidR="00763044" w:rsidRPr="006D0052" w:rsidRDefault="00763044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763044" w:rsidRPr="006D0052" w:rsidRDefault="00602FA6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вул. О. Кошиця , 13 б</w:t>
            </w:r>
          </w:p>
        </w:tc>
      </w:tr>
      <w:tr w:rsidR="005762DE" w:rsidRPr="006D0052" w:rsidTr="00B803A1">
        <w:tc>
          <w:tcPr>
            <w:tcW w:w="861" w:type="dxa"/>
          </w:tcPr>
          <w:p w:rsidR="005762DE" w:rsidRPr="006D0052" w:rsidRDefault="00585C89" w:rsidP="00B803A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  <w:r w:rsidR="00763044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</w:t>
            </w:r>
          </w:p>
        </w:tc>
        <w:tc>
          <w:tcPr>
            <w:tcW w:w="5484" w:type="dxa"/>
            <w:vAlign w:val="bottom"/>
          </w:tcPr>
          <w:p w:rsidR="005762DE" w:rsidRPr="006D0052" w:rsidRDefault="00E44B6F" w:rsidP="00B803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Будівля адмінбудинку</w:t>
            </w:r>
            <w:r w:rsidR="005762DE" w:rsidRPr="006D005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53" w:type="dxa"/>
          </w:tcPr>
          <w:p w:rsidR="005762DE" w:rsidRPr="006D0052" w:rsidRDefault="00B803A1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5762DE" w:rsidRPr="006D0052" w:rsidRDefault="00C13ED8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м. Звенигородка, вул. О. Кошиця </w:t>
            </w:r>
            <w:r w:rsidR="0027068F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, 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13 б</w:t>
            </w:r>
          </w:p>
        </w:tc>
      </w:tr>
      <w:tr w:rsidR="005762DE" w:rsidRPr="006D0052" w:rsidTr="00B803A1">
        <w:tc>
          <w:tcPr>
            <w:tcW w:w="861" w:type="dxa"/>
          </w:tcPr>
          <w:p w:rsidR="005762DE" w:rsidRPr="006D0052" w:rsidRDefault="00585C89" w:rsidP="00B803A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  <w:r w:rsidR="00763044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</w:t>
            </w:r>
          </w:p>
        </w:tc>
        <w:tc>
          <w:tcPr>
            <w:tcW w:w="5484" w:type="dxa"/>
            <w:vAlign w:val="bottom"/>
          </w:tcPr>
          <w:p w:rsidR="005762DE" w:rsidRPr="00A65817" w:rsidRDefault="005762DE" w:rsidP="00B803A1">
            <w:pPr>
              <w:rPr>
                <w:rFonts w:ascii="Times New Roman" w:hAnsi="Times New Roman" w:cs="Times New Roman"/>
                <w:color w:val="auto"/>
              </w:rPr>
            </w:pPr>
            <w:r w:rsidRPr="00A65817">
              <w:rPr>
                <w:rFonts w:ascii="Times New Roman" w:hAnsi="Times New Roman" w:cs="Times New Roman"/>
                <w:color w:val="auto"/>
              </w:rPr>
              <w:t>Складські приміщення</w:t>
            </w:r>
          </w:p>
        </w:tc>
        <w:tc>
          <w:tcPr>
            <w:tcW w:w="553" w:type="dxa"/>
          </w:tcPr>
          <w:p w:rsidR="005762DE" w:rsidRPr="006D0052" w:rsidRDefault="00B803A1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5762DE" w:rsidRPr="006D0052" w:rsidRDefault="00C13ED8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вул. О. Кошиця</w:t>
            </w:r>
            <w:r w:rsidR="0027068F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, 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13 б</w:t>
            </w:r>
          </w:p>
        </w:tc>
      </w:tr>
      <w:tr w:rsidR="005762DE" w:rsidRPr="006D0052" w:rsidTr="00B803A1">
        <w:tc>
          <w:tcPr>
            <w:tcW w:w="861" w:type="dxa"/>
          </w:tcPr>
          <w:p w:rsidR="005762DE" w:rsidRPr="006D0052" w:rsidRDefault="00585C89" w:rsidP="00B803A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  <w:r w:rsidR="00763044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8</w:t>
            </w:r>
          </w:p>
        </w:tc>
        <w:tc>
          <w:tcPr>
            <w:tcW w:w="5484" w:type="dxa"/>
            <w:vAlign w:val="bottom"/>
          </w:tcPr>
          <w:p w:rsidR="005762DE" w:rsidRPr="006D0052" w:rsidRDefault="005762DE" w:rsidP="00B803A1">
            <w:pPr>
              <w:rPr>
                <w:rFonts w:ascii="Times New Roman" w:hAnsi="Times New Roman" w:cs="Times New Roman"/>
              </w:rPr>
            </w:pPr>
            <w:r w:rsidRPr="006D0052">
              <w:rPr>
                <w:rFonts w:ascii="Times New Roman" w:hAnsi="Times New Roman" w:cs="Times New Roman"/>
              </w:rPr>
              <w:t>Пожежний резервуар</w:t>
            </w:r>
          </w:p>
        </w:tc>
        <w:tc>
          <w:tcPr>
            <w:tcW w:w="553" w:type="dxa"/>
          </w:tcPr>
          <w:p w:rsidR="005762DE" w:rsidRPr="006D0052" w:rsidRDefault="00B803A1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5762DE" w:rsidRPr="006D0052" w:rsidRDefault="00C13ED8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вул. О. Кошиця</w:t>
            </w:r>
            <w:r w:rsidR="0027068F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, 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13 б</w:t>
            </w:r>
          </w:p>
        </w:tc>
      </w:tr>
      <w:tr w:rsidR="005762DE" w:rsidRPr="006D0052" w:rsidTr="00B803A1">
        <w:tc>
          <w:tcPr>
            <w:tcW w:w="861" w:type="dxa"/>
          </w:tcPr>
          <w:p w:rsidR="005762DE" w:rsidRPr="006D0052" w:rsidRDefault="00585C89" w:rsidP="00B803A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  <w:r w:rsidR="00763044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9</w:t>
            </w:r>
          </w:p>
        </w:tc>
        <w:tc>
          <w:tcPr>
            <w:tcW w:w="5484" w:type="dxa"/>
            <w:vAlign w:val="bottom"/>
          </w:tcPr>
          <w:p w:rsidR="005762DE" w:rsidRPr="006D0052" w:rsidRDefault="005762DE" w:rsidP="00B803A1">
            <w:pPr>
              <w:rPr>
                <w:rFonts w:ascii="Times New Roman" w:hAnsi="Times New Roman" w:cs="Times New Roman"/>
              </w:rPr>
            </w:pPr>
            <w:r w:rsidRPr="006D0052">
              <w:rPr>
                <w:rFonts w:ascii="Times New Roman" w:hAnsi="Times New Roman" w:cs="Times New Roman"/>
              </w:rPr>
              <w:t>Трансформаторна підстанція</w:t>
            </w:r>
          </w:p>
        </w:tc>
        <w:tc>
          <w:tcPr>
            <w:tcW w:w="553" w:type="dxa"/>
          </w:tcPr>
          <w:p w:rsidR="005762DE" w:rsidRPr="006D0052" w:rsidRDefault="00B803A1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5762DE" w:rsidRPr="006D0052" w:rsidRDefault="00C13ED8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м. Звенигородка,вул. О. 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lastRenderedPageBreak/>
              <w:t xml:space="preserve">Кошиця </w:t>
            </w:r>
            <w:r w:rsidR="0027068F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, 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13 б</w:t>
            </w:r>
          </w:p>
        </w:tc>
      </w:tr>
      <w:tr w:rsidR="005762DE" w:rsidRPr="006D0052" w:rsidTr="00B803A1">
        <w:tc>
          <w:tcPr>
            <w:tcW w:w="861" w:type="dxa"/>
          </w:tcPr>
          <w:p w:rsidR="005762DE" w:rsidRPr="006D0052" w:rsidRDefault="00763044" w:rsidP="00B803A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lastRenderedPageBreak/>
              <w:t>20</w:t>
            </w:r>
          </w:p>
        </w:tc>
        <w:tc>
          <w:tcPr>
            <w:tcW w:w="5484" w:type="dxa"/>
            <w:vAlign w:val="bottom"/>
          </w:tcPr>
          <w:p w:rsidR="005762DE" w:rsidRPr="006D0052" w:rsidRDefault="005762DE" w:rsidP="00B803A1">
            <w:pPr>
              <w:rPr>
                <w:rFonts w:ascii="Times New Roman" w:hAnsi="Times New Roman" w:cs="Times New Roman"/>
              </w:rPr>
            </w:pPr>
            <w:r w:rsidRPr="006D0052">
              <w:rPr>
                <w:rFonts w:ascii="Times New Roman" w:hAnsi="Times New Roman" w:cs="Times New Roman"/>
              </w:rPr>
              <w:t>Контейнерні площадки</w:t>
            </w:r>
            <w:r w:rsidR="00585C89">
              <w:rPr>
                <w:rFonts w:ascii="Times New Roman" w:hAnsi="Times New Roman" w:cs="Times New Roman"/>
              </w:rPr>
              <w:t xml:space="preserve"> (біля Ж.Б.)</w:t>
            </w:r>
          </w:p>
        </w:tc>
        <w:tc>
          <w:tcPr>
            <w:tcW w:w="553" w:type="dxa"/>
          </w:tcPr>
          <w:p w:rsidR="005762DE" w:rsidRPr="006D0052" w:rsidRDefault="00585C89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69</w:t>
            </w:r>
          </w:p>
        </w:tc>
        <w:tc>
          <w:tcPr>
            <w:tcW w:w="2991" w:type="dxa"/>
          </w:tcPr>
          <w:p w:rsidR="005762DE" w:rsidRPr="006D0052" w:rsidRDefault="0027068F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пр.-т Шевченка, 74</w:t>
            </w:r>
          </w:p>
        </w:tc>
      </w:tr>
      <w:tr w:rsidR="005762DE" w:rsidRPr="006D0052" w:rsidTr="00B803A1">
        <w:tc>
          <w:tcPr>
            <w:tcW w:w="861" w:type="dxa"/>
          </w:tcPr>
          <w:p w:rsidR="005762DE" w:rsidRPr="006D0052" w:rsidRDefault="00585C89" w:rsidP="00B803A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  <w:r w:rsidR="00763044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5484" w:type="dxa"/>
            <w:vAlign w:val="bottom"/>
          </w:tcPr>
          <w:p w:rsidR="005762DE" w:rsidRPr="006D0052" w:rsidRDefault="005762DE" w:rsidP="00B803A1">
            <w:pPr>
              <w:rPr>
                <w:rFonts w:ascii="Times New Roman" w:hAnsi="Times New Roman" w:cs="Times New Roman"/>
              </w:rPr>
            </w:pPr>
            <w:r w:rsidRPr="006D0052">
              <w:rPr>
                <w:rFonts w:ascii="Times New Roman" w:hAnsi="Times New Roman" w:cs="Times New Roman"/>
              </w:rPr>
              <w:t>Автобусна зупинка</w:t>
            </w:r>
            <w:r w:rsidR="00BB1C9F" w:rsidRPr="006D0052">
              <w:rPr>
                <w:rFonts w:ascii="Times New Roman" w:hAnsi="Times New Roman" w:cs="Times New Roman"/>
              </w:rPr>
              <w:t xml:space="preserve"> 4</w:t>
            </w:r>
            <w:r w:rsidRPr="006D0052">
              <w:rPr>
                <w:rFonts w:ascii="Times New Roman" w:hAnsi="Times New Roman" w:cs="Times New Roman"/>
              </w:rPr>
              <w:t>(АТБ)</w:t>
            </w:r>
            <w:r w:rsidR="00B96CC4">
              <w:rPr>
                <w:rFonts w:ascii="Times New Roman" w:hAnsi="Times New Roman" w:cs="Times New Roman"/>
              </w:rPr>
              <w:t xml:space="preserve"> пр.-т Шевченка, 48</w:t>
            </w:r>
          </w:p>
        </w:tc>
        <w:tc>
          <w:tcPr>
            <w:tcW w:w="553" w:type="dxa"/>
          </w:tcPr>
          <w:p w:rsidR="005762DE" w:rsidRPr="006D0052" w:rsidRDefault="00B803A1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5762DE" w:rsidRPr="006D0052" w:rsidRDefault="0027068F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м. Звенигородка, пр.-т Шевченка, </w:t>
            </w:r>
          </w:p>
        </w:tc>
      </w:tr>
      <w:tr w:rsidR="005762DE" w:rsidRPr="006D0052" w:rsidTr="00B803A1">
        <w:tc>
          <w:tcPr>
            <w:tcW w:w="861" w:type="dxa"/>
          </w:tcPr>
          <w:p w:rsidR="005762DE" w:rsidRPr="006D0052" w:rsidRDefault="00585C89" w:rsidP="00B803A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  <w:r w:rsidR="00763044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5484" w:type="dxa"/>
            <w:vAlign w:val="bottom"/>
          </w:tcPr>
          <w:p w:rsidR="005762DE" w:rsidRPr="006D0052" w:rsidRDefault="005762DE" w:rsidP="00B803A1">
            <w:pPr>
              <w:rPr>
                <w:rFonts w:ascii="Times New Roman" w:hAnsi="Times New Roman" w:cs="Times New Roman"/>
              </w:rPr>
            </w:pPr>
            <w:r w:rsidRPr="006D0052">
              <w:rPr>
                <w:rFonts w:ascii="Times New Roman" w:hAnsi="Times New Roman" w:cs="Times New Roman"/>
              </w:rPr>
              <w:t>Автобусна зупинка №</w:t>
            </w:r>
            <w:r w:rsidR="00F3025D" w:rsidRPr="006D0052">
              <w:rPr>
                <w:rFonts w:ascii="Times New Roman" w:hAnsi="Times New Roman" w:cs="Times New Roman"/>
              </w:rPr>
              <w:t xml:space="preserve"> </w:t>
            </w:r>
            <w:r w:rsidRPr="006D0052">
              <w:rPr>
                <w:rFonts w:ascii="Times New Roman" w:hAnsi="Times New Roman" w:cs="Times New Roman"/>
              </w:rPr>
              <w:t>5</w:t>
            </w:r>
            <w:r w:rsidR="00B96CC4">
              <w:rPr>
                <w:rFonts w:ascii="Times New Roman" w:hAnsi="Times New Roman" w:cs="Times New Roman"/>
              </w:rPr>
              <w:t>, вул. Н. Сотні, 21</w:t>
            </w:r>
          </w:p>
        </w:tc>
        <w:tc>
          <w:tcPr>
            <w:tcW w:w="553" w:type="dxa"/>
          </w:tcPr>
          <w:p w:rsidR="005762DE" w:rsidRPr="006D0052" w:rsidRDefault="00B803A1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5762DE" w:rsidRPr="006D0052" w:rsidRDefault="0027068F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м. Звенигородка, пр.-т Шевченка, </w:t>
            </w:r>
          </w:p>
        </w:tc>
      </w:tr>
      <w:tr w:rsidR="005762DE" w:rsidRPr="006D0052" w:rsidTr="00B803A1">
        <w:tc>
          <w:tcPr>
            <w:tcW w:w="861" w:type="dxa"/>
          </w:tcPr>
          <w:p w:rsidR="005762DE" w:rsidRPr="006D0052" w:rsidRDefault="00585C89" w:rsidP="00B803A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  <w:r w:rsidR="00763044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</w:p>
        </w:tc>
        <w:tc>
          <w:tcPr>
            <w:tcW w:w="5484" w:type="dxa"/>
            <w:vAlign w:val="bottom"/>
          </w:tcPr>
          <w:p w:rsidR="005762DE" w:rsidRPr="006D0052" w:rsidRDefault="005762DE" w:rsidP="00B803A1">
            <w:pPr>
              <w:rPr>
                <w:rFonts w:ascii="Times New Roman" w:hAnsi="Times New Roman" w:cs="Times New Roman"/>
              </w:rPr>
            </w:pPr>
            <w:r w:rsidRPr="006D0052">
              <w:rPr>
                <w:rFonts w:ascii="Times New Roman" w:hAnsi="Times New Roman" w:cs="Times New Roman"/>
              </w:rPr>
              <w:t>Автобусна зупинка №</w:t>
            </w:r>
            <w:r w:rsidR="00F3025D" w:rsidRPr="006D0052">
              <w:rPr>
                <w:rFonts w:ascii="Times New Roman" w:hAnsi="Times New Roman" w:cs="Times New Roman"/>
              </w:rPr>
              <w:t xml:space="preserve"> </w:t>
            </w:r>
            <w:r w:rsidRPr="006D0052">
              <w:rPr>
                <w:rFonts w:ascii="Times New Roman" w:hAnsi="Times New Roman" w:cs="Times New Roman"/>
              </w:rPr>
              <w:t>6</w:t>
            </w:r>
            <w:r w:rsidR="00B96CC4">
              <w:rPr>
                <w:rFonts w:ascii="Times New Roman" w:hAnsi="Times New Roman" w:cs="Times New Roman"/>
              </w:rPr>
              <w:t>, вул. Грушевського,</w:t>
            </w:r>
            <w:r w:rsidR="00680A6B">
              <w:rPr>
                <w:rFonts w:ascii="Times New Roman" w:hAnsi="Times New Roman" w:cs="Times New Roman"/>
              </w:rPr>
              <w:t xml:space="preserve"> </w:t>
            </w:r>
            <w:r w:rsidR="00B96CC4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553" w:type="dxa"/>
          </w:tcPr>
          <w:p w:rsidR="005762DE" w:rsidRPr="006D0052" w:rsidRDefault="00B803A1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5762DE" w:rsidRPr="006D0052" w:rsidRDefault="0027068F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пр.-т Шевченка, 74</w:t>
            </w:r>
          </w:p>
        </w:tc>
      </w:tr>
      <w:tr w:rsidR="005762DE" w:rsidRPr="006D0052" w:rsidTr="00B803A1">
        <w:tc>
          <w:tcPr>
            <w:tcW w:w="861" w:type="dxa"/>
          </w:tcPr>
          <w:p w:rsidR="005762DE" w:rsidRPr="006D0052" w:rsidRDefault="00585C89" w:rsidP="00B803A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  <w:r w:rsidR="00763044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5484" w:type="dxa"/>
            <w:vAlign w:val="bottom"/>
          </w:tcPr>
          <w:p w:rsidR="005762DE" w:rsidRPr="006D0052" w:rsidRDefault="005762DE" w:rsidP="00B803A1">
            <w:pPr>
              <w:rPr>
                <w:rFonts w:ascii="Times New Roman" w:hAnsi="Times New Roman" w:cs="Times New Roman"/>
              </w:rPr>
            </w:pPr>
            <w:r w:rsidRPr="006D0052">
              <w:rPr>
                <w:rFonts w:ascii="Times New Roman" w:hAnsi="Times New Roman" w:cs="Times New Roman"/>
              </w:rPr>
              <w:t xml:space="preserve">Автобусна зупинка </w:t>
            </w:r>
            <w:r w:rsidR="00F3025D" w:rsidRPr="006D0052">
              <w:rPr>
                <w:rFonts w:ascii="Times New Roman" w:hAnsi="Times New Roman" w:cs="Times New Roman"/>
              </w:rPr>
              <w:t>№ 7</w:t>
            </w:r>
            <w:r w:rsidR="00B96CC4">
              <w:rPr>
                <w:rFonts w:ascii="Times New Roman" w:hAnsi="Times New Roman" w:cs="Times New Roman"/>
              </w:rPr>
              <w:t>, вул. Чкалова</w:t>
            </w:r>
          </w:p>
        </w:tc>
        <w:tc>
          <w:tcPr>
            <w:tcW w:w="553" w:type="dxa"/>
          </w:tcPr>
          <w:p w:rsidR="005762DE" w:rsidRPr="006D0052" w:rsidRDefault="00B803A1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5762DE" w:rsidRPr="006D0052" w:rsidRDefault="0027068F" w:rsidP="00C13ED8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м. Звенигородка, </w:t>
            </w:r>
            <w:r w:rsidR="00710B11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вул. Чкалова</w:t>
            </w:r>
          </w:p>
        </w:tc>
      </w:tr>
      <w:tr w:rsidR="005762DE" w:rsidRPr="006D0052" w:rsidTr="00B803A1">
        <w:tc>
          <w:tcPr>
            <w:tcW w:w="861" w:type="dxa"/>
          </w:tcPr>
          <w:p w:rsidR="005762DE" w:rsidRPr="006D0052" w:rsidRDefault="00585C89" w:rsidP="00B803A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  <w:r w:rsidR="00763044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</w:t>
            </w:r>
          </w:p>
        </w:tc>
        <w:tc>
          <w:tcPr>
            <w:tcW w:w="5484" w:type="dxa"/>
            <w:vAlign w:val="bottom"/>
          </w:tcPr>
          <w:p w:rsidR="005762DE" w:rsidRPr="006D0052" w:rsidRDefault="005762DE" w:rsidP="00B803A1">
            <w:pPr>
              <w:rPr>
                <w:rFonts w:ascii="Times New Roman" w:hAnsi="Times New Roman" w:cs="Times New Roman"/>
              </w:rPr>
            </w:pPr>
            <w:r w:rsidRPr="006D0052">
              <w:rPr>
                <w:rFonts w:ascii="Times New Roman" w:hAnsi="Times New Roman" w:cs="Times New Roman"/>
              </w:rPr>
              <w:t>Автобусна зупинка</w:t>
            </w:r>
            <w:r w:rsidR="00F3025D" w:rsidRPr="006D0052">
              <w:rPr>
                <w:rFonts w:ascii="Times New Roman" w:hAnsi="Times New Roman" w:cs="Times New Roman"/>
              </w:rPr>
              <w:t xml:space="preserve"> № 8</w:t>
            </w:r>
            <w:r w:rsidR="00DA1ECE">
              <w:rPr>
                <w:rFonts w:ascii="Times New Roman" w:hAnsi="Times New Roman" w:cs="Times New Roman"/>
              </w:rPr>
              <w:t>, вул. Чкалова</w:t>
            </w:r>
          </w:p>
        </w:tc>
        <w:tc>
          <w:tcPr>
            <w:tcW w:w="553" w:type="dxa"/>
          </w:tcPr>
          <w:p w:rsidR="005762DE" w:rsidRPr="006D0052" w:rsidRDefault="00B803A1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5762DE" w:rsidRPr="006D0052" w:rsidRDefault="0027068F" w:rsidP="00C13ED8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м. Звенигородка, </w:t>
            </w:r>
            <w:r w:rsidR="00710B11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вул. Чкалова</w:t>
            </w:r>
          </w:p>
        </w:tc>
      </w:tr>
      <w:tr w:rsidR="005762DE" w:rsidRPr="006D0052" w:rsidTr="00B803A1">
        <w:tc>
          <w:tcPr>
            <w:tcW w:w="861" w:type="dxa"/>
          </w:tcPr>
          <w:p w:rsidR="005762DE" w:rsidRPr="006D0052" w:rsidRDefault="00763044" w:rsidP="00B803A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26</w:t>
            </w:r>
          </w:p>
        </w:tc>
        <w:tc>
          <w:tcPr>
            <w:tcW w:w="5484" w:type="dxa"/>
            <w:vAlign w:val="bottom"/>
          </w:tcPr>
          <w:p w:rsidR="005762DE" w:rsidRPr="006D0052" w:rsidRDefault="00F3025D" w:rsidP="00B803A1">
            <w:pPr>
              <w:rPr>
                <w:rFonts w:ascii="Times New Roman" w:hAnsi="Times New Roman" w:cs="Times New Roman"/>
              </w:rPr>
            </w:pPr>
            <w:r w:rsidRPr="006D0052">
              <w:rPr>
                <w:rFonts w:ascii="Times New Roman" w:hAnsi="Times New Roman" w:cs="Times New Roman"/>
              </w:rPr>
              <w:t>Автобусна зупинка № 9</w:t>
            </w:r>
            <w:r w:rsidR="00DA1ECE">
              <w:rPr>
                <w:rFonts w:ascii="Times New Roman" w:hAnsi="Times New Roman" w:cs="Times New Roman"/>
              </w:rPr>
              <w:t>, вул. б. Хмельницького</w:t>
            </w:r>
          </w:p>
        </w:tc>
        <w:tc>
          <w:tcPr>
            <w:tcW w:w="553" w:type="dxa"/>
          </w:tcPr>
          <w:p w:rsidR="005762DE" w:rsidRPr="006D0052" w:rsidRDefault="00B803A1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5762DE" w:rsidRPr="006D0052" w:rsidRDefault="0027068F" w:rsidP="00C13ED8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м. Звенигородка, </w:t>
            </w:r>
            <w:r w:rsidR="00710B11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вул. Богдана Хмельницького</w:t>
            </w:r>
          </w:p>
        </w:tc>
      </w:tr>
      <w:tr w:rsidR="005762DE" w:rsidRPr="006D0052" w:rsidTr="00B803A1">
        <w:tc>
          <w:tcPr>
            <w:tcW w:w="861" w:type="dxa"/>
          </w:tcPr>
          <w:p w:rsidR="005762DE" w:rsidRPr="006D0052" w:rsidRDefault="00585C89" w:rsidP="00B803A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  <w:r w:rsidR="00763044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</w:t>
            </w:r>
          </w:p>
        </w:tc>
        <w:tc>
          <w:tcPr>
            <w:tcW w:w="5484" w:type="dxa"/>
            <w:vAlign w:val="bottom"/>
          </w:tcPr>
          <w:p w:rsidR="005762DE" w:rsidRPr="006D0052" w:rsidRDefault="00F3025D" w:rsidP="00B803A1">
            <w:pPr>
              <w:rPr>
                <w:rFonts w:ascii="Times New Roman" w:hAnsi="Times New Roman" w:cs="Times New Roman"/>
              </w:rPr>
            </w:pPr>
            <w:r w:rsidRPr="006D0052">
              <w:rPr>
                <w:rFonts w:ascii="Times New Roman" w:hAnsi="Times New Roman" w:cs="Times New Roman"/>
              </w:rPr>
              <w:t>Вагончик (міське сміттєзвалище)</w:t>
            </w:r>
          </w:p>
        </w:tc>
        <w:tc>
          <w:tcPr>
            <w:tcW w:w="553" w:type="dxa"/>
          </w:tcPr>
          <w:p w:rsidR="005762DE" w:rsidRPr="006D0052" w:rsidRDefault="00B803A1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5762DE" w:rsidRPr="006D0052" w:rsidRDefault="0027068F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м. Звенигородка, </w:t>
            </w:r>
            <w:r w:rsidR="00710B11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Щедріна, 11</w:t>
            </w:r>
          </w:p>
        </w:tc>
      </w:tr>
      <w:tr w:rsidR="00F3025D" w:rsidRPr="006D0052" w:rsidTr="00B803A1">
        <w:tc>
          <w:tcPr>
            <w:tcW w:w="861" w:type="dxa"/>
          </w:tcPr>
          <w:p w:rsidR="00F3025D" w:rsidRPr="006D0052" w:rsidRDefault="00585C89" w:rsidP="00B803A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  <w:r w:rsidR="00763044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8</w:t>
            </w:r>
          </w:p>
        </w:tc>
        <w:tc>
          <w:tcPr>
            <w:tcW w:w="5484" w:type="dxa"/>
            <w:vAlign w:val="bottom"/>
          </w:tcPr>
          <w:p w:rsidR="00F3025D" w:rsidRPr="006D0052" w:rsidRDefault="00F3025D" w:rsidP="00B803A1">
            <w:pPr>
              <w:rPr>
                <w:rFonts w:ascii="Times New Roman" w:hAnsi="Times New Roman" w:cs="Times New Roman"/>
              </w:rPr>
            </w:pPr>
            <w:r w:rsidRPr="006D0052">
              <w:rPr>
                <w:rFonts w:ascii="Times New Roman" w:hAnsi="Times New Roman" w:cs="Times New Roman"/>
              </w:rPr>
              <w:t>Огорожа (пр.-т Шевченка, 33)</w:t>
            </w:r>
          </w:p>
        </w:tc>
        <w:tc>
          <w:tcPr>
            <w:tcW w:w="553" w:type="dxa"/>
          </w:tcPr>
          <w:p w:rsidR="00F3025D" w:rsidRPr="006D0052" w:rsidRDefault="00B803A1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F3025D" w:rsidRPr="006D0052" w:rsidRDefault="0027068F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м. Звенигородка, пр.-т Шевченка, </w:t>
            </w:r>
            <w:r w:rsidR="00C13ED8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33</w:t>
            </w:r>
          </w:p>
        </w:tc>
      </w:tr>
      <w:tr w:rsidR="00F3025D" w:rsidRPr="006D0052" w:rsidTr="00B803A1">
        <w:tc>
          <w:tcPr>
            <w:tcW w:w="861" w:type="dxa"/>
          </w:tcPr>
          <w:p w:rsidR="00F3025D" w:rsidRPr="006D0052" w:rsidRDefault="00585C89" w:rsidP="00B803A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  <w:r w:rsidR="00763044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9</w:t>
            </w:r>
          </w:p>
        </w:tc>
        <w:tc>
          <w:tcPr>
            <w:tcW w:w="5484" w:type="dxa"/>
            <w:vAlign w:val="bottom"/>
          </w:tcPr>
          <w:p w:rsidR="00F3025D" w:rsidRPr="006D0052" w:rsidRDefault="00F3025D" w:rsidP="00B803A1">
            <w:pPr>
              <w:rPr>
                <w:rFonts w:ascii="Times New Roman" w:hAnsi="Times New Roman" w:cs="Times New Roman"/>
              </w:rPr>
            </w:pPr>
            <w:r w:rsidRPr="006D0052">
              <w:rPr>
                <w:rFonts w:ascii="Times New Roman" w:hAnsi="Times New Roman" w:cs="Times New Roman"/>
              </w:rPr>
              <w:t>Автобусна зупинка МРЕВ</w:t>
            </w:r>
            <w:r w:rsidR="00B96CC4">
              <w:rPr>
                <w:rFonts w:ascii="Times New Roman" w:hAnsi="Times New Roman" w:cs="Times New Roman"/>
              </w:rPr>
              <w:t xml:space="preserve"> , вул. Хмельницького, 15/1</w:t>
            </w:r>
          </w:p>
        </w:tc>
        <w:tc>
          <w:tcPr>
            <w:tcW w:w="553" w:type="dxa"/>
          </w:tcPr>
          <w:p w:rsidR="00F3025D" w:rsidRPr="006D0052" w:rsidRDefault="00B803A1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F3025D" w:rsidRPr="006D0052" w:rsidRDefault="0027068F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</w:t>
            </w:r>
            <w:r w:rsidR="00B96CC4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вул. Хмельницького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  <w:r w:rsidR="00B96CC4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15/1</w:t>
            </w:r>
          </w:p>
        </w:tc>
      </w:tr>
      <w:tr w:rsidR="00F3025D" w:rsidRPr="006D0052" w:rsidTr="00B803A1">
        <w:tc>
          <w:tcPr>
            <w:tcW w:w="861" w:type="dxa"/>
          </w:tcPr>
          <w:p w:rsidR="00F3025D" w:rsidRPr="006D0052" w:rsidRDefault="00763044" w:rsidP="00B803A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30</w:t>
            </w:r>
          </w:p>
        </w:tc>
        <w:tc>
          <w:tcPr>
            <w:tcW w:w="5484" w:type="dxa"/>
            <w:vAlign w:val="bottom"/>
          </w:tcPr>
          <w:p w:rsidR="00F3025D" w:rsidRPr="006D0052" w:rsidRDefault="00F3025D" w:rsidP="00B803A1">
            <w:pPr>
              <w:rPr>
                <w:rFonts w:ascii="Times New Roman" w:hAnsi="Times New Roman" w:cs="Times New Roman"/>
              </w:rPr>
            </w:pPr>
            <w:r w:rsidRPr="006D0052">
              <w:rPr>
                <w:rFonts w:ascii="Times New Roman" w:hAnsi="Times New Roman" w:cs="Times New Roman"/>
              </w:rPr>
              <w:t>Автобусна зупинка (Б. Хмельницького –І. Стуса)</w:t>
            </w:r>
          </w:p>
        </w:tc>
        <w:tc>
          <w:tcPr>
            <w:tcW w:w="553" w:type="dxa"/>
          </w:tcPr>
          <w:p w:rsidR="00F3025D" w:rsidRPr="006D0052" w:rsidRDefault="00B803A1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F3025D" w:rsidRPr="006D0052" w:rsidRDefault="00C13ED8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вул. Б. Хмельницького</w:t>
            </w:r>
          </w:p>
        </w:tc>
      </w:tr>
      <w:tr w:rsidR="003864AB" w:rsidRPr="006D0052" w:rsidTr="00B803A1">
        <w:tc>
          <w:tcPr>
            <w:tcW w:w="861" w:type="dxa"/>
          </w:tcPr>
          <w:p w:rsidR="003864AB" w:rsidRPr="006D0052" w:rsidRDefault="00585C89" w:rsidP="00B803A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  <w:r w:rsidR="00763044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5484" w:type="dxa"/>
            <w:vAlign w:val="bottom"/>
          </w:tcPr>
          <w:p w:rsidR="003864AB" w:rsidRPr="006D0052" w:rsidRDefault="003864AB" w:rsidP="00B803A1">
            <w:pPr>
              <w:rPr>
                <w:rFonts w:ascii="Times New Roman" w:hAnsi="Times New Roman" w:cs="Times New Roman"/>
              </w:rPr>
            </w:pPr>
            <w:r w:rsidRPr="006D0052">
              <w:rPr>
                <w:rFonts w:ascii="Times New Roman" w:hAnsi="Times New Roman" w:cs="Times New Roman"/>
              </w:rPr>
              <w:t>Лавка Садова (парк Перемоги)</w:t>
            </w:r>
          </w:p>
        </w:tc>
        <w:tc>
          <w:tcPr>
            <w:tcW w:w="553" w:type="dxa"/>
          </w:tcPr>
          <w:p w:rsidR="003864AB" w:rsidRPr="006D0052" w:rsidRDefault="003864AB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</w:t>
            </w:r>
          </w:p>
        </w:tc>
        <w:tc>
          <w:tcPr>
            <w:tcW w:w="2991" w:type="dxa"/>
          </w:tcPr>
          <w:p w:rsidR="003864AB" w:rsidRPr="006D0052" w:rsidRDefault="0027068F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м. Звенигородка, пр.-т Шевченка, </w:t>
            </w:r>
            <w:r w:rsidR="00710B11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63</w:t>
            </w:r>
          </w:p>
        </w:tc>
      </w:tr>
      <w:tr w:rsidR="003864AB" w:rsidRPr="006D0052" w:rsidTr="00B803A1">
        <w:tc>
          <w:tcPr>
            <w:tcW w:w="861" w:type="dxa"/>
          </w:tcPr>
          <w:p w:rsidR="003864AB" w:rsidRPr="006D0052" w:rsidRDefault="00585C89" w:rsidP="00B803A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  <w:r w:rsidR="00763044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5484" w:type="dxa"/>
            <w:vAlign w:val="bottom"/>
          </w:tcPr>
          <w:p w:rsidR="003864AB" w:rsidRPr="006D0052" w:rsidRDefault="003864AB" w:rsidP="00B803A1">
            <w:pPr>
              <w:rPr>
                <w:rFonts w:ascii="Times New Roman" w:hAnsi="Times New Roman" w:cs="Times New Roman"/>
              </w:rPr>
            </w:pPr>
            <w:r w:rsidRPr="006D0052">
              <w:rPr>
                <w:rFonts w:ascii="Times New Roman" w:hAnsi="Times New Roman" w:cs="Times New Roman"/>
              </w:rPr>
              <w:t>Автобусна зупинка (Б. Хмельницького – вул. Гулькіна)</w:t>
            </w:r>
          </w:p>
        </w:tc>
        <w:tc>
          <w:tcPr>
            <w:tcW w:w="553" w:type="dxa"/>
          </w:tcPr>
          <w:p w:rsidR="003864AB" w:rsidRPr="006D0052" w:rsidRDefault="00B803A1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3864AB" w:rsidRPr="006D0052" w:rsidRDefault="0027068F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м. Звенигородка, </w:t>
            </w:r>
            <w:r w:rsidR="00DA1ECE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вул. Хмельницького</w:t>
            </w:r>
          </w:p>
        </w:tc>
      </w:tr>
      <w:tr w:rsidR="003864AB" w:rsidRPr="006D0052" w:rsidTr="00B803A1">
        <w:tc>
          <w:tcPr>
            <w:tcW w:w="861" w:type="dxa"/>
          </w:tcPr>
          <w:p w:rsidR="003864AB" w:rsidRPr="006D0052" w:rsidRDefault="00585C89" w:rsidP="00B803A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  <w:r w:rsidR="00763044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</w:p>
        </w:tc>
        <w:tc>
          <w:tcPr>
            <w:tcW w:w="5484" w:type="dxa"/>
            <w:vAlign w:val="bottom"/>
          </w:tcPr>
          <w:p w:rsidR="003864AB" w:rsidRPr="006D0052" w:rsidRDefault="003864AB" w:rsidP="00B803A1">
            <w:pPr>
              <w:rPr>
                <w:rFonts w:ascii="Times New Roman" w:hAnsi="Times New Roman" w:cs="Times New Roman"/>
              </w:rPr>
            </w:pPr>
            <w:r w:rsidRPr="006D0052">
              <w:rPr>
                <w:rFonts w:ascii="Times New Roman" w:hAnsi="Times New Roman" w:cs="Times New Roman"/>
              </w:rPr>
              <w:t>Автобусна зупинка х. Червона</w:t>
            </w:r>
          </w:p>
        </w:tc>
        <w:tc>
          <w:tcPr>
            <w:tcW w:w="553" w:type="dxa"/>
          </w:tcPr>
          <w:p w:rsidR="003864AB" w:rsidRPr="006D0052" w:rsidRDefault="00B803A1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3864AB" w:rsidRPr="006D0052" w:rsidRDefault="0027068F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</w:t>
            </w:r>
            <w:r w:rsidR="00C13ED8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, х. Червона</w:t>
            </w:r>
          </w:p>
        </w:tc>
      </w:tr>
      <w:tr w:rsidR="003864AB" w:rsidRPr="006D0052" w:rsidTr="00B803A1">
        <w:tc>
          <w:tcPr>
            <w:tcW w:w="861" w:type="dxa"/>
          </w:tcPr>
          <w:p w:rsidR="003864AB" w:rsidRPr="006D0052" w:rsidRDefault="00585C89" w:rsidP="00B803A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  <w:r w:rsidR="00763044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5484" w:type="dxa"/>
            <w:vAlign w:val="bottom"/>
          </w:tcPr>
          <w:p w:rsidR="003864AB" w:rsidRPr="006D0052" w:rsidRDefault="003864AB" w:rsidP="00B803A1">
            <w:pPr>
              <w:rPr>
                <w:rFonts w:ascii="Times New Roman" w:hAnsi="Times New Roman" w:cs="Times New Roman"/>
              </w:rPr>
            </w:pPr>
            <w:r w:rsidRPr="006D0052">
              <w:rPr>
                <w:rFonts w:ascii="Times New Roman" w:hAnsi="Times New Roman" w:cs="Times New Roman"/>
              </w:rPr>
              <w:t>Фонтан декор. «Діти» (вул. Чорновола, 31а)</w:t>
            </w:r>
          </w:p>
        </w:tc>
        <w:tc>
          <w:tcPr>
            <w:tcW w:w="553" w:type="dxa"/>
          </w:tcPr>
          <w:p w:rsidR="003864AB" w:rsidRPr="006D0052" w:rsidRDefault="00B803A1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3864AB" w:rsidRPr="006D0052" w:rsidRDefault="0027068F" w:rsidP="00C13ED8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м. Звенигородка, </w:t>
            </w:r>
            <w:r w:rsidR="00C13ED8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вул. Чорновола,31а</w:t>
            </w:r>
          </w:p>
        </w:tc>
      </w:tr>
      <w:tr w:rsidR="003864AB" w:rsidRPr="006D0052" w:rsidTr="00B803A1">
        <w:tc>
          <w:tcPr>
            <w:tcW w:w="861" w:type="dxa"/>
          </w:tcPr>
          <w:p w:rsidR="003864AB" w:rsidRPr="006D0052" w:rsidRDefault="00585C89" w:rsidP="00B803A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  <w:r w:rsidR="00763044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</w:t>
            </w:r>
          </w:p>
        </w:tc>
        <w:tc>
          <w:tcPr>
            <w:tcW w:w="5484" w:type="dxa"/>
            <w:vAlign w:val="bottom"/>
          </w:tcPr>
          <w:p w:rsidR="003864AB" w:rsidRPr="006D0052" w:rsidRDefault="003864AB" w:rsidP="00B803A1">
            <w:pPr>
              <w:rPr>
                <w:rFonts w:ascii="Times New Roman" w:hAnsi="Times New Roman" w:cs="Times New Roman"/>
              </w:rPr>
            </w:pPr>
            <w:r w:rsidRPr="006D0052">
              <w:rPr>
                <w:rFonts w:ascii="Times New Roman" w:hAnsi="Times New Roman" w:cs="Times New Roman"/>
              </w:rPr>
              <w:t>Альтанка(вул. Чорновола,31а)</w:t>
            </w:r>
          </w:p>
        </w:tc>
        <w:tc>
          <w:tcPr>
            <w:tcW w:w="553" w:type="dxa"/>
          </w:tcPr>
          <w:p w:rsidR="003864AB" w:rsidRPr="006D0052" w:rsidRDefault="00B803A1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3864AB" w:rsidRPr="006D0052" w:rsidRDefault="00C13ED8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вул. Чорновола</w:t>
            </w:r>
            <w:r w:rsidR="0027068F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, 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31а</w:t>
            </w:r>
          </w:p>
        </w:tc>
      </w:tr>
      <w:tr w:rsidR="003864AB" w:rsidRPr="006D0052" w:rsidTr="00294807">
        <w:trPr>
          <w:trHeight w:val="541"/>
        </w:trPr>
        <w:tc>
          <w:tcPr>
            <w:tcW w:w="861" w:type="dxa"/>
          </w:tcPr>
          <w:p w:rsidR="003864AB" w:rsidRPr="006D0052" w:rsidRDefault="00585C89" w:rsidP="00B803A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  <w:r w:rsidR="00763044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</w:t>
            </w:r>
          </w:p>
        </w:tc>
        <w:tc>
          <w:tcPr>
            <w:tcW w:w="5484" w:type="dxa"/>
            <w:vAlign w:val="bottom"/>
          </w:tcPr>
          <w:p w:rsidR="003864AB" w:rsidRDefault="003864AB" w:rsidP="00B803A1">
            <w:pPr>
              <w:rPr>
                <w:rFonts w:ascii="Times New Roman" w:hAnsi="Times New Roman" w:cs="Times New Roman"/>
              </w:rPr>
            </w:pPr>
            <w:r w:rsidRPr="006D0052">
              <w:rPr>
                <w:rFonts w:ascii="Times New Roman" w:hAnsi="Times New Roman" w:cs="Times New Roman"/>
              </w:rPr>
              <w:t>Пісочниця (вул. Чорновола, 31а)</w:t>
            </w:r>
          </w:p>
          <w:p w:rsidR="00294807" w:rsidRPr="006D0052" w:rsidRDefault="00294807" w:rsidP="00B803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3" w:type="dxa"/>
          </w:tcPr>
          <w:p w:rsidR="003864AB" w:rsidRPr="006D0052" w:rsidRDefault="00B803A1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3864AB" w:rsidRPr="006D0052" w:rsidRDefault="0027068F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м. Звенигородка, </w:t>
            </w:r>
            <w:r w:rsidR="00C13ED8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вул. Чорновола, 31а</w:t>
            </w:r>
          </w:p>
        </w:tc>
      </w:tr>
      <w:tr w:rsidR="00294807" w:rsidRPr="006D0052" w:rsidTr="00294807">
        <w:trPr>
          <w:trHeight w:val="610"/>
        </w:trPr>
        <w:tc>
          <w:tcPr>
            <w:tcW w:w="861" w:type="dxa"/>
          </w:tcPr>
          <w:p w:rsidR="00294807" w:rsidRPr="006D0052" w:rsidRDefault="00585C89" w:rsidP="00B803A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  <w:r w:rsidR="00763044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</w:t>
            </w:r>
          </w:p>
        </w:tc>
        <w:tc>
          <w:tcPr>
            <w:tcW w:w="5484" w:type="dxa"/>
            <w:vAlign w:val="bottom"/>
          </w:tcPr>
          <w:p w:rsidR="00294807" w:rsidRPr="006D0052" w:rsidRDefault="00294807" w:rsidP="00B803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Ігровий будиночок</w:t>
            </w:r>
          </w:p>
        </w:tc>
        <w:tc>
          <w:tcPr>
            <w:tcW w:w="553" w:type="dxa"/>
          </w:tcPr>
          <w:p w:rsidR="00294807" w:rsidRPr="006D0052" w:rsidRDefault="00294807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294807" w:rsidRPr="006D0052" w:rsidRDefault="00294807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вул. Чорновола, 31а</w:t>
            </w:r>
          </w:p>
        </w:tc>
      </w:tr>
      <w:tr w:rsidR="00294807" w:rsidRPr="006D0052" w:rsidTr="00B803A1">
        <w:trPr>
          <w:trHeight w:val="206"/>
        </w:trPr>
        <w:tc>
          <w:tcPr>
            <w:tcW w:w="861" w:type="dxa"/>
          </w:tcPr>
          <w:p w:rsidR="00294807" w:rsidRPr="006D0052" w:rsidRDefault="00585C89" w:rsidP="00B803A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  <w:r w:rsidR="00763044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8</w:t>
            </w:r>
          </w:p>
        </w:tc>
        <w:tc>
          <w:tcPr>
            <w:tcW w:w="5484" w:type="dxa"/>
            <w:vAlign w:val="bottom"/>
          </w:tcPr>
          <w:p w:rsidR="00294807" w:rsidRDefault="00294807" w:rsidP="00B803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Фонтан декор «Діти»</w:t>
            </w:r>
          </w:p>
        </w:tc>
        <w:tc>
          <w:tcPr>
            <w:tcW w:w="553" w:type="dxa"/>
          </w:tcPr>
          <w:p w:rsidR="00294807" w:rsidRDefault="00ED7203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294807" w:rsidRPr="006D0052" w:rsidRDefault="00294807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вул. Чорновола, 31а</w:t>
            </w:r>
          </w:p>
        </w:tc>
      </w:tr>
      <w:tr w:rsidR="003864AB" w:rsidRPr="006D0052" w:rsidTr="00B803A1">
        <w:tc>
          <w:tcPr>
            <w:tcW w:w="861" w:type="dxa"/>
          </w:tcPr>
          <w:p w:rsidR="003864AB" w:rsidRPr="006D0052" w:rsidRDefault="00585C89" w:rsidP="00B803A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  <w:r w:rsidR="00763044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9</w:t>
            </w:r>
          </w:p>
        </w:tc>
        <w:tc>
          <w:tcPr>
            <w:tcW w:w="5484" w:type="dxa"/>
            <w:vAlign w:val="bottom"/>
          </w:tcPr>
          <w:p w:rsidR="003864AB" w:rsidRPr="006D0052" w:rsidRDefault="003864AB" w:rsidP="00B803A1">
            <w:pPr>
              <w:rPr>
                <w:rFonts w:ascii="Times New Roman" w:hAnsi="Times New Roman" w:cs="Times New Roman"/>
              </w:rPr>
            </w:pPr>
            <w:r w:rsidRPr="006D0052">
              <w:rPr>
                <w:rFonts w:ascii="Times New Roman" w:hAnsi="Times New Roman" w:cs="Times New Roman"/>
              </w:rPr>
              <w:t>Гойдалка (вул. Чор</w:t>
            </w:r>
            <w:r w:rsidR="00B803A1" w:rsidRPr="006D0052">
              <w:rPr>
                <w:rFonts w:ascii="Times New Roman" w:hAnsi="Times New Roman" w:cs="Times New Roman"/>
              </w:rPr>
              <w:t>н</w:t>
            </w:r>
            <w:r w:rsidRPr="006D0052">
              <w:rPr>
                <w:rFonts w:ascii="Times New Roman" w:hAnsi="Times New Roman" w:cs="Times New Roman"/>
              </w:rPr>
              <w:t>овола, 31а)</w:t>
            </w:r>
          </w:p>
        </w:tc>
        <w:tc>
          <w:tcPr>
            <w:tcW w:w="553" w:type="dxa"/>
          </w:tcPr>
          <w:p w:rsidR="003864AB" w:rsidRPr="006D0052" w:rsidRDefault="00B803A1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3864AB" w:rsidRPr="006D0052" w:rsidRDefault="0027068F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м. Звенигородка, </w:t>
            </w:r>
            <w:r w:rsidR="00C13ED8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вул. Чорновола,31а</w:t>
            </w:r>
          </w:p>
        </w:tc>
      </w:tr>
      <w:tr w:rsidR="003864AB" w:rsidRPr="006D0052" w:rsidTr="00B803A1">
        <w:tc>
          <w:tcPr>
            <w:tcW w:w="861" w:type="dxa"/>
          </w:tcPr>
          <w:p w:rsidR="003864AB" w:rsidRPr="006D0052" w:rsidRDefault="00763044" w:rsidP="00B803A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40</w:t>
            </w:r>
          </w:p>
        </w:tc>
        <w:tc>
          <w:tcPr>
            <w:tcW w:w="5484" w:type="dxa"/>
            <w:vAlign w:val="bottom"/>
          </w:tcPr>
          <w:p w:rsidR="003864AB" w:rsidRPr="006D0052" w:rsidRDefault="00B803A1" w:rsidP="00B803A1">
            <w:pPr>
              <w:rPr>
                <w:rFonts w:ascii="Times New Roman" w:hAnsi="Times New Roman" w:cs="Times New Roman"/>
              </w:rPr>
            </w:pPr>
            <w:r w:rsidRPr="006D0052">
              <w:rPr>
                <w:rFonts w:ascii="Times New Roman" w:hAnsi="Times New Roman" w:cs="Times New Roman"/>
              </w:rPr>
              <w:t>Автобусна зупинка (вул. Героїв Євромайдану)</w:t>
            </w:r>
          </w:p>
        </w:tc>
        <w:tc>
          <w:tcPr>
            <w:tcW w:w="553" w:type="dxa"/>
          </w:tcPr>
          <w:p w:rsidR="003864AB" w:rsidRPr="006D0052" w:rsidRDefault="00B803A1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3864AB" w:rsidRPr="006D0052" w:rsidRDefault="00C13ED8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вул. Героїв Євромайдану</w:t>
            </w:r>
            <w:r w:rsidR="0027068F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, </w:t>
            </w:r>
          </w:p>
        </w:tc>
      </w:tr>
      <w:tr w:rsidR="003864AB" w:rsidRPr="006D0052" w:rsidTr="00B803A1">
        <w:tc>
          <w:tcPr>
            <w:tcW w:w="861" w:type="dxa"/>
          </w:tcPr>
          <w:p w:rsidR="003864AB" w:rsidRPr="006D0052" w:rsidRDefault="00585C89" w:rsidP="00B803A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</w:t>
            </w:r>
            <w:r w:rsidR="00763044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5484" w:type="dxa"/>
            <w:vAlign w:val="bottom"/>
          </w:tcPr>
          <w:p w:rsidR="003864AB" w:rsidRPr="006D0052" w:rsidRDefault="00B803A1" w:rsidP="00B803A1">
            <w:pPr>
              <w:rPr>
                <w:rFonts w:ascii="Times New Roman" w:hAnsi="Times New Roman" w:cs="Times New Roman"/>
              </w:rPr>
            </w:pPr>
            <w:r w:rsidRPr="006D0052">
              <w:rPr>
                <w:rFonts w:ascii="Times New Roman" w:hAnsi="Times New Roman" w:cs="Times New Roman"/>
              </w:rPr>
              <w:t>Автобусна зупинка ( вул. Б. Хмельницького,4)</w:t>
            </w:r>
          </w:p>
        </w:tc>
        <w:tc>
          <w:tcPr>
            <w:tcW w:w="553" w:type="dxa"/>
          </w:tcPr>
          <w:p w:rsidR="003864AB" w:rsidRPr="006D0052" w:rsidRDefault="00B803A1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3864AB" w:rsidRPr="006D0052" w:rsidRDefault="00C13ED8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м. Звенигородка, вул. Б. Хмельницького, </w:t>
            </w:r>
            <w:r w:rsidR="0027068F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</w:t>
            </w:r>
          </w:p>
        </w:tc>
      </w:tr>
      <w:tr w:rsidR="00B803A1" w:rsidRPr="006D0052" w:rsidTr="00B803A1">
        <w:tc>
          <w:tcPr>
            <w:tcW w:w="861" w:type="dxa"/>
          </w:tcPr>
          <w:p w:rsidR="00B803A1" w:rsidRPr="006D0052" w:rsidRDefault="00585C89" w:rsidP="00B803A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</w:t>
            </w:r>
            <w:r w:rsidR="00763044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5484" w:type="dxa"/>
            <w:vAlign w:val="bottom"/>
          </w:tcPr>
          <w:p w:rsidR="00B803A1" w:rsidRPr="006D0052" w:rsidRDefault="00862E07" w:rsidP="00B803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Автобусна зупинка (вул. Б. Хмельницького, 4)</w:t>
            </w:r>
          </w:p>
        </w:tc>
        <w:tc>
          <w:tcPr>
            <w:tcW w:w="553" w:type="dxa"/>
          </w:tcPr>
          <w:p w:rsidR="00B803A1" w:rsidRPr="006D0052" w:rsidRDefault="00862E07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B803A1" w:rsidRPr="006D0052" w:rsidRDefault="00862E07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вул. Б. Хмельницького, 4</w:t>
            </w:r>
          </w:p>
        </w:tc>
      </w:tr>
      <w:tr w:rsidR="00B803A1" w:rsidRPr="006D0052" w:rsidTr="00B803A1">
        <w:tc>
          <w:tcPr>
            <w:tcW w:w="861" w:type="dxa"/>
          </w:tcPr>
          <w:p w:rsidR="00B803A1" w:rsidRPr="006D0052" w:rsidRDefault="00585C89" w:rsidP="00B803A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</w:t>
            </w:r>
            <w:r w:rsidR="00763044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</w:p>
        </w:tc>
        <w:tc>
          <w:tcPr>
            <w:tcW w:w="5484" w:type="dxa"/>
            <w:vAlign w:val="bottom"/>
          </w:tcPr>
          <w:p w:rsidR="00B803A1" w:rsidRPr="00CF1ECD" w:rsidRDefault="00723475" w:rsidP="00B803A1">
            <w:pPr>
              <w:rPr>
                <w:rFonts w:ascii="Times New Roman" w:hAnsi="Times New Roman" w:cs="Times New Roman"/>
                <w:color w:val="auto"/>
              </w:rPr>
            </w:pPr>
            <w:r w:rsidRPr="00CF1ECD">
              <w:rPr>
                <w:rFonts w:ascii="Times New Roman" w:hAnsi="Times New Roman" w:cs="Times New Roman"/>
                <w:color w:val="auto"/>
              </w:rPr>
              <w:t xml:space="preserve">Світлофорний об’єкт </w:t>
            </w:r>
          </w:p>
        </w:tc>
        <w:tc>
          <w:tcPr>
            <w:tcW w:w="553" w:type="dxa"/>
          </w:tcPr>
          <w:p w:rsidR="00B803A1" w:rsidRPr="006D0052" w:rsidRDefault="00723475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B803A1" w:rsidRPr="006D0052" w:rsidRDefault="00723475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пр.-т Шевченка – вул. Г. Небесної Сотні</w:t>
            </w:r>
          </w:p>
        </w:tc>
      </w:tr>
      <w:tr w:rsidR="00B803A1" w:rsidRPr="006D0052" w:rsidTr="00B803A1">
        <w:tc>
          <w:tcPr>
            <w:tcW w:w="861" w:type="dxa"/>
          </w:tcPr>
          <w:p w:rsidR="00B803A1" w:rsidRPr="006D0052" w:rsidRDefault="00B803A1" w:rsidP="00B803A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484" w:type="dxa"/>
            <w:vAlign w:val="bottom"/>
          </w:tcPr>
          <w:p w:rsidR="00B803A1" w:rsidRPr="006D0052" w:rsidRDefault="00B803A1" w:rsidP="00B803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3" w:type="dxa"/>
          </w:tcPr>
          <w:p w:rsidR="00B803A1" w:rsidRPr="006D0052" w:rsidRDefault="00B803A1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991" w:type="dxa"/>
          </w:tcPr>
          <w:p w:rsidR="00B803A1" w:rsidRPr="006D0052" w:rsidRDefault="00B803A1" w:rsidP="00B803A1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</w:tbl>
    <w:p w:rsidR="00944B3A" w:rsidRDefault="00944B3A" w:rsidP="00A2159C">
      <w:pPr>
        <w:tabs>
          <w:tab w:val="left" w:pos="828"/>
          <w:tab w:val="left" w:pos="5508"/>
          <w:tab w:val="left" w:pos="8208"/>
        </w:tabs>
        <w:rPr>
          <w:rFonts w:ascii="Times New Roman" w:eastAsia="Times New Roman" w:hAnsi="Times New Roman" w:cs="Times New Roman"/>
          <w:b/>
          <w:color w:val="auto"/>
          <w:lang w:eastAsia="ru-RU"/>
        </w:rPr>
      </w:pPr>
    </w:p>
    <w:p w:rsidR="00906AB0" w:rsidRPr="006D0052" w:rsidRDefault="00906AB0" w:rsidP="00906AB0">
      <w:pPr>
        <w:tabs>
          <w:tab w:val="left" w:pos="828"/>
          <w:tab w:val="left" w:pos="5508"/>
          <w:tab w:val="left" w:pos="8208"/>
        </w:tabs>
        <w:jc w:val="center"/>
        <w:rPr>
          <w:rFonts w:ascii="Times New Roman" w:eastAsia="Times New Roman" w:hAnsi="Times New Roman" w:cs="Times New Roman"/>
          <w:b/>
          <w:color w:val="auto"/>
          <w:lang w:eastAsia="ru-RU"/>
        </w:rPr>
      </w:pPr>
    </w:p>
    <w:p w:rsidR="00906AB0" w:rsidRPr="006D0052" w:rsidRDefault="00F853F8" w:rsidP="00F853F8">
      <w:pPr>
        <w:tabs>
          <w:tab w:val="left" w:pos="828"/>
          <w:tab w:val="left" w:pos="5508"/>
          <w:tab w:val="left" w:pos="8208"/>
        </w:tabs>
        <w:jc w:val="center"/>
        <w:rPr>
          <w:rFonts w:ascii="Times New Roman" w:eastAsia="Times New Roman" w:hAnsi="Times New Roman" w:cs="Times New Roman"/>
          <w:b/>
          <w:color w:val="auto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Х. </w:t>
      </w:r>
      <w:r w:rsidR="00906AB0" w:rsidRPr="006D0052">
        <w:rPr>
          <w:rFonts w:ascii="Times New Roman" w:eastAsia="Times New Roman" w:hAnsi="Times New Roman" w:cs="Times New Roman"/>
          <w:b/>
          <w:color w:val="auto"/>
          <w:lang w:eastAsia="ru-RU"/>
        </w:rPr>
        <w:t>Об’єкти міської комунальної власності, щ</w:t>
      </w:r>
      <w:r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о перебувають </w:t>
      </w:r>
      <w:r w:rsidR="00944B3A">
        <w:rPr>
          <w:rFonts w:ascii="Times New Roman" w:eastAsia="Times New Roman" w:hAnsi="Times New Roman" w:cs="Times New Roman"/>
          <w:b/>
          <w:color w:val="auto"/>
          <w:lang w:eastAsia="ru-RU"/>
        </w:rPr>
        <w:t>на балансі</w:t>
      </w:r>
      <w:r w:rsidR="00906AB0" w:rsidRPr="006D0052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комунального підприємства «Звенигородське підприємство теплових мереж»</w:t>
      </w:r>
    </w:p>
    <w:p w:rsidR="00906AB0" w:rsidRPr="006D0052" w:rsidRDefault="00906AB0" w:rsidP="00906AB0">
      <w:pPr>
        <w:tabs>
          <w:tab w:val="left" w:pos="766"/>
          <w:tab w:val="left" w:pos="5406"/>
          <w:tab w:val="left" w:pos="8044"/>
        </w:tabs>
        <w:rPr>
          <w:rFonts w:ascii="Times New Roman" w:eastAsia="Times New Roman" w:hAnsi="Times New Roman" w:cs="Times New Roman"/>
          <w:b/>
          <w:color w:val="auto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1"/>
        <w:gridCol w:w="5470"/>
        <w:gridCol w:w="576"/>
        <w:gridCol w:w="2982"/>
      </w:tblGrid>
      <w:tr w:rsidR="00906AB0" w:rsidRPr="006D0052" w:rsidTr="00C14E79">
        <w:trPr>
          <w:trHeight w:val="1468"/>
        </w:trPr>
        <w:tc>
          <w:tcPr>
            <w:tcW w:w="861" w:type="dxa"/>
          </w:tcPr>
          <w:p w:rsidR="00906AB0" w:rsidRPr="006D0052" w:rsidRDefault="00906AB0" w:rsidP="00906AB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№п/п</w:t>
            </w:r>
          </w:p>
        </w:tc>
        <w:tc>
          <w:tcPr>
            <w:tcW w:w="5470" w:type="dxa"/>
          </w:tcPr>
          <w:p w:rsidR="00906AB0" w:rsidRPr="006D0052" w:rsidRDefault="00906AB0" w:rsidP="00906AB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Назва об’єкта </w:t>
            </w:r>
          </w:p>
        </w:tc>
        <w:tc>
          <w:tcPr>
            <w:tcW w:w="576" w:type="dxa"/>
            <w:textDirection w:val="btLr"/>
          </w:tcPr>
          <w:p w:rsidR="00906AB0" w:rsidRPr="006D0052" w:rsidRDefault="00906AB0" w:rsidP="00906AB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Кількість </w:t>
            </w:r>
          </w:p>
        </w:tc>
        <w:tc>
          <w:tcPr>
            <w:tcW w:w="2982" w:type="dxa"/>
          </w:tcPr>
          <w:p w:rsidR="00906AB0" w:rsidRPr="006D0052" w:rsidRDefault="00906AB0" w:rsidP="00906AB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Адреса </w:t>
            </w:r>
          </w:p>
        </w:tc>
      </w:tr>
      <w:tr w:rsidR="00FD1DE8" w:rsidRPr="006D0052" w:rsidTr="00C14E79">
        <w:tc>
          <w:tcPr>
            <w:tcW w:w="861" w:type="dxa"/>
          </w:tcPr>
          <w:p w:rsidR="00FD1DE8" w:rsidRPr="006D0052" w:rsidRDefault="00FD1DE8" w:rsidP="00906AB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5470" w:type="dxa"/>
          </w:tcPr>
          <w:p w:rsidR="00FD1DE8" w:rsidRPr="00FD1DE8" w:rsidRDefault="00FD1DE8" w:rsidP="000A0082">
            <w:pPr>
              <w:rPr>
                <w:rFonts w:ascii="Times New Roman" w:hAnsi="Times New Roman" w:cs="Times New Roman"/>
              </w:rPr>
            </w:pPr>
            <w:r w:rsidRPr="00FD1DE8">
              <w:rPr>
                <w:rFonts w:ascii="Times New Roman" w:hAnsi="Times New Roman" w:cs="Times New Roman"/>
              </w:rPr>
              <w:t>Котельна по вулиці Шевченка, 22 б</w:t>
            </w:r>
          </w:p>
        </w:tc>
        <w:tc>
          <w:tcPr>
            <w:tcW w:w="576" w:type="dxa"/>
          </w:tcPr>
          <w:p w:rsidR="00FD1DE8" w:rsidRPr="006D0052" w:rsidRDefault="00FD1DE8" w:rsidP="00906AB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2" w:type="dxa"/>
          </w:tcPr>
          <w:p w:rsidR="00FD1DE8" w:rsidRPr="006D0052" w:rsidRDefault="00FD1DE8" w:rsidP="00906AB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вул. Шевченка, 22 б</w:t>
            </w:r>
          </w:p>
        </w:tc>
      </w:tr>
      <w:tr w:rsidR="00FD1DE8" w:rsidRPr="006D0052" w:rsidTr="00C14E79">
        <w:tc>
          <w:tcPr>
            <w:tcW w:w="861" w:type="dxa"/>
          </w:tcPr>
          <w:p w:rsidR="00FD1DE8" w:rsidRPr="006D0052" w:rsidRDefault="003B46F6" w:rsidP="00906AB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5470" w:type="dxa"/>
          </w:tcPr>
          <w:p w:rsidR="00FD1DE8" w:rsidRPr="00FD1DE8" w:rsidRDefault="00FD1DE8" w:rsidP="000A0082">
            <w:pPr>
              <w:rPr>
                <w:rFonts w:ascii="Times New Roman" w:hAnsi="Times New Roman" w:cs="Times New Roman"/>
              </w:rPr>
            </w:pPr>
            <w:r w:rsidRPr="00FD1DE8">
              <w:rPr>
                <w:rFonts w:ascii="Times New Roman" w:hAnsi="Times New Roman" w:cs="Times New Roman"/>
              </w:rPr>
              <w:t>Гараж на 3 бокси по вулиці Шевченка, 22б</w:t>
            </w:r>
          </w:p>
        </w:tc>
        <w:tc>
          <w:tcPr>
            <w:tcW w:w="576" w:type="dxa"/>
          </w:tcPr>
          <w:p w:rsidR="00FD1DE8" w:rsidRPr="006D0052" w:rsidRDefault="00FD1DE8" w:rsidP="00906AB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2" w:type="dxa"/>
          </w:tcPr>
          <w:p w:rsidR="00FD1DE8" w:rsidRPr="006D0052" w:rsidRDefault="00FD1DE8" w:rsidP="00906AB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вул. Шевченка, 22б</w:t>
            </w:r>
          </w:p>
        </w:tc>
      </w:tr>
      <w:tr w:rsidR="00FD1DE8" w:rsidRPr="006D0052" w:rsidTr="00C14E79">
        <w:tc>
          <w:tcPr>
            <w:tcW w:w="861" w:type="dxa"/>
          </w:tcPr>
          <w:p w:rsidR="00FD1DE8" w:rsidRPr="006D0052" w:rsidRDefault="003B46F6" w:rsidP="00906AB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</w:p>
        </w:tc>
        <w:tc>
          <w:tcPr>
            <w:tcW w:w="5470" w:type="dxa"/>
          </w:tcPr>
          <w:p w:rsidR="00FD1DE8" w:rsidRPr="00FD1DE8" w:rsidRDefault="00FD1DE8" w:rsidP="000A00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Будівля по вул</w:t>
            </w:r>
            <w:r w:rsidRPr="00FD1DE8">
              <w:rPr>
                <w:rFonts w:ascii="Times New Roman" w:hAnsi="Times New Roman" w:cs="Times New Roman"/>
              </w:rPr>
              <w:t>.</w:t>
            </w:r>
            <w:r w:rsidR="000A0082">
              <w:rPr>
                <w:rFonts w:ascii="Times New Roman" w:hAnsi="Times New Roman" w:cs="Times New Roman"/>
              </w:rPr>
              <w:t xml:space="preserve"> </w:t>
            </w:r>
            <w:r w:rsidRPr="00FD1DE8">
              <w:rPr>
                <w:rFonts w:ascii="Times New Roman" w:hAnsi="Times New Roman" w:cs="Times New Roman"/>
              </w:rPr>
              <w:t xml:space="preserve">Софії Терещенко </w:t>
            </w:r>
          </w:p>
        </w:tc>
        <w:tc>
          <w:tcPr>
            <w:tcW w:w="576" w:type="dxa"/>
          </w:tcPr>
          <w:p w:rsidR="00FD1DE8" w:rsidRPr="006D0052" w:rsidRDefault="00FD1DE8" w:rsidP="00906AB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2" w:type="dxa"/>
          </w:tcPr>
          <w:p w:rsidR="00FD1DE8" w:rsidRPr="006D0052" w:rsidRDefault="00FD1DE8" w:rsidP="00906AB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вул. С. Терещенко</w:t>
            </w:r>
          </w:p>
        </w:tc>
      </w:tr>
      <w:tr w:rsidR="00FD1DE8" w:rsidRPr="006D0052" w:rsidTr="00C14E79">
        <w:tc>
          <w:tcPr>
            <w:tcW w:w="861" w:type="dxa"/>
          </w:tcPr>
          <w:p w:rsidR="00FD1DE8" w:rsidRPr="006D0052" w:rsidRDefault="003B46F6" w:rsidP="00906AB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5470" w:type="dxa"/>
          </w:tcPr>
          <w:p w:rsidR="00FD1DE8" w:rsidRPr="00FD1DE8" w:rsidRDefault="00FD1DE8" w:rsidP="000A0082">
            <w:pPr>
              <w:rPr>
                <w:rFonts w:ascii="Times New Roman" w:hAnsi="Times New Roman" w:cs="Times New Roman"/>
              </w:rPr>
            </w:pPr>
            <w:r w:rsidRPr="00FD1DE8">
              <w:rPr>
                <w:rFonts w:ascii="Times New Roman" w:hAnsi="Times New Roman" w:cs="Times New Roman"/>
              </w:rPr>
              <w:t xml:space="preserve">Котельна по вулиці Шевченка, 7а </w:t>
            </w:r>
          </w:p>
          <w:p w:rsidR="00FD1DE8" w:rsidRPr="00FD1DE8" w:rsidRDefault="00FD1DE8" w:rsidP="000A00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</w:tcPr>
          <w:p w:rsidR="00FD1DE8" w:rsidRPr="006D0052" w:rsidRDefault="00FD1DE8" w:rsidP="00906AB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2" w:type="dxa"/>
          </w:tcPr>
          <w:p w:rsidR="00FD1DE8" w:rsidRPr="006D0052" w:rsidRDefault="00FD1DE8" w:rsidP="00906AB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вул. Шевченка, 7а</w:t>
            </w:r>
          </w:p>
        </w:tc>
      </w:tr>
      <w:tr w:rsidR="00FD1DE8" w:rsidRPr="006D0052" w:rsidTr="00C14E79">
        <w:tc>
          <w:tcPr>
            <w:tcW w:w="861" w:type="dxa"/>
          </w:tcPr>
          <w:p w:rsidR="00FD1DE8" w:rsidRPr="006D0052" w:rsidRDefault="003B46F6" w:rsidP="00906AB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</w:t>
            </w:r>
          </w:p>
        </w:tc>
        <w:tc>
          <w:tcPr>
            <w:tcW w:w="5470" w:type="dxa"/>
          </w:tcPr>
          <w:p w:rsidR="00FD1DE8" w:rsidRPr="00FD1DE8" w:rsidRDefault="00FD1DE8" w:rsidP="000A0082">
            <w:pPr>
              <w:rPr>
                <w:rFonts w:ascii="Times New Roman" w:hAnsi="Times New Roman" w:cs="Times New Roman"/>
              </w:rPr>
            </w:pPr>
            <w:r w:rsidRPr="00FD1DE8">
              <w:rPr>
                <w:rFonts w:ascii="Times New Roman" w:hAnsi="Times New Roman" w:cs="Times New Roman"/>
              </w:rPr>
              <w:t>Котельна по вулиці  Кримського, 14</w:t>
            </w:r>
          </w:p>
        </w:tc>
        <w:tc>
          <w:tcPr>
            <w:tcW w:w="576" w:type="dxa"/>
          </w:tcPr>
          <w:p w:rsidR="00FD1DE8" w:rsidRPr="006D0052" w:rsidRDefault="00FD1DE8" w:rsidP="00906AB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2" w:type="dxa"/>
          </w:tcPr>
          <w:p w:rsidR="00FD1DE8" w:rsidRPr="006D0052" w:rsidRDefault="00FD1DE8" w:rsidP="00906AB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вул. Кримського, 14</w:t>
            </w:r>
          </w:p>
        </w:tc>
      </w:tr>
      <w:tr w:rsidR="00FD1DE8" w:rsidRPr="006D0052" w:rsidTr="00C14E79">
        <w:tc>
          <w:tcPr>
            <w:tcW w:w="861" w:type="dxa"/>
          </w:tcPr>
          <w:p w:rsidR="00FD1DE8" w:rsidRPr="006D0052" w:rsidRDefault="003B46F6" w:rsidP="00906AB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</w:t>
            </w:r>
          </w:p>
        </w:tc>
        <w:tc>
          <w:tcPr>
            <w:tcW w:w="5470" w:type="dxa"/>
          </w:tcPr>
          <w:p w:rsidR="00FD1DE8" w:rsidRPr="00FD1DE8" w:rsidRDefault="00FD1DE8" w:rsidP="000A0082">
            <w:pPr>
              <w:rPr>
                <w:rFonts w:ascii="Times New Roman" w:hAnsi="Times New Roman" w:cs="Times New Roman"/>
              </w:rPr>
            </w:pPr>
            <w:r w:rsidRPr="00FD1DE8">
              <w:rPr>
                <w:rFonts w:ascii="Times New Roman" w:hAnsi="Times New Roman" w:cs="Times New Roman"/>
              </w:rPr>
              <w:t xml:space="preserve">Котельна по вулиці Шевченка, 121 </w:t>
            </w:r>
          </w:p>
          <w:p w:rsidR="00FD1DE8" w:rsidRPr="00FD1DE8" w:rsidRDefault="00FD1DE8" w:rsidP="000A00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</w:tcPr>
          <w:p w:rsidR="00FD1DE8" w:rsidRPr="006D0052" w:rsidRDefault="00FD1DE8" w:rsidP="00906AB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2" w:type="dxa"/>
          </w:tcPr>
          <w:p w:rsidR="00FD1DE8" w:rsidRPr="006D0052" w:rsidRDefault="00FD1DE8" w:rsidP="00906AB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вул. Шевченка, 121</w:t>
            </w:r>
          </w:p>
        </w:tc>
      </w:tr>
      <w:tr w:rsidR="00FD1DE8" w:rsidRPr="006D0052" w:rsidTr="00C14E79">
        <w:tc>
          <w:tcPr>
            <w:tcW w:w="861" w:type="dxa"/>
          </w:tcPr>
          <w:p w:rsidR="00FD1DE8" w:rsidRPr="006D0052" w:rsidRDefault="003B46F6" w:rsidP="00906AB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</w:t>
            </w:r>
          </w:p>
        </w:tc>
        <w:tc>
          <w:tcPr>
            <w:tcW w:w="5470" w:type="dxa"/>
          </w:tcPr>
          <w:p w:rsidR="00FD1DE8" w:rsidRPr="00FD1DE8" w:rsidRDefault="00FD1DE8" w:rsidP="000A0082">
            <w:pPr>
              <w:rPr>
                <w:rFonts w:ascii="Times New Roman" w:hAnsi="Times New Roman" w:cs="Times New Roman"/>
              </w:rPr>
            </w:pPr>
            <w:r w:rsidRPr="00FD1DE8">
              <w:rPr>
                <w:rFonts w:ascii="Times New Roman" w:hAnsi="Times New Roman" w:cs="Times New Roman"/>
              </w:rPr>
              <w:t xml:space="preserve">Котельна по вулиці   Івана </w:t>
            </w:r>
          </w:p>
          <w:p w:rsidR="00FD1DE8" w:rsidRPr="00FD1DE8" w:rsidRDefault="00FD1DE8" w:rsidP="000A0082">
            <w:pPr>
              <w:rPr>
                <w:rFonts w:ascii="Times New Roman" w:hAnsi="Times New Roman" w:cs="Times New Roman"/>
              </w:rPr>
            </w:pPr>
            <w:r w:rsidRPr="00FD1DE8">
              <w:rPr>
                <w:rFonts w:ascii="Times New Roman" w:hAnsi="Times New Roman" w:cs="Times New Roman"/>
              </w:rPr>
              <w:t xml:space="preserve"> Сошенка, 43</w:t>
            </w:r>
          </w:p>
        </w:tc>
        <w:tc>
          <w:tcPr>
            <w:tcW w:w="576" w:type="dxa"/>
          </w:tcPr>
          <w:p w:rsidR="00FD1DE8" w:rsidRPr="006D0052" w:rsidRDefault="00FD1DE8" w:rsidP="00906AB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2" w:type="dxa"/>
          </w:tcPr>
          <w:p w:rsidR="00FD1DE8" w:rsidRPr="006D0052" w:rsidRDefault="00FD1DE8" w:rsidP="00906AB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вул. Сошенка, 43</w:t>
            </w:r>
          </w:p>
        </w:tc>
      </w:tr>
      <w:tr w:rsidR="00FD1DE8" w:rsidRPr="006D0052" w:rsidTr="00C14E79">
        <w:tc>
          <w:tcPr>
            <w:tcW w:w="861" w:type="dxa"/>
          </w:tcPr>
          <w:p w:rsidR="00FD1DE8" w:rsidRPr="006D0052" w:rsidRDefault="003B46F6" w:rsidP="00906AB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8</w:t>
            </w:r>
          </w:p>
        </w:tc>
        <w:tc>
          <w:tcPr>
            <w:tcW w:w="5470" w:type="dxa"/>
          </w:tcPr>
          <w:p w:rsidR="00FD1DE8" w:rsidRPr="00FD1DE8" w:rsidRDefault="00FD1DE8" w:rsidP="000A0082">
            <w:pPr>
              <w:rPr>
                <w:rFonts w:ascii="Times New Roman" w:hAnsi="Times New Roman" w:cs="Times New Roman"/>
              </w:rPr>
            </w:pPr>
            <w:r w:rsidRPr="00FD1DE8">
              <w:rPr>
                <w:rFonts w:ascii="Times New Roman" w:hAnsi="Times New Roman" w:cs="Times New Roman"/>
              </w:rPr>
              <w:t xml:space="preserve">Котельна по вулиці В’ячеслава Чорновола, 126 </w:t>
            </w:r>
          </w:p>
        </w:tc>
        <w:tc>
          <w:tcPr>
            <w:tcW w:w="576" w:type="dxa"/>
          </w:tcPr>
          <w:p w:rsidR="00FD1DE8" w:rsidRPr="006D0052" w:rsidRDefault="00FD1DE8" w:rsidP="00906AB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2" w:type="dxa"/>
          </w:tcPr>
          <w:p w:rsidR="00FD1DE8" w:rsidRPr="006D0052" w:rsidRDefault="00FD1DE8" w:rsidP="00906AB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вул. Шевченка, 12 б</w:t>
            </w:r>
          </w:p>
        </w:tc>
      </w:tr>
      <w:tr w:rsidR="00FD1DE8" w:rsidRPr="006D0052" w:rsidTr="00C14E79">
        <w:tc>
          <w:tcPr>
            <w:tcW w:w="861" w:type="dxa"/>
          </w:tcPr>
          <w:p w:rsidR="00FD1DE8" w:rsidRPr="006D0052" w:rsidRDefault="003B46F6" w:rsidP="00906AB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9</w:t>
            </w:r>
          </w:p>
        </w:tc>
        <w:tc>
          <w:tcPr>
            <w:tcW w:w="5470" w:type="dxa"/>
          </w:tcPr>
          <w:p w:rsidR="00FD1DE8" w:rsidRPr="00FD1DE8" w:rsidRDefault="00FD1DE8" w:rsidP="000A0082">
            <w:pPr>
              <w:rPr>
                <w:rFonts w:ascii="Times New Roman" w:hAnsi="Times New Roman" w:cs="Times New Roman"/>
              </w:rPr>
            </w:pPr>
            <w:r w:rsidRPr="00FD1DE8">
              <w:rPr>
                <w:rFonts w:ascii="Times New Roman" w:hAnsi="Times New Roman" w:cs="Times New Roman"/>
              </w:rPr>
              <w:t>Адмінприміщення, вулиця Кримського, 25</w:t>
            </w:r>
          </w:p>
        </w:tc>
        <w:tc>
          <w:tcPr>
            <w:tcW w:w="576" w:type="dxa"/>
          </w:tcPr>
          <w:p w:rsidR="00FD1DE8" w:rsidRPr="006D0052" w:rsidRDefault="00FD1DE8" w:rsidP="00906AB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2" w:type="dxa"/>
          </w:tcPr>
          <w:p w:rsidR="00FD1DE8" w:rsidRPr="006D0052" w:rsidRDefault="00FD1DE8" w:rsidP="00906AB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вул. Шевченка, 25</w:t>
            </w:r>
          </w:p>
        </w:tc>
      </w:tr>
      <w:tr w:rsidR="000A0082" w:rsidRPr="006D0052" w:rsidTr="00C14E79">
        <w:tc>
          <w:tcPr>
            <w:tcW w:w="861" w:type="dxa"/>
          </w:tcPr>
          <w:p w:rsidR="000A0082" w:rsidRDefault="003B46F6" w:rsidP="000A008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</w:t>
            </w:r>
          </w:p>
        </w:tc>
        <w:tc>
          <w:tcPr>
            <w:tcW w:w="5470" w:type="dxa"/>
            <w:vAlign w:val="bottom"/>
          </w:tcPr>
          <w:p w:rsidR="000A0082" w:rsidRPr="000A0082" w:rsidRDefault="000A0082" w:rsidP="000A0082">
            <w:pPr>
              <w:pStyle w:val="22"/>
              <w:shd w:val="clear" w:color="auto" w:fill="auto"/>
              <w:spacing w:before="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A0082">
              <w:rPr>
                <w:rStyle w:val="211pt"/>
                <w:sz w:val="24"/>
                <w:szCs w:val="24"/>
              </w:rPr>
              <w:t>Котельна по вулиці Шевченка, 22 б</w:t>
            </w:r>
          </w:p>
        </w:tc>
        <w:tc>
          <w:tcPr>
            <w:tcW w:w="576" w:type="dxa"/>
          </w:tcPr>
          <w:p w:rsidR="000A0082" w:rsidRDefault="00D3450D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2" w:type="dxa"/>
          </w:tcPr>
          <w:p w:rsidR="000A0082" w:rsidRDefault="000A0082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вул. Шевченка, 22 б</w:t>
            </w:r>
          </w:p>
        </w:tc>
      </w:tr>
      <w:tr w:rsidR="000A0082" w:rsidRPr="006D0052" w:rsidTr="00C14E79">
        <w:tc>
          <w:tcPr>
            <w:tcW w:w="861" w:type="dxa"/>
          </w:tcPr>
          <w:p w:rsidR="000A0082" w:rsidRDefault="009B030D" w:rsidP="000A008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10.1</w:t>
            </w:r>
          </w:p>
        </w:tc>
        <w:tc>
          <w:tcPr>
            <w:tcW w:w="5470" w:type="dxa"/>
          </w:tcPr>
          <w:p w:rsidR="000A0082" w:rsidRPr="000A0082" w:rsidRDefault="000A0082" w:rsidP="000A0082">
            <w:pPr>
              <w:pStyle w:val="22"/>
              <w:shd w:val="clear" w:color="auto" w:fill="auto"/>
              <w:spacing w:before="0" w:line="240" w:lineRule="exac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A0082">
              <w:rPr>
                <w:rFonts w:ascii="Times New Roman" w:hAnsi="Times New Roman" w:cs="Times New Roman"/>
                <w:b w:val="0"/>
                <w:sz w:val="24"/>
                <w:szCs w:val="24"/>
              </w:rPr>
              <w:t>Водогрійний котел № 1</w:t>
            </w:r>
          </w:p>
        </w:tc>
        <w:tc>
          <w:tcPr>
            <w:tcW w:w="576" w:type="dxa"/>
          </w:tcPr>
          <w:p w:rsidR="000A0082" w:rsidRDefault="00D3450D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2" w:type="dxa"/>
          </w:tcPr>
          <w:p w:rsidR="000A0082" w:rsidRDefault="000A0082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вул. Шевченка, 22 б</w:t>
            </w:r>
          </w:p>
        </w:tc>
      </w:tr>
      <w:tr w:rsidR="000A0082" w:rsidRPr="006D0052" w:rsidTr="00C14E79">
        <w:tc>
          <w:tcPr>
            <w:tcW w:w="861" w:type="dxa"/>
          </w:tcPr>
          <w:p w:rsidR="000A0082" w:rsidRDefault="009B030D" w:rsidP="000A008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10.2</w:t>
            </w:r>
          </w:p>
        </w:tc>
        <w:tc>
          <w:tcPr>
            <w:tcW w:w="5470" w:type="dxa"/>
          </w:tcPr>
          <w:p w:rsidR="000A0082" w:rsidRPr="000A0082" w:rsidRDefault="000A0082" w:rsidP="000A0082">
            <w:pPr>
              <w:pStyle w:val="22"/>
              <w:shd w:val="clear" w:color="auto" w:fill="auto"/>
              <w:spacing w:before="0" w:line="240" w:lineRule="exac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A0082">
              <w:rPr>
                <w:rFonts w:ascii="Times New Roman" w:hAnsi="Times New Roman" w:cs="Times New Roman"/>
                <w:b w:val="0"/>
                <w:sz w:val="24"/>
                <w:szCs w:val="24"/>
              </w:rPr>
              <w:t>Водогрійний котел № 2</w:t>
            </w:r>
          </w:p>
        </w:tc>
        <w:tc>
          <w:tcPr>
            <w:tcW w:w="576" w:type="dxa"/>
          </w:tcPr>
          <w:p w:rsidR="000A0082" w:rsidRDefault="00D3450D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2" w:type="dxa"/>
          </w:tcPr>
          <w:p w:rsidR="000A0082" w:rsidRDefault="000A0082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вул. Шевченка, 22 б</w:t>
            </w:r>
          </w:p>
        </w:tc>
      </w:tr>
      <w:tr w:rsidR="000A0082" w:rsidRPr="006D0052" w:rsidTr="00C14E79">
        <w:tc>
          <w:tcPr>
            <w:tcW w:w="861" w:type="dxa"/>
          </w:tcPr>
          <w:p w:rsidR="000A0082" w:rsidRDefault="009B030D" w:rsidP="000A008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10.3</w:t>
            </w:r>
          </w:p>
        </w:tc>
        <w:tc>
          <w:tcPr>
            <w:tcW w:w="5470" w:type="dxa"/>
          </w:tcPr>
          <w:p w:rsidR="000A0082" w:rsidRPr="000A0082" w:rsidRDefault="000A0082" w:rsidP="000A0082">
            <w:pPr>
              <w:pStyle w:val="22"/>
              <w:shd w:val="clear" w:color="auto" w:fill="auto"/>
              <w:spacing w:before="0" w:line="240" w:lineRule="exac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A0082">
              <w:rPr>
                <w:rFonts w:ascii="Times New Roman" w:hAnsi="Times New Roman" w:cs="Times New Roman"/>
                <w:b w:val="0"/>
                <w:sz w:val="24"/>
                <w:szCs w:val="24"/>
              </w:rPr>
              <w:t>Водогрійний котел № 3</w:t>
            </w:r>
          </w:p>
        </w:tc>
        <w:tc>
          <w:tcPr>
            <w:tcW w:w="576" w:type="dxa"/>
          </w:tcPr>
          <w:p w:rsidR="000A0082" w:rsidRDefault="00D3450D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2" w:type="dxa"/>
          </w:tcPr>
          <w:p w:rsidR="000A0082" w:rsidRDefault="000A0082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вул. Шевченка, 22 б</w:t>
            </w:r>
          </w:p>
        </w:tc>
      </w:tr>
      <w:tr w:rsidR="000A0082" w:rsidRPr="006D0052" w:rsidTr="00C14E79">
        <w:tc>
          <w:tcPr>
            <w:tcW w:w="861" w:type="dxa"/>
          </w:tcPr>
          <w:p w:rsidR="000A0082" w:rsidRDefault="009B030D" w:rsidP="000A008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11</w:t>
            </w:r>
          </w:p>
        </w:tc>
        <w:tc>
          <w:tcPr>
            <w:tcW w:w="5470" w:type="dxa"/>
          </w:tcPr>
          <w:p w:rsidR="000A0082" w:rsidRPr="000A0082" w:rsidRDefault="000A0082" w:rsidP="000A0082">
            <w:pPr>
              <w:pStyle w:val="22"/>
              <w:shd w:val="clear" w:color="auto" w:fill="auto"/>
              <w:spacing w:before="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A0082">
              <w:rPr>
                <w:rStyle w:val="211pt"/>
                <w:sz w:val="24"/>
                <w:szCs w:val="24"/>
              </w:rPr>
              <w:t>Котельна по вулиці Шевченка, 7а</w:t>
            </w:r>
          </w:p>
        </w:tc>
        <w:tc>
          <w:tcPr>
            <w:tcW w:w="576" w:type="dxa"/>
          </w:tcPr>
          <w:p w:rsidR="000A0082" w:rsidRDefault="0005355C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2" w:type="dxa"/>
          </w:tcPr>
          <w:p w:rsidR="000A0082" w:rsidRDefault="000A0082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вул. Шевченка, 7а</w:t>
            </w:r>
          </w:p>
        </w:tc>
      </w:tr>
      <w:tr w:rsidR="000A0082" w:rsidRPr="006D0052" w:rsidTr="00C14E79">
        <w:tc>
          <w:tcPr>
            <w:tcW w:w="861" w:type="dxa"/>
          </w:tcPr>
          <w:p w:rsidR="000A0082" w:rsidRDefault="009B030D" w:rsidP="000A008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11.1</w:t>
            </w:r>
          </w:p>
        </w:tc>
        <w:tc>
          <w:tcPr>
            <w:tcW w:w="5470" w:type="dxa"/>
          </w:tcPr>
          <w:p w:rsidR="000A0082" w:rsidRPr="000A0082" w:rsidRDefault="000A0082" w:rsidP="000A0082">
            <w:pPr>
              <w:pStyle w:val="22"/>
              <w:shd w:val="clear" w:color="auto" w:fill="auto"/>
              <w:spacing w:before="0" w:line="240" w:lineRule="exac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A0082">
              <w:rPr>
                <w:rFonts w:ascii="Times New Roman" w:hAnsi="Times New Roman" w:cs="Times New Roman"/>
                <w:b w:val="0"/>
                <w:sz w:val="24"/>
                <w:szCs w:val="24"/>
              </w:rPr>
              <w:t>Водогрійний котел</w:t>
            </w:r>
          </w:p>
        </w:tc>
        <w:tc>
          <w:tcPr>
            <w:tcW w:w="576" w:type="dxa"/>
          </w:tcPr>
          <w:p w:rsidR="000A0082" w:rsidRDefault="0005355C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2" w:type="dxa"/>
          </w:tcPr>
          <w:p w:rsidR="000A0082" w:rsidRDefault="000A0082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вул. Шевченка, 7а</w:t>
            </w:r>
          </w:p>
        </w:tc>
      </w:tr>
      <w:tr w:rsidR="000A0082" w:rsidRPr="006D0052" w:rsidTr="00C14E79">
        <w:tc>
          <w:tcPr>
            <w:tcW w:w="861" w:type="dxa"/>
          </w:tcPr>
          <w:p w:rsidR="000A0082" w:rsidRDefault="003B46F6" w:rsidP="000A008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  <w:r w:rsidR="009B030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1.2</w:t>
            </w:r>
          </w:p>
        </w:tc>
        <w:tc>
          <w:tcPr>
            <w:tcW w:w="5470" w:type="dxa"/>
            <w:vAlign w:val="bottom"/>
          </w:tcPr>
          <w:p w:rsidR="000A0082" w:rsidRPr="000A0082" w:rsidRDefault="000A0082" w:rsidP="000A0082">
            <w:pPr>
              <w:pStyle w:val="22"/>
              <w:shd w:val="clear" w:color="auto" w:fill="auto"/>
              <w:spacing w:before="0" w:line="240" w:lineRule="exac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A0082">
              <w:rPr>
                <w:rFonts w:ascii="Times New Roman" w:hAnsi="Times New Roman" w:cs="Times New Roman"/>
                <w:b w:val="0"/>
                <w:sz w:val="24"/>
                <w:szCs w:val="24"/>
              </w:rPr>
              <w:t>Водогрійний котел №2</w:t>
            </w:r>
          </w:p>
        </w:tc>
        <w:tc>
          <w:tcPr>
            <w:tcW w:w="576" w:type="dxa"/>
          </w:tcPr>
          <w:p w:rsidR="000A0082" w:rsidRDefault="0005355C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2" w:type="dxa"/>
          </w:tcPr>
          <w:p w:rsidR="000A0082" w:rsidRDefault="000A0082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вул. Шевченка, 7а</w:t>
            </w:r>
          </w:p>
        </w:tc>
      </w:tr>
      <w:tr w:rsidR="000A0082" w:rsidRPr="006D0052" w:rsidTr="00C14E79">
        <w:tc>
          <w:tcPr>
            <w:tcW w:w="861" w:type="dxa"/>
          </w:tcPr>
          <w:p w:rsidR="000A0082" w:rsidRDefault="003B46F6" w:rsidP="000A008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  <w:r w:rsidR="009B030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1.3</w:t>
            </w:r>
          </w:p>
        </w:tc>
        <w:tc>
          <w:tcPr>
            <w:tcW w:w="5470" w:type="dxa"/>
            <w:vAlign w:val="bottom"/>
          </w:tcPr>
          <w:p w:rsidR="000A0082" w:rsidRPr="000A0082" w:rsidRDefault="000A0082" w:rsidP="000A0082">
            <w:pPr>
              <w:pStyle w:val="22"/>
              <w:shd w:val="clear" w:color="auto" w:fill="auto"/>
              <w:spacing w:before="0" w:line="240" w:lineRule="exac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A0082">
              <w:rPr>
                <w:rFonts w:ascii="Times New Roman" w:hAnsi="Times New Roman" w:cs="Times New Roman"/>
                <w:b w:val="0"/>
                <w:sz w:val="24"/>
                <w:szCs w:val="24"/>
              </w:rPr>
              <w:t>Водогрійний котел №3</w:t>
            </w:r>
          </w:p>
        </w:tc>
        <w:tc>
          <w:tcPr>
            <w:tcW w:w="576" w:type="dxa"/>
          </w:tcPr>
          <w:p w:rsidR="000A0082" w:rsidRDefault="0005355C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2" w:type="dxa"/>
          </w:tcPr>
          <w:p w:rsidR="000A0082" w:rsidRDefault="000A0082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вул. Шевченка, 7а</w:t>
            </w:r>
          </w:p>
        </w:tc>
      </w:tr>
      <w:tr w:rsidR="000A0082" w:rsidRPr="006D0052" w:rsidTr="00C14E79">
        <w:tc>
          <w:tcPr>
            <w:tcW w:w="861" w:type="dxa"/>
          </w:tcPr>
          <w:p w:rsidR="000A0082" w:rsidRDefault="003B46F6" w:rsidP="000A008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  <w:r w:rsidR="009B030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1.4</w:t>
            </w:r>
          </w:p>
        </w:tc>
        <w:tc>
          <w:tcPr>
            <w:tcW w:w="5470" w:type="dxa"/>
            <w:vAlign w:val="bottom"/>
          </w:tcPr>
          <w:p w:rsidR="000A0082" w:rsidRPr="000A0082" w:rsidRDefault="000A0082" w:rsidP="000A0082">
            <w:pPr>
              <w:pStyle w:val="22"/>
              <w:shd w:val="clear" w:color="auto" w:fill="auto"/>
              <w:spacing w:before="0" w:line="240" w:lineRule="exac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A0082">
              <w:rPr>
                <w:rFonts w:ascii="Times New Roman" w:hAnsi="Times New Roman" w:cs="Times New Roman"/>
                <w:b w:val="0"/>
                <w:sz w:val="24"/>
                <w:szCs w:val="24"/>
              </w:rPr>
              <w:t>Водогрійний котел № 4</w:t>
            </w:r>
          </w:p>
        </w:tc>
        <w:tc>
          <w:tcPr>
            <w:tcW w:w="576" w:type="dxa"/>
          </w:tcPr>
          <w:p w:rsidR="000A0082" w:rsidRDefault="0005355C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2" w:type="dxa"/>
          </w:tcPr>
          <w:p w:rsidR="000A0082" w:rsidRDefault="000A0082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вул. Шевченка, 7 а</w:t>
            </w:r>
          </w:p>
        </w:tc>
      </w:tr>
      <w:tr w:rsidR="000A0082" w:rsidRPr="006D0052" w:rsidTr="00C14E79">
        <w:tc>
          <w:tcPr>
            <w:tcW w:w="861" w:type="dxa"/>
          </w:tcPr>
          <w:p w:rsidR="000A0082" w:rsidRDefault="009B030D" w:rsidP="000A008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11.5</w:t>
            </w:r>
          </w:p>
        </w:tc>
        <w:tc>
          <w:tcPr>
            <w:tcW w:w="5470" w:type="dxa"/>
            <w:vAlign w:val="bottom"/>
          </w:tcPr>
          <w:p w:rsidR="000A0082" w:rsidRPr="000A0082" w:rsidRDefault="000A0082" w:rsidP="000A0082">
            <w:pPr>
              <w:pStyle w:val="22"/>
              <w:shd w:val="clear" w:color="auto" w:fill="auto"/>
              <w:spacing w:before="0" w:line="240" w:lineRule="exac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A0082">
              <w:rPr>
                <w:rFonts w:ascii="Times New Roman" w:hAnsi="Times New Roman" w:cs="Times New Roman"/>
                <w:b w:val="0"/>
                <w:sz w:val="24"/>
                <w:szCs w:val="24"/>
              </w:rPr>
              <w:t>Водогрійний котел № 5</w:t>
            </w:r>
          </w:p>
        </w:tc>
        <w:tc>
          <w:tcPr>
            <w:tcW w:w="576" w:type="dxa"/>
          </w:tcPr>
          <w:p w:rsidR="000A0082" w:rsidRDefault="0005355C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2" w:type="dxa"/>
          </w:tcPr>
          <w:p w:rsidR="000A0082" w:rsidRDefault="000A0082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вул. Шевченка, 7 а</w:t>
            </w:r>
          </w:p>
        </w:tc>
      </w:tr>
      <w:tr w:rsidR="000A0082" w:rsidRPr="006D0052" w:rsidTr="00C14E79">
        <w:tc>
          <w:tcPr>
            <w:tcW w:w="861" w:type="dxa"/>
          </w:tcPr>
          <w:p w:rsidR="000A0082" w:rsidRDefault="009B030D" w:rsidP="000A008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11.6</w:t>
            </w:r>
          </w:p>
        </w:tc>
        <w:tc>
          <w:tcPr>
            <w:tcW w:w="5470" w:type="dxa"/>
            <w:vAlign w:val="bottom"/>
          </w:tcPr>
          <w:p w:rsidR="000A0082" w:rsidRPr="000A0082" w:rsidRDefault="000A0082" w:rsidP="000A0082">
            <w:pPr>
              <w:pStyle w:val="22"/>
              <w:shd w:val="clear" w:color="auto" w:fill="auto"/>
              <w:spacing w:before="0" w:line="240" w:lineRule="exac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A0082">
              <w:rPr>
                <w:rFonts w:ascii="Times New Roman" w:hAnsi="Times New Roman" w:cs="Times New Roman"/>
                <w:b w:val="0"/>
                <w:sz w:val="24"/>
                <w:szCs w:val="24"/>
              </w:rPr>
              <w:t>Водогрійний котел № 6</w:t>
            </w:r>
          </w:p>
        </w:tc>
        <w:tc>
          <w:tcPr>
            <w:tcW w:w="576" w:type="dxa"/>
          </w:tcPr>
          <w:p w:rsidR="000A0082" w:rsidRDefault="0005355C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2" w:type="dxa"/>
          </w:tcPr>
          <w:p w:rsidR="000A0082" w:rsidRDefault="000A0082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вул. Шевченка, 7 а</w:t>
            </w:r>
          </w:p>
        </w:tc>
      </w:tr>
      <w:tr w:rsidR="000A0082" w:rsidRPr="006D0052" w:rsidTr="00C14E79">
        <w:tc>
          <w:tcPr>
            <w:tcW w:w="861" w:type="dxa"/>
          </w:tcPr>
          <w:p w:rsidR="000A0082" w:rsidRDefault="009B030D" w:rsidP="000A008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11.7</w:t>
            </w:r>
          </w:p>
        </w:tc>
        <w:tc>
          <w:tcPr>
            <w:tcW w:w="5470" w:type="dxa"/>
            <w:vAlign w:val="bottom"/>
          </w:tcPr>
          <w:p w:rsidR="000A0082" w:rsidRPr="000A0082" w:rsidRDefault="000A0082" w:rsidP="000A0082">
            <w:pPr>
              <w:pStyle w:val="22"/>
              <w:shd w:val="clear" w:color="auto" w:fill="auto"/>
              <w:spacing w:before="0" w:line="240" w:lineRule="exac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A0082">
              <w:rPr>
                <w:rFonts w:ascii="Times New Roman" w:hAnsi="Times New Roman" w:cs="Times New Roman"/>
                <w:b w:val="0"/>
                <w:sz w:val="24"/>
                <w:szCs w:val="24"/>
              </w:rPr>
              <w:t>Водогрійний котел № 7</w:t>
            </w:r>
          </w:p>
        </w:tc>
        <w:tc>
          <w:tcPr>
            <w:tcW w:w="576" w:type="dxa"/>
          </w:tcPr>
          <w:p w:rsidR="000A0082" w:rsidRDefault="0005355C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2" w:type="dxa"/>
          </w:tcPr>
          <w:p w:rsidR="000A0082" w:rsidRDefault="000A0082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м. Звенигородка, вул. 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lastRenderedPageBreak/>
              <w:t>Шевченка, 7 а</w:t>
            </w:r>
          </w:p>
        </w:tc>
      </w:tr>
      <w:tr w:rsidR="000A0082" w:rsidRPr="006D0052" w:rsidTr="00C14E79">
        <w:tc>
          <w:tcPr>
            <w:tcW w:w="861" w:type="dxa"/>
          </w:tcPr>
          <w:p w:rsidR="000A0082" w:rsidRDefault="009B030D" w:rsidP="000A008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lastRenderedPageBreak/>
              <w:t>11.8</w:t>
            </w:r>
          </w:p>
        </w:tc>
        <w:tc>
          <w:tcPr>
            <w:tcW w:w="5470" w:type="dxa"/>
            <w:vAlign w:val="bottom"/>
          </w:tcPr>
          <w:p w:rsidR="000A0082" w:rsidRPr="000A0082" w:rsidRDefault="000A0082" w:rsidP="000A0082">
            <w:pPr>
              <w:pStyle w:val="22"/>
              <w:shd w:val="clear" w:color="auto" w:fill="auto"/>
              <w:spacing w:before="0" w:line="240" w:lineRule="exac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A0082">
              <w:rPr>
                <w:rFonts w:ascii="Times New Roman" w:hAnsi="Times New Roman" w:cs="Times New Roman"/>
                <w:b w:val="0"/>
                <w:sz w:val="24"/>
                <w:szCs w:val="24"/>
              </w:rPr>
              <w:t>Водогрійний котел № 8</w:t>
            </w:r>
          </w:p>
        </w:tc>
        <w:tc>
          <w:tcPr>
            <w:tcW w:w="576" w:type="dxa"/>
          </w:tcPr>
          <w:p w:rsidR="000A0082" w:rsidRDefault="0005355C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2" w:type="dxa"/>
          </w:tcPr>
          <w:p w:rsidR="000A0082" w:rsidRDefault="000A0082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вул. Шевченка, 7 а</w:t>
            </w:r>
          </w:p>
        </w:tc>
      </w:tr>
      <w:tr w:rsidR="000A0082" w:rsidRPr="006D0052" w:rsidTr="00C14E79">
        <w:tc>
          <w:tcPr>
            <w:tcW w:w="861" w:type="dxa"/>
          </w:tcPr>
          <w:p w:rsidR="000A0082" w:rsidRDefault="009B030D" w:rsidP="000A008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  <w:r w:rsidR="003B46F6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5470" w:type="dxa"/>
          </w:tcPr>
          <w:p w:rsidR="000A0082" w:rsidRPr="000A0082" w:rsidRDefault="000A0082" w:rsidP="000A0082">
            <w:pPr>
              <w:pStyle w:val="22"/>
              <w:shd w:val="clear" w:color="auto" w:fill="auto"/>
              <w:spacing w:before="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A0082">
              <w:rPr>
                <w:rStyle w:val="211pt"/>
                <w:sz w:val="24"/>
                <w:szCs w:val="24"/>
              </w:rPr>
              <w:t>Котельна по вулиці Кримського, 14</w:t>
            </w:r>
          </w:p>
        </w:tc>
        <w:tc>
          <w:tcPr>
            <w:tcW w:w="576" w:type="dxa"/>
          </w:tcPr>
          <w:p w:rsidR="000A0082" w:rsidRDefault="0005355C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2" w:type="dxa"/>
          </w:tcPr>
          <w:p w:rsidR="000A0082" w:rsidRDefault="000A0082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вул. Кримського, 14</w:t>
            </w:r>
          </w:p>
        </w:tc>
      </w:tr>
      <w:tr w:rsidR="000A0082" w:rsidRPr="006D0052" w:rsidTr="00C14E79">
        <w:tc>
          <w:tcPr>
            <w:tcW w:w="861" w:type="dxa"/>
          </w:tcPr>
          <w:p w:rsidR="000A0082" w:rsidRDefault="009B030D" w:rsidP="000A008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12.1</w:t>
            </w:r>
          </w:p>
        </w:tc>
        <w:tc>
          <w:tcPr>
            <w:tcW w:w="5470" w:type="dxa"/>
          </w:tcPr>
          <w:p w:rsidR="000A0082" w:rsidRPr="000A0082" w:rsidRDefault="000A0082" w:rsidP="000A0082">
            <w:pPr>
              <w:pStyle w:val="22"/>
              <w:shd w:val="clear" w:color="auto" w:fill="auto"/>
              <w:spacing w:before="0" w:line="240" w:lineRule="exac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A0082">
              <w:rPr>
                <w:rFonts w:ascii="Times New Roman" w:hAnsi="Times New Roman" w:cs="Times New Roman"/>
                <w:b w:val="0"/>
                <w:sz w:val="24"/>
                <w:szCs w:val="24"/>
              </w:rPr>
              <w:t>Водогрійний котел № 1</w:t>
            </w:r>
          </w:p>
        </w:tc>
        <w:tc>
          <w:tcPr>
            <w:tcW w:w="576" w:type="dxa"/>
          </w:tcPr>
          <w:p w:rsidR="000A0082" w:rsidRDefault="0005355C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2" w:type="dxa"/>
          </w:tcPr>
          <w:p w:rsidR="000A0082" w:rsidRDefault="000A0082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вул. Шевченка, 22 б</w:t>
            </w:r>
          </w:p>
        </w:tc>
      </w:tr>
      <w:tr w:rsidR="000A0082" w:rsidRPr="006D0052" w:rsidTr="00C14E79">
        <w:tc>
          <w:tcPr>
            <w:tcW w:w="861" w:type="dxa"/>
          </w:tcPr>
          <w:p w:rsidR="000A0082" w:rsidRDefault="009B030D" w:rsidP="000A008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  <w:r w:rsidR="003B46F6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.2</w:t>
            </w:r>
          </w:p>
        </w:tc>
        <w:tc>
          <w:tcPr>
            <w:tcW w:w="5470" w:type="dxa"/>
          </w:tcPr>
          <w:p w:rsidR="000A0082" w:rsidRPr="000A0082" w:rsidRDefault="000A0082" w:rsidP="000A0082">
            <w:pPr>
              <w:pStyle w:val="22"/>
              <w:shd w:val="clear" w:color="auto" w:fill="auto"/>
              <w:spacing w:before="0" w:line="240" w:lineRule="exac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A0082">
              <w:rPr>
                <w:rFonts w:ascii="Times New Roman" w:hAnsi="Times New Roman" w:cs="Times New Roman"/>
                <w:b w:val="0"/>
                <w:sz w:val="24"/>
                <w:szCs w:val="24"/>
              </w:rPr>
              <w:t>Водогрійний котел № 2</w:t>
            </w:r>
          </w:p>
        </w:tc>
        <w:tc>
          <w:tcPr>
            <w:tcW w:w="576" w:type="dxa"/>
          </w:tcPr>
          <w:p w:rsidR="000A0082" w:rsidRDefault="0005355C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2" w:type="dxa"/>
          </w:tcPr>
          <w:p w:rsidR="000A0082" w:rsidRDefault="000A0082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вул. Шевченка, 22 б</w:t>
            </w:r>
          </w:p>
        </w:tc>
      </w:tr>
      <w:tr w:rsidR="000A0082" w:rsidRPr="006D0052" w:rsidTr="00C14E79">
        <w:tc>
          <w:tcPr>
            <w:tcW w:w="861" w:type="dxa"/>
          </w:tcPr>
          <w:p w:rsidR="000A0082" w:rsidRDefault="00BD4D21" w:rsidP="000A008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12.3</w:t>
            </w:r>
          </w:p>
        </w:tc>
        <w:tc>
          <w:tcPr>
            <w:tcW w:w="5470" w:type="dxa"/>
          </w:tcPr>
          <w:p w:rsidR="000A0082" w:rsidRPr="000A0082" w:rsidRDefault="000A0082" w:rsidP="000A0082">
            <w:pPr>
              <w:pStyle w:val="22"/>
              <w:shd w:val="clear" w:color="auto" w:fill="auto"/>
              <w:spacing w:before="0" w:line="240" w:lineRule="exac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A0082">
              <w:rPr>
                <w:rFonts w:ascii="Times New Roman" w:hAnsi="Times New Roman" w:cs="Times New Roman"/>
                <w:b w:val="0"/>
                <w:sz w:val="24"/>
                <w:szCs w:val="24"/>
              </w:rPr>
              <w:t>Водогрійний котел № 3</w:t>
            </w:r>
          </w:p>
        </w:tc>
        <w:tc>
          <w:tcPr>
            <w:tcW w:w="576" w:type="dxa"/>
          </w:tcPr>
          <w:p w:rsidR="000A0082" w:rsidRDefault="0005355C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2" w:type="dxa"/>
          </w:tcPr>
          <w:p w:rsidR="000A0082" w:rsidRDefault="000A0082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вул. Шевченка, 22 б</w:t>
            </w:r>
          </w:p>
        </w:tc>
      </w:tr>
      <w:tr w:rsidR="000A0082" w:rsidRPr="006D0052" w:rsidTr="00C14E79">
        <w:tc>
          <w:tcPr>
            <w:tcW w:w="861" w:type="dxa"/>
          </w:tcPr>
          <w:p w:rsidR="000A0082" w:rsidRDefault="00BD4D21" w:rsidP="000A008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12.4</w:t>
            </w:r>
          </w:p>
        </w:tc>
        <w:tc>
          <w:tcPr>
            <w:tcW w:w="5470" w:type="dxa"/>
          </w:tcPr>
          <w:p w:rsidR="000A0082" w:rsidRPr="000A0082" w:rsidRDefault="000A0082" w:rsidP="000A0082">
            <w:pPr>
              <w:pStyle w:val="22"/>
              <w:shd w:val="clear" w:color="auto" w:fill="auto"/>
              <w:spacing w:before="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A0082">
              <w:rPr>
                <w:rStyle w:val="211pt"/>
                <w:sz w:val="24"/>
                <w:szCs w:val="24"/>
              </w:rPr>
              <w:t>Котельна по вулиці Шевченка, 121</w:t>
            </w:r>
          </w:p>
        </w:tc>
        <w:tc>
          <w:tcPr>
            <w:tcW w:w="576" w:type="dxa"/>
          </w:tcPr>
          <w:p w:rsidR="000A0082" w:rsidRDefault="0005355C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2" w:type="dxa"/>
          </w:tcPr>
          <w:p w:rsidR="000A0082" w:rsidRDefault="000A0082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вул. Шевченка, 22 б</w:t>
            </w:r>
          </w:p>
        </w:tc>
      </w:tr>
      <w:tr w:rsidR="000A0082" w:rsidRPr="006D0052" w:rsidTr="00C14E79">
        <w:tc>
          <w:tcPr>
            <w:tcW w:w="861" w:type="dxa"/>
          </w:tcPr>
          <w:p w:rsidR="000A0082" w:rsidRDefault="00BD4D21" w:rsidP="000A008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13</w:t>
            </w:r>
          </w:p>
        </w:tc>
        <w:tc>
          <w:tcPr>
            <w:tcW w:w="5470" w:type="dxa"/>
          </w:tcPr>
          <w:p w:rsidR="000A0082" w:rsidRPr="00680A6B" w:rsidRDefault="000A275E" w:rsidP="000A0082">
            <w:pPr>
              <w:pStyle w:val="22"/>
              <w:shd w:val="clear" w:color="auto" w:fill="auto"/>
              <w:spacing w:before="0" w:line="220" w:lineRule="exact"/>
              <w:rPr>
                <w:rStyle w:val="211pt"/>
                <w:sz w:val="24"/>
                <w:szCs w:val="24"/>
              </w:rPr>
            </w:pPr>
            <w:r w:rsidRPr="00680A6B">
              <w:rPr>
                <w:rStyle w:val="211pt"/>
                <w:sz w:val="24"/>
                <w:szCs w:val="24"/>
              </w:rPr>
              <w:t>Туалет</w:t>
            </w:r>
          </w:p>
        </w:tc>
        <w:tc>
          <w:tcPr>
            <w:tcW w:w="576" w:type="dxa"/>
          </w:tcPr>
          <w:p w:rsidR="000A0082" w:rsidRDefault="000A275E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2" w:type="dxa"/>
          </w:tcPr>
          <w:p w:rsidR="000A0082" w:rsidRDefault="000A275E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вул. Кримського, 22б</w:t>
            </w:r>
          </w:p>
        </w:tc>
      </w:tr>
      <w:tr w:rsidR="000A275E" w:rsidRPr="006D0052" w:rsidTr="00C14E79">
        <w:tc>
          <w:tcPr>
            <w:tcW w:w="861" w:type="dxa"/>
          </w:tcPr>
          <w:p w:rsidR="000A275E" w:rsidRDefault="00BD4D21" w:rsidP="000A008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14</w:t>
            </w:r>
          </w:p>
        </w:tc>
        <w:tc>
          <w:tcPr>
            <w:tcW w:w="5470" w:type="dxa"/>
          </w:tcPr>
          <w:p w:rsidR="000A275E" w:rsidRPr="00680A6B" w:rsidRDefault="000A275E" w:rsidP="000A0082">
            <w:pPr>
              <w:pStyle w:val="22"/>
              <w:shd w:val="clear" w:color="auto" w:fill="auto"/>
              <w:spacing w:before="0" w:line="220" w:lineRule="exact"/>
              <w:rPr>
                <w:rStyle w:val="211pt"/>
                <w:sz w:val="24"/>
                <w:szCs w:val="24"/>
              </w:rPr>
            </w:pPr>
            <w:r w:rsidRPr="00680A6B">
              <w:rPr>
                <w:rStyle w:val="211pt"/>
                <w:sz w:val="24"/>
                <w:szCs w:val="24"/>
              </w:rPr>
              <w:t>Гараж з рем. ямою</w:t>
            </w:r>
          </w:p>
        </w:tc>
        <w:tc>
          <w:tcPr>
            <w:tcW w:w="576" w:type="dxa"/>
          </w:tcPr>
          <w:p w:rsidR="000A275E" w:rsidRDefault="000A275E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2" w:type="dxa"/>
          </w:tcPr>
          <w:p w:rsidR="000A275E" w:rsidRDefault="000A275E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вул. Шевченка, 22 б</w:t>
            </w:r>
          </w:p>
        </w:tc>
      </w:tr>
      <w:tr w:rsidR="000A275E" w:rsidRPr="006D0052" w:rsidTr="00C14E79">
        <w:tc>
          <w:tcPr>
            <w:tcW w:w="861" w:type="dxa"/>
          </w:tcPr>
          <w:p w:rsidR="000A275E" w:rsidRDefault="00BD4D21" w:rsidP="000A008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15</w:t>
            </w:r>
          </w:p>
        </w:tc>
        <w:tc>
          <w:tcPr>
            <w:tcW w:w="5470" w:type="dxa"/>
          </w:tcPr>
          <w:p w:rsidR="000A275E" w:rsidRPr="00680A6B" w:rsidRDefault="000A275E" w:rsidP="000A0082">
            <w:pPr>
              <w:pStyle w:val="22"/>
              <w:shd w:val="clear" w:color="auto" w:fill="auto"/>
              <w:spacing w:before="0" w:line="220" w:lineRule="exact"/>
              <w:rPr>
                <w:rStyle w:val="211pt"/>
                <w:sz w:val="24"/>
                <w:szCs w:val="24"/>
              </w:rPr>
            </w:pPr>
            <w:r w:rsidRPr="00680A6B">
              <w:rPr>
                <w:rStyle w:val="211pt"/>
                <w:sz w:val="24"/>
                <w:szCs w:val="24"/>
              </w:rPr>
              <w:t>Комплекс адмінспоруд (адмінбудівля, майстерня, гараж, склад)</w:t>
            </w:r>
            <w:r w:rsidR="00CE6397" w:rsidRPr="00680A6B">
              <w:rPr>
                <w:rStyle w:val="211pt"/>
                <w:sz w:val="24"/>
                <w:szCs w:val="24"/>
              </w:rPr>
              <w:t xml:space="preserve"> – оренда КП «Водопостачання та водовідведення Звенигородської міської ради»</w:t>
            </w:r>
          </w:p>
        </w:tc>
        <w:tc>
          <w:tcPr>
            <w:tcW w:w="576" w:type="dxa"/>
          </w:tcPr>
          <w:p w:rsidR="000A275E" w:rsidRDefault="000A275E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82" w:type="dxa"/>
          </w:tcPr>
          <w:p w:rsidR="000A275E" w:rsidRDefault="000A275E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вул. Кримського, 37</w:t>
            </w:r>
          </w:p>
        </w:tc>
      </w:tr>
      <w:tr w:rsidR="003E5765" w:rsidRPr="006D0052" w:rsidTr="00C14E79">
        <w:tc>
          <w:tcPr>
            <w:tcW w:w="861" w:type="dxa"/>
          </w:tcPr>
          <w:p w:rsidR="003E5765" w:rsidRDefault="009B030D" w:rsidP="000A008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31</w:t>
            </w:r>
          </w:p>
        </w:tc>
        <w:tc>
          <w:tcPr>
            <w:tcW w:w="5470" w:type="dxa"/>
            <w:vAlign w:val="center"/>
          </w:tcPr>
          <w:p w:rsidR="003E5765" w:rsidRDefault="003E5765">
            <w:pPr>
              <w:pStyle w:val="a7"/>
            </w:pPr>
            <w:r>
              <w:rPr>
                <w:b/>
                <w:bCs/>
                <w:color w:val="000000"/>
              </w:rPr>
              <w:t>Тепломережа Котельні по вулиці   Івана  Сошенка, 43</w:t>
            </w:r>
          </w:p>
        </w:tc>
        <w:tc>
          <w:tcPr>
            <w:tcW w:w="576" w:type="dxa"/>
            <w:vAlign w:val="center"/>
          </w:tcPr>
          <w:p w:rsidR="003E5765" w:rsidRDefault="003E5765">
            <w:pPr>
              <w:pStyle w:val="a7"/>
            </w:pPr>
            <w:r>
              <w:t> </w:t>
            </w:r>
          </w:p>
        </w:tc>
        <w:tc>
          <w:tcPr>
            <w:tcW w:w="2982" w:type="dxa"/>
          </w:tcPr>
          <w:p w:rsidR="003E5765" w:rsidRDefault="003E5765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3E5765" w:rsidRPr="006D0052" w:rsidTr="00C14E79">
        <w:tc>
          <w:tcPr>
            <w:tcW w:w="861" w:type="dxa"/>
          </w:tcPr>
          <w:p w:rsidR="003E5765" w:rsidRDefault="009B030D" w:rsidP="000A008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31.1</w:t>
            </w:r>
          </w:p>
        </w:tc>
        <w:tc>
          <w:tcPr>
            <w:tcW w:w="5470" w:type="dxa"/>
            <w:vAlign w:val="center"/>
          </w:tcPr>
          <w:p w:rsidR="003E5765" w:rsidRDefault="003E5765">
            <w:pPr>
              <w:pStyle w:val="a7"/>
            </w:pPr>
            <w:r>
              <w:rPr>
                <w:color w:val="000000"/>
              </w:rPr>
              <w:t xml:space="preserve">тепломережа, 44м </w:t>
            </w:r>
          </w:p>
        </w:tc>
        <w:tc>
          <w:tcPr>
            <w:tcW w:w="576" w:type="dxa"/>
            <w:vAlign w:val="center"/>
          </w:tcPr>
          <w:p w:rsidR="003E5765" w:rsidRDefault="00A92068">
            <w:pPr>
              <w:pStyle w:val="a7"/>
            </w:pPr>
            <w:r>
              <w:t>1</w:t>
            </w:r>
          </w:p>
        </w:tc>
        <w:tc>
          <w:tcPr>
            <w:tcW w:w="2982" w:type="dxa"/>
          </w:tcPr>
          <w:p w:rsidR="003E5765" w:rsidRDefault="0086209C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вул. І. Сошенка, 43</w:t>
            </w:r>
          </w:p>
        </w:tc>
      </w:tr>
      <w:tr w:rsidR="003E5765" w:rsidRPr="006D0052" w:rsidTr="00C14E79">
        <w:tc>
          <w:tcPr>
            <w:tcW w:w="861" w:type="dxa"/>
          </w:tcPr>
          <w:p w:rsidR="003E5765" w:rsidRDefault="009B030D" w:rsidP="000A008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  <w:r w:rsidR="007D6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5470" w:type="dxa"/>
            <w:vAlign w:val="center"/>
          </w:tcPr>
          <w:p w:rsidR="003E5765" w:rsidRDefault="003E5765">
            <w:pPr>
              <w:pStyle w:val="a7"/>
            </w:pPr>
            <w:r>
              <w:rPr>
                <w:b/>
                <w:bCs/>
                <w:color w:val="000000"/>
              </w:rPr>
              <w:t>Тепломережа Котельні по вулиці  Кримського, 14</w:t>
            </w:r>
          </w:p>
        </w:tc>
        <w:tc>
          <w:tcPr>
            <w:tcW w:w="576" w:type="dxa"/>
            <w:vAlign w:val="center"/>
          </w:tcPr>
          <w:p w:rsidR="003E5765" w:rsidRDefault="003E5765">
            <w:pPr>
              <w:pStyle w:val="a7"/>
            </w:pPr>
            <w:r>
              <w:t> </w:t>
            </w:r>
          </w:p>
        </w:tc>
        <w:tc>
          <w:tcPr>
            <w:tcW w:w="2982" w:type="dxa"/>
          </w:tcPr>
          <w:p w:rsidR="003E5765" w:rsidRDefault="003E5765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3E5765" w:rsidRPr="006D0052" w:rsidTr="00C14E79">
        <w:tc>
          <w:tcPr>
            <w:tcW w:w="861" w:type="dxa"/>
          </w:tcPr>
          <w:p w:rsidR="003E5765" w:rsidRDefault="009B030D" w:rsidP="000A008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32.1</w:t>
            </w:r>
          </w:p>
        </w:tc>
        <w:tc>
          <w:tcPr>
            <w:tcW w:w="5470" w:type="dxa"/>
            <w:vAlign w:val="center"/>
          </w:tcPr>
          <w:p w:rsidR="003E5765" w:rsidRDefault="003E5765">
            <w:pPr>
              <w:pStyle w:val="a7"/>
            </w:pPr>
            <w:r>
              <w:rPr>
                <w:color w:val="000000"/>
              </w:rPr>
              <w:t>Теплотраса по вул.</w:t>
            </w:r>
            <w:r w:rsidR="009B030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Кримського,14 , 36 м</w:t>
            </w:r>
          </w:p>
        </w:tc>
        <w:tc>
          <w:tcPr>
            <w:tcW w:w="576" w:type="dxa"/>
            <w:vAlign w:val="center"/>
          </w:tcPr>
          <w:p w:rsidR="003E5765" w:rsidRDefault="00A92068">
            <w:pPr>
              <w:pStyle w:val="a7"/>
            </w:pPr>
            <w:r>
              <w:t>1</w:t>
            </w:r>
          </w:p>
        </w:tc>
        <w:tc>
          <w:tcPr>
            <w:tcW w:w="2982" w:type="dxa"/>
          </w:tcPr>
          <w:p w:rsidR="003E5765" w:rsidRDefault="0086209C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вул. І. Кримського, 14</w:t>
            </w:r>
          </w:p>
        </w:tc>
      </w:tr>
      <w:tr w:rsidR="003E5765" w:rsidRPr="006D0052" w:rsidTr="00C14E79">
        <w:tc>
          <w:tcPr>
            <w:tcW w:w="861" w:type="dxa"/>
          </w:tcPr>
          <w:p w:rsidR="003E5765" w:rsidRDefault="009B030D" w:rsidP="000A008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32.2</w:t>
            </w:r>
          </w:p>
        </w:tc>
        <w:tc>
          <w:tcPr>
            <w:tcW w:w="5470" w:type="dxa"/>
            <w:vAlign w:val="center"/>
          </w:tcPr>
          <w:p w:rsidR="003E5765" w:rsidRDefault="003E5765">
            <w:pPr>
              <w:pStyle w:val="a7"/>
            </w:pPr>
            <w:r>
              <w:rPr>
                <w:color w:val="000000"/>
              </w:rPr>
              <w:t>Теплотраса по вул.Кримського,</w:t>
            </w:r>
            <w:r w:rsidR="0086209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 , 100м</w:t>
            </w:r>
          </w:p>
        </w:tc>
        <w:tc>
          <w:tcPr>
            <w:tcW w:w="576" w:type="dxa"/>
            <w:vAlign w:val="center"/>
          </w:tcPr>
          <w:p w:rsidR="003E5765" w:rsidRDefault="00A92068">
            <w:pPr>
              <w:pStyle w:val="a7"/>
            </w:pPr>
            <w:r>
              <w:t>1</w:t>
            </w:r>
          </w:p>
        </w:tc>
        <w:tc>
          <w:tcPr>
            <w:tcW w:w="2982" w:type="dxa"/>
          </w:tcPr>
          <w:p w:rsidR="003E5765" w:rsidRDefault="0086209C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вул. Кримського, 2</w:t>
            </w:r>
          </w:p>
        </w:tc>
      </w:tr>
      <w:tr w:rsidR="003E5765" w:rsidRPr="006D0052" w:rsidTr="00C14E79">
        <w:tc>
          <w:tcPr>
            <w:tcW w:w="861" w:type="dxa"/>
          </w:tcPr>
          <w:p w:rsidR="003E5765" w:rsidRDefault="009B030D" w:rsidP="000A008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32.3</w:t>
            </w:r>
          </w:p>
        </w:tc>
        <w:tc>
          <w:tcPr>
            <w:tcW w:w="5470" w:type="dxa"/>
            <w:vAlign w:val="center"/>
          </w:tcPr>
          <w:p w:rsidR="003E5765" w:rsidRDefault="003E5765">
            <w:pPr>
              <w:pStyle w:val="a7"/>
            </w:pPr>
            <w:r>
              <w:rPr>
                <w:color w:val="000000"/>
              </w:rPr>
              <w:t>Теплотраса 2 по вул.Грушевського , 160 м</w:t>
            </w:r>
          </w:p>
        </w:tc>
        <w:tc>
          <w:tcPr>
            <w:tcW w:w="576" w:type="dxa"/>
            <w:vAlign w:val="center"/>
          </w:tcPr>
          <w:p w:rsidR="003E5765" w:rsidRDefault="00A92068">
            <w:pPr>
              <w:pStyle w:val="a7"/>
            </w:pPr>
            <w:r>
              <w:t>1</w:t>
            </w:r>
          </w:p>
        </w:tc>
        <w:tc>
          <w:tcPr>
            <w:tcW w:w="2982" w:type="dxa"/>
          </w:tcPr>
          <w:p w:rsidR="003E5765" w:rsidRDefault="0086209C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вул. Грушевського</w:t>
            </w:r>
          </w:p>
        </w:tc>
      </w:tr>
      <w:tr w:rsidR="003E5765" w:rsidRPr="006D0052" w:rsidTr="00C14E79">
        <w:tc>
          <w:tcPr>
            <w:tcW w:w="861" w:type="dxa"/>
          </w:tcPr>
          <w:p w:rsidR="003E5765" w:rsidRDefault="009B030D" w:rsidP="000A008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32.4</w:t>
            </w:r>
          </w:p>
        </w:tc>
        <w:tc>
          <w:tcPr>
            <w:tcW w:w="5470" w:type="dxa"/>
            <w:vAlign w:val="center"/>
          </w:tcPr>
          <w:p w:rsidR="003E5765" w:rsidRDefault="003E5765">
            <w:pPr>
              <w:pStyle w:val="a7"/>
            </w:pPr>
            <w:r>
              <w:rPr>
                <w:color w:val="000000"/>
              </w:rPr>
              <w:t>Тепломережа  по просп.</w:t>
            </w:r>
            <w:r w:rsidR="0086209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Шевченка, 160 м</w:t>
            </w:r>
            <w:r w:rsidR="00B3733B">
              <w:rPr>
                <w:color w:val="000000"/>
              </w:rPr>
              <w:t>, 114м</w:t>
            </w:r>
          </w:p>
        </w:tc>
        <w:tc>
          <w:tcPr>
            <w:tcW w:w="576" w:type="dxa"/>
            <w:vAlign w:val="center"/>
          </w:tcPr>
          <w:p w:rsidR="003E5765" w:rsidRDefault="00A92068">
            <w:pPr>
              <w:pStyle w:val="a7"/>
            </w:pPr>
            <w:r>
              <w:t>1</w:t>
            </w:r>
          </w:p>
        </w:tc>
        <w:tc>
          <w:tcPr>
            <w:tcW w:w="2982" w:type="dxa"/>
          </w:tcPr>
          <w:p w:rsidR="003E5765" w:rsidRDefault="0086209C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пр.-т Шевченко</w:t>
            </w:r>
          </w:p>
        </w:tc>
      </w:tr>
      <w:tr w:rsidR="003E5765" w:rsidRPr="006D0052" w:rsidTr="00C14E79">
        <w:tc>
          <w:tcPr>
            <w:tcW w:w="861" w:type="dxa"/>
          </w:tcPr>
          <w:p w:rsidR="003E5765" w:rsidRDefault="009B030D" w:rsidP="000A008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32.5</w:t>
            </w:r>
          </w:p>
        </w:tc>
        <w:tc>
          <w:tcPr>
            <w:tcW w:w="5470" w:type="dxa"/>
            <w:vAlign w:val="center"/>
          </w:tcPr>
          <w:p w:rsidR="003E5765" w:rsidRDefault="003E5765">
            <w:pPr>
              <w:pStyle w:val="a7"/>
            </w:pPr>
            <w:r>
              <w:rPr>
                <w:color w:val="000000"/>
              </w:rPr>
              <w:t>Те</w:t>
            </w:r>
            <w:r w:rsidR="0086209C">
              <w:rPr>
                <w:color w:val="000000"/>
              </w:rPr>
              <w:t xml:space="preserve">пломережа  </w:t>
            </w:r>
            <w:r w:rsidR="00B3733B">
              <w:rPr>
                <w:color w:val="000000"/>
              </w:rPr>
              <w:t>Кримського,</w:t>
            </w:r>
            <w:r w:rsidR="0086209C">
              <w:rPr>
                <w:color w:val="000000"/>
              </w:rPr>
              <w:t xml:space="preserve"> </w:t>
            </w:r>
            <w:r w:rsidR="00B3733B">
              <w:rPr>
                <w:color w:val="000000"/>
              </w:rPr>
              <w:t>14, 108</w:t>
            </w:r>
            <w:r>
              <w:rPr>
                <w:color w:val="000000"/>
              </w:rPr>
              <w:t xml:space="preserve"> м</w:t>
            </w:r>
          </w:p>
        </w:tc>
        <w:tc>
          <w:tcPr>
            <w:tcW w:w="576" w:type="dxa"/>
            <w:vAlign w:val="center"/>
          </w:tcPr>
          <w:p w:rsidR="003E5765" w:rsidRDefault="00A92068">
            <w:pPr>
              <w:pStyle w:val="a7"/>
            </w:pPr>
            <w:r>
              <w:t>1</w:t>
            </w:r>
          </w:p>
        </w:tc>
        <w:tc>
          <w:tcPr>
            <w:tcW w:w="2982" w:type="dxa"/>
          </w:tcPr>
          <w:p w:rsidR="003E5765" w:rsidRDefault="0086209C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пр.-т Шевченка</w:t>
            </w:r>
          </w:p>
        </w:tc>
      </w:tr>
      <w:tr w:rsidR="003E5765" w:rsidRPr="006D0052" w:rsidTr="00C14E79">
        <w:tc>
          <w:tcPr>
            <w:tcW w:w="861" w:type="dxa"/>
          </w:tcPr>
          <w:p w:rsidR="003E5765" w:rsidRDefault="009B030D" w:rsidP="000A008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33.6</w:t>
            </w:r>
          </w:p>
        </w:tc>
        <w:tc>
          <w:tcPr>
            <w:tcW w:w="5470" w:type="dxa"/>
            <w:vAlign w:val="center"/>
          </w:tcPr>
          <w:p w:rsidR="003E5765" w:rsidRDefault="003E5765">
            <w:pPr>
              <w:pStyle w:val="a7"/>
            </w:pPr>
            <w:r>
              <w:rPr>
                <w:color w:val="000000"/>
              </w:rPr>
              <w:t>Те</w:t>
            </w:r>
            <w:r w:rsidR="00B3733B">
              <w:rPr>
                <w:color w:val="000000"/>
              </w:rPr>
              <w:t>плотраса, 59</w:t>
            </w:r>
            <w:r>
              <w:rPr>
                <w:color w:val="000000"/>
              </w:rPr>
              <w:t xml:space="preserve"> м</w:t>
            </w:r>
          </w:p>
        </w:tc>
        <w:tc>
          <w:tcPr>
            <w:tcW w:w="576" w:type="dxa"/>
            <w:vAlign w:val="center"/>
          </w:tcPr>
          <w:p w:rsidR="003E5765" w:rsidRDefault="00A92068">
            <w:pPr>
              <w:pStyle w:val="a7"/>
            </w:pPr>
            <w:r>
              <w:t>1</w:t>
            </w:r>
          </w:p>
        </w:tc>
        <w:tc>
          <w:tcPr>
            <w:tcW w:w="2982" w:type="dxa"/>
          </w:tcPr>
          <w:p w:rsidR="003E5765" w:rsidRDefault="0086209C" w:rsidP="0086209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м. Звенигородка, </w:t>
            </w:r>
          </w:p>
        </w:tc>
      </w:tr>
      <w:tr w:rsidR="003E5765" w:rsidRPr="006D0052" w:rsidTr="00C14E79">
        <w:tc>
          <w:tcPr>
            <w:tcW w:w="861" w:type="dxa"/>
          </w:tcPr>
          <w:p w:rsidR="003E5765" w:rsidRDefault="007D6D8B" w:rsidP="000A008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  <w:r w:rsidR="009B030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</w:p>
        </w:tc>
        <w:tc>
          <w:tcPr>
            <w:tcW w:w="5470" w:type="dxa"/>
            <w:vAlign w:val="center"/>
          </w:tcPr>
          <w:p w:rsidR="003E5765" w:rsidRDefault="003E5765">
            <w:pPr>
              <w:pStyle w:val="a7"/>
            </w:pPr>
            <w:r>
              <w:rPr>
                <w:b/>
                <w:bCs/>
                <w:color w:val="000000"/>
              </w:rPr>
              <w:t>Тепломережа Котельні по вулиці Шевченка, 121 </w:t>
            </w:r>
          </w:p>
        </w:tc>
        <w:tc>
          <w:tcPr>
            <w:tcW w:w="576" w:type="dxa"/>
            <w:vAlign w:val="center"/>
          </w:tcPr>
          <w:p w:rsidR="003E5765" w:rsidRDefault="003E5765">
            <w:pPr>
              <w:pStyle w:val="a7"/>
            </w:pPr>
          </w:p>
        </w:tc>
        <w:tc>
          <w:tcPr>
            <w:tcW w:w="2982" w:type="dxa"/>
          </w:tcPr>
          <w:p w:rsidR="003E5765" w:rsidRDefault="003E5765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C14E79" w:rsidRPr="006D0052" w:rsidTr="00C14E79">
        <w:tc>
          <w:tcPr>
            <w:tcW w:w="861" w:type="dxa"/>
          </w:tcPr>
          <w:p w:rsidR="00C14E79" w:rsidRDefault="009B030D" w:rsidP="000A008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33.1</w:t>
            </w:r>
          </w:p>
        </w:tc>
        <w:tc>
          <w:tcPr>
            <w:tcW w:w="5470" w:type="dxa"/>
            <w:vAlign w:val="center"/>
          </w:tcPr>
          <w:p w:rsidR="00C14E79" w:rsidRDefault="00C14E79">
            <w:pPr>
              <w:pStyle w:val="a7"/>
            </w:pPr>
            <w:r>
              <w:rPr>
                <w:color w:val="000000"/>
              </w:rPr>
              <w:t>Тепломережа 2 –до школи</w:t>
            </w:r>
            <w:r w:rsidR="00581827">
              <w:rPr>
                <w:color w:val="000000"/>
              </w:rPr>
              <w:t>, 110м</w:t>
            </w:r>
          </w:p>
        </w:tc>
        <w:tc>
          <w:tcPr>
            <w:tcW w:w="576" w:type="dxa"/>
            <w:vAlign w:val="center"/>
          </w:tcPr>
          <w:p w:rsidR="00C14E79" w:rsidRDefault="00A92068">
            <w:pPr>
              <w:pStyle w:val="a7"/>
            </w:pPr>
            <w:r>
              <w:t>1</w:t>
            </w:r>
          </w:p>
        </w:tc>
        <w:tc>
          <w:tcPr>
            <w:tcW w:w="2982" w:type="dxa"/>
          </w:tcPr>
          <w:p w:rsidR="00C14E79" w:rsidRDefault="0086209C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м. Звенигородка, вул. Шевченка </w:t>
            </w:r>
          </w:p>
        </w:tc>
      </w:tr>
      <w:tr w:rsidR="00C14E79" w:rsidRPr="006D0052" w:rsidTr="00C14E79">
        <w:tc>
          <w:tcPr>
            <w:tcW w:w="861" w:type="dxa"/>
          </w:tcPr>
          <w:p w:rsidR="00C14E79" w:rsidRDefault="009B030D" w:rsidP="000A008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33.2</w:t>
            </w:r>
          </w:p>
        </w:tc>
        <w:tc>
          <w:tcPr>
            <w:tcW w:w="5470" w:type="dxa"/>
            <w:vAlign w:val="center"/>
          </w:tcPr>
          <w:p w:rsidR="00C14E79" w:rsidRDefault="00C14E79">
            <w:pPr>
              <w:pStyle w:val="a7"/>
            </w:pPr>
            <w:r>
              <w:rPr>
                <w:color w:val="000000"/>
              </w:rPr>
              <w:t>Тепломережа – від котельні</w:t>
            </w:r>
            <w:r w:rsidR="00581827">
              <w:rPr>
                <w:color w:val="000000"/>
              </w:rPr>
              <w:t>, 8 м</w:t>
            </w:r>
          </w:p>
        </w:tc>
        <w:tc>
          <w:tcPr>
            <w:tcW w:w="576" w:type="dxa"/>
            <w:vAlign w:val="center"/>
          </w:tcPr>
          <w:p w:rsidR="00C14E79" w:rsidRDefault="00A92068">
            <w:pPr>
              <w:pStyle w:val="a7"/>
            </w:pPr>
            <w:r>
              <w:t>1</w:t>
            </w:r>
          </w:p>
        </w:tc>
        <w:tc>
          <w:tcPr>
            <w:tcW w:w="2982" w:type="dxa"/>
          </w:tcPr>
          <w:p w:rsidR="00C14E79" w:rsidRDefault="0086209C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м. Звенигородка, вул. Шевченка </w:t>
            </w:r>
          </w:p>
        </w:tc>
      </w:tr>
      <w:tr w:rsidR="00C14E79" w:rsidRPr="006D0052" w:rsidTr="00C14E79">
        <w:tc>
          <w:tcPr>
            <w:tcW w:w="861" w:type="dxa"/>
          </w:tcPr>
          <w:p w:rsidR="00C14E79" w:rsidRDefault="009B030D" w:rsidP="000A008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  <w:r w:rsidR="007D6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5470" w:type="dxa"/>
            <w:vAlign w:val="center"/>
          </w:tcPr>
          <w:p w:rsidR="00C14E79" w:rsidRDefault="00C14E79">
            <w:pPr>
              <w:pStyle w:val="a7"/>
            </w:pPr>
            <w:r>
              <w:rPr>
                <w:b/>
                <w:bCs/>
                <w:color w:val="000000"/>
              </w:rPr>
              <w:t>Тепломережа Котельні по вулиці Шевченка, 22б</w:t>
            </w:r>
          </w:p>
        </w:tc>
        <w:tc>
          <w:tcPr>
            <w:tcW w:w="576" w:type="dxa"/>
            <w:vAlign w:val="center"/>
          </w:tcPr>
          <w:p w:rsidR="00C14E79" w:rsidRDefault="00C14E79">
            <w:pPr>
              <w:pStyle w:val="a7"/>
            </w:pPr>
            <w:r>
              <w:t> </w:t>
            </w:r>
          </w:p>
        </w:tc>
        <w:tc>
          <w:tcPr>
            <w:tcW w:w="2982" w:type="dxa"/>
          </w:tcPr>
          <w:p w:rsidR="00C14E79" w:rsidRDefault="00C14E79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C14E79" w:rsidRPr="006D0052" w:rsidTr="00C14E79">
        <w:tc>
          <w:tcPr>
            <w:tcW w:w="861" w:type="dxa"/>
          </w:tcPr>
          <w:p w:rsidR="00C14E79" w:rsidRDefault="009B030D" w:rsidP="000A008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34.1</w:t>
            </w:r>
          </w:p>
        </w:tc>
        <w:tc>
          <w:tcPr>
            <w:tcW w:w="5470" w:type="dxa"/>
            <w:vAlign w:val="center"/>
          </w:tcPr>
          <w:p w:rsidR="00C14E79" w:rsidRDefault="00C14E79">
            <w:pPr>
              <w:pStyle w:val="a7"/>
            </w:pPr>
            <w:r>
              <w:rPr>
                <w:color w:val="000000"/>
              </w:rPr>
              <w:t>Тепломережа вул.</w:t>
            </w:r>
            <w:r w:rsidR="009B030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С.Терещенко 18б</w:t>
            </w:r>
            <w:r w:rsidR="00581827">
              <w:rPr>
                <w:color w:val="000000"/>
              </w:rPr>
              <w:t>, 130 м</w:t>
            </w:r>
          </w:p>
        </w:tc>
        <w:tc>
          <w:tcPr>
            <w:tcW w:w="576" w:type="dxa"/>
            <w:vAlign w:val="center"/>
          </w:tcPr>
          <w:p w:rsidR="00C14E79" w:rsidRDefault="00A92068">
            <w:pPr>
              <w:pStyle w:val="a7"/>
            </w:pPr>
            <w:r>
              <w:t>1</w:t>
            </w:r>
          </w:p>
        </w:tc>
        <w:tc>
          <w:tcPr>
            <w:tcW w:w="2982" w:type="dxa"/>
          </w:tcPr>
          <w:p w:rsidR="00C14E79" w:rsidRDefault="0086209C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вул. Терещенко, 18 б</w:t>
            </w:r>
          </w:p>
        </w:tc>
      </w:tr>
      <w:tr w:rsidR="00C14E79" w:rsidRPr="006D0052" w:rsidTr="00C14E79">
        <w:tc>
          <w:tcPr>
            <w:tcW w:w="861" w:type="dxa"/>
          </w:tcPr>
          <w:p w:rsidR="00C14E79" w:rsidRDefault="009B030D" w:rsidP="000A008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34.2</w:t>
            </w:r>
          </w:p>
        </w:tc>
        <w:tc>
          <w:tcPr>
            <w:tcW w:w="5470" w:type="dxa"/>
            <w:vAlign w:val="center"/>
          </w:tcPr>
          <w:p w:rsidR="00C14E79" w:rsidRDefault="00C14E79">
            <w:pPr>
              <w:pStyle w:val="a7"/>
            </w:pPr>
            <w:r>
              <w:rPr>
                <w:color w:val="000000"/>
              </w:rPr>
              <w:t xml:space="preserve">Тепломережа вул.О.Кошиця-вул.Кримського 160 м, </w:t>
            </w:r>
            <w:r w:rsidR="00581827">
              <w:rPr>
                <w:color w:val="000000"/>
              </w:rPr>
              <w:t xml:space="preserve"> 160м, </w:t>
            </w:r>
            <w:r>
              <w:rPr>
                <w:color w:val="000000"/>
              </w:rPr>
              <w:t>48 м</w:t>
            </w:r>
          </w:p>
        </w:tc>
        <w:tc>
          <w:tcPr>
            <w:tcW w:w="576" w:type="dxa"/>
            <w:vAlign w:val="center"/>
          </w:tcPr>
          <w:p w:rsidR="00C14E79" w:rsidRDefault="00A92068">
            <w:pPr>
              <w:pStyle w:val="a7"/>
            </w:pPr>
            <w:r>
              <w:t>1</w:t>
            </w:r>
          </w:p>
        </w:tc>
        <w:tc>
          <w:tcPr>
            <w:tcW w:w="2982" w:type="dxa"/>
          </w:tcPr>
          <w:p w:rsidR="00C14E79" w:rsidRDefault="0086209C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вул. О. Кошиця, вул. Кримського</w:t>
            </w:r>
          </w:p>
        </w:tc>
      </w:tr>
      <w:tr w:rsidR="00C14E79" w:rsidRPr="006D0052" w:rsidTr="00C14E79">
        <w:tc>
          <w:tcPr>
            <w:tcW w:w="861" w:type="dxa"/>
          </w:tcPr>
          <w:p w:rsidR="00C14E79" w:rsidRDefault="009B030D" w:rsidP="000A008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34.3</w:t>
            </w:r>
          </w:p>
        </w:tc>
        <w:tc>
          <w:tcPr>
            <w:tcW w:w="5470" w:type="dxa"/>
            <w:vAlign w:val="center"/>
          </w:tcPr>
          <w:p w:rsidR="00C14E79" w:rsidRDefault="00C14E79">
            <w:pPr>
              <w:pStyle w:val="a7"/>
            </w:pPr>
            <w:r>
              <w:rPr>
                <w:color w:val="000000"/>
              </w:rPr>
              <w:t>Тепломережа 50кв.жб. вул.</w:t>
            </w:r>
            <w:r w:rsidR="0086209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О.Кошиця 38б</w:t>
            </w:r>
            <w:r w:rsidR="00581827">
              <w:rPr>
                <w:color w:val="000000"/>
              </w:rPr>
              <w:t>, 150 м</w:t>
            </w:r>
          </w:p>
        </w:tc>
        <w:tc>
          <w:tcPr>
            <w:tcW w:w="576" w:type="dxa"/>
            <w:vAlign w:val="center"/>
          </w:tcPr>
          <w:p w:rsidR="00C14E79" w:rsidRDefault="00A92068" w:rsidP="00C14E79">
            <w:pPr>
              <w:pStyle w:val="a7"/>
            </w:pPr>
            <w:r>
              <w:t>1</w:t>
            </w:r>
          </w:p>
        </w:tc>
        <w:tc>
          <w:tcPr>
            <w:tcW w:w="2982" w:type="dxa"/>
          </w:tcPr>
          <w:p w:rsidR="00C14E79" w:rsidRDefault="0086209C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м. Звенигородка, вул. О. Кошиця</w:t>
            </w:r>
          </w:p>
        </w:tc>
      </w:tr>
      <w:tr w:rsidR="00C14E79" w:rsidRPr="006D0052" w:rsidTr="00C14E79">
        <w:tc>
          <w:tcPr>
            <w:tcW w:w="861" w:type="dxa"/>
          </w:tcPr>
          <w:p w:rsidR="00C14E79" w:rsidRDefault="009B030D" w:rsidP="000A008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34.4</w:t>
            </w:r>
          </w:p>
        </w:tc>
        <w:tc>
          <w:tcPr>
            <w:tcW w:w="5470" w:type="dxa"/>
            <w:vAlign w:val="center"/>
          </w:tcPr>
          <w:p w:rsidR="00C14E79" w:rsidRDefault="00C14E79">
            <w:pPr>
              <w:pStyle w:val="a7"/>
            </w:pPr>
            <w:r>
              <w:rPr>
                <w:color w:val="000000"/>
              </w:rPr>
              <w:t>Тепломережа 70кв.жб. вул.С.Терещенко,</w:t>
            </w:r>
            <w:r w:rsidR="00804CF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22</w:t>
            </w:r>
            <w:r w:rsidR="00581827">
              <w:rPr>
                <w:color w:val="000000"/>
              </w:rPr>
              <w:t>, 20 м</w:t>
            </w:r>
          </w:p>
        </w:tc>
        <w:tc>
          <w:tcPr>
            <w:tcW w:w="576" w:type="dxa"/>
            <w:vAlign w:val="center"/>
          </w:tcPr>
          <w:p w:rsidR="00C14E79" w:rsidRDefault="00A92068" w:rsidP="00C14E79">
            <w:pPr>
              <w:pStyle w:val="a7"/>
            </w:pPr>
            <w:r>
              <w:t>1</w:t>
            </w:r>
          </w:p>
        </w:tc>
        <w:tc>
          <w:tcPr>
            <w:tcW w:w="2982" w:type="dxa"/>
          </w:tcPr>
          <w:p w:rsidR="00C14E79" w:rsidRDefault="0086209C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м. Звенигородка, вул. 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lastRenderedPageBreak/>
              <w:t>Терещенко, 22</w:t>
            </w:r>
          </w:p>
        </w:tc>
      </w:tr>
      <w:tr w:rsidR="00C14E79" w:rsidRPr="006D0052" w:rsidTr="00C14E79">
        <w:tc>
          <w:tcPr>
            <w:tcW w:w="861" w:type="dxa"/>
          </w:tcPr>
          <w:p w:rsidR="00C14E79" w:rsidRDefault="009B030D" w:rsidP="000A008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lastRenderedPageBreak/>
              <w:t>34.5</w:t>
            </w:r>
          </w:p>
        </w:tc>
        <w:tc>
          <w:tcPr>
            <w:tcW w:w="5470" w:type="dxa"/>
            <w:vAlign w:val="center"/>
          </w:tcPr>
          <w:p w:rsidR="00C14E79" w:rsidRDefault="00C14E79">
            <w:pPr>
              <w:pStyle w:val="a7"/>
            </w:pPr>
            <w:r>
              <w:rPr>
                <w:color w:val="000000"/>
              </w:rPr>
              <w:t>Тепломережа</w:t>
            </w:r>
            <w:r w:rsidR="00680A6B">
              <w:rPr>
                <w:color w:val="000000"/>
              </w:rPr>
              <w:t xml:space="preserve"> по</w:t>
            </w:r>
            <w:r>
              <w:rPr>
                <w:color w:val="000000"/>
              </w:rPr>
              <w:t xml:space="preserve"> проспект</w:t>
            </w:r>
            <w:r w:rsidR="00680A6B">
              <w:rPr>
                <w:color w:val="000000"/>
              </w:rPr>
              <w:t>у</w:t>
            </w:r>
            <w:r>
              <w:rPr>
                <w:color w:val="000000"/>
              </w:rPr>
              <w:t xml:space="preserve"> Шевченка, 101</w:t>
            </w:r>
            <w:r w:rsidR="00581827">
              <w:rPr>
                <w:color w:val="000000"/>
              </w:rPr>
              <w:t>, 150 м</w:t>
            </w:r>
          </w:p>
        </w:tc>
        <w:tc>
          <w:tcPr>
            <w:tcW w:w="576" w:type="dxa"/>
            <w:vAlign w:val="center"/>
          </w:tcPr>
          <w:p w:rsidR="00C14E79" w:rsidRDefault="00A92068" w:rsidP="00C14E79">
            <w:pPr>
              <w:pStyle w:val="a7"/>
            </w:pPr>
            <w:r>
              <w:t>1</w:t>
            </w:r>
          </w:p>
        </w:tc>
        <w:tc>
          <w:tcPr>
            <w:tcW w:w="2982" w:type="dxa"/>
          </w:tcPr>
          <w:p w:rsidR="00C14E79" w:rsidRDefault="0086209C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пр.-т Шевченка, 101</w:t>
            </w:r>
          </w:p>
        </w:tc>
      </w:tr>
      <w:tr w:rsidR="00C14E79" w:rsidRPr="006D0052" w:rsidTr="00C14E79">
        <w:tc>
          <w:tcPr>
            <w:tcW w:w="861" w:type="dxa"/>
          </w:tcPr>
          <w:p w:rsidR="00C14E79" w:rsidRDefault="009B030D" w:rsidP="000A008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34.6</w:t>
            </w:r>
          </w:p>
        </w:tc>
        <w:tc>
          <w:tcPr>
            <w:tcW w:w="5470" w:type="dxa"/>
            <w:vAlign w:val="center"/>
          </w:tcPr>
          <w:p w:rsidR="00C14E79" w:rsidRDefault="0086209C">
            <w:pPr>
              <w:pStyle w:val="a7"/>
            </w:pPr>
            <w:r>
              <w:rPr>
                <w:color w:val="000000"/>
              </w:rPr>
              <w:t xml:space="preserve">Тепломережа від </w:t>
            </w:r>
            <w:r w:rsidR="00C14E79">
              <w:rPr>
                <w:color w:val="000000"/>
              </w:rPr>
              <w:t>просп. Шевченка до школи №3</w:t>
            </w:r>
            <w:r w:rsidR="00581827">
              <w:rPr>
                <w:color w:val="000000"/>
              </w:rPr>
              <w:t>, 110м</w:t>
            </w:r>
          </w:p>
        </w:tc>
        <w:tc>
          <w:tcPr>
            <w:tcW w:w="576" w:type="dxa"/>
            <w:vAlign w:val="center"/>
          </w:tcPr>
          <w:p w:rsidR="00C14E79" w:rsidRDefault="00A92068" w:rsidP="00C14E79">
            <w:pPr>
              <w:pStyle w:val="a7"/>
            </w:pPr>
            <w:r>
              <w:t>1</w:t>
            </w:r>
          </w:p>
        </w:tc>
        <w:tc>
          <w:tcPr>
            <w:tcW w:w="2982" w:type="dxa"/>
          </w:tcPr>
          <w:p w:rsidR="00C14E79" w:rsidRDefault="0086209C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пр.-т Шевченка</w:t>
            </w:r>
          </w:p>
        </w:tc>
      </w:tr>
      <w:tr w:rsidR="00C14E79" w:rsidRPr="006D0052" w:rsidTr="00C14E79">
        <w:tc>
          <w:tcPr>
            <w:tcW w:w="861" w:type="dxa"/>
          </w:tcPr>
          <w:p w:rsidR="00C14E79" w:rsidRDefault="009B030D" w:rsidP="000A008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34.7</w:t>
            </w:r>
          </w:p>
        </w:tc>
        <w:tc>
          <w:tcPr>
            <w:tcW w:w="5470" w:type="dxa"/>
            <w:vAlign w:val="center"/>
          </w:tcPr>
          <w:p w:rsidR="00C14E79" w:rsidRDefault="0086209C">
            <w:pPr>
              <w:pStyle w:val="a7"/>
            </w:pPr>
            <w:r>
              <w:rPr>
                <w:color w:val="000000"/>
              </w:rPr>
              <w:t xml:space="preserve">Тепломережа від </w:t>
            </w:r>
            <w:r w:rsidR="00C14E79">
              <w:rPr>
                <w:color w:val="000000"/>
              </w:rPr>
              <w:t>просп.</w:t>
            </w:r>
            <w:r>
              <w:rPr>
                <w:color w:val="000000"/>
              </w:rPr>
              <w:t xml:space="preserve"> </w:t>
            </w:r>
            <w:r w:rsidR="00C14E79">
              <w:rPr>
                <w:color w:val="000000"/>
              </w:rPr>
              <w:t>Шевченка, 111</w:t>
            </w:r>
            <w:r w:rsidR="00581827">
              <w:rPr>
                <w:color w:val="000000"/>
              </w:rPr>
              <w:t>, 112м.</w:t>
            </w:r>
          </w:p>
        </w:tc>
        <w:tc>
          <w:tcPr>
            <w:tcW w:w="576" w:type="dxa"/>
            <w:vAlign w:val="center"/>
          </w:tcPr>
          <w:p w:rsidR="00C14E79" w:rsidRDefault="00A92068" w:rsidP="00C14E79">
            <w:pPr>
              <w:pStyle w:val="a7"/>
            </w:pPr>
            <w:r>
              <w:t>1</w:t>
            </w:r>
          </w:p>
        </w:tc>
        <w:tc>
          <w:tcPr>
            <w:tcW w:w="2982" w:type="dxa"/>
          </w:tcPr>
          <w:p w:rsidR="00C14E79" w:rsidRDefault="0086209C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пр.-т Шевченка</w:t>
            </w:r>
          </w:p>
        </w:tc>
      </w:tr>
      <w:tr w:rsidR="00C14E79" w:rsidRPr="006D0052" w:rsidTr="00C14E79">
        <w:tc>
          <w:tcPr>
            <w:tcW w:w="861" w:type="dxa"/>
          </w:tcPr>
          <w:p w:rsidR="00C14E79" w:rsidRDefault="009B030D" w:rsidP="000A008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34.8</w:t>
            </w:r>
          </w:p>
        </w:tc>
        <w:tc>
          <w:tcPr>
            <w:tcW w:w="5470" w:type="dxa"/>
            <w:vAlign w:val="center"/>
          </w:tcPr>
          <w:p w:rsidR="00C14E79" w:rsidRDefault="00C14E79">
            <w:pPr>
              <w:pStyle w:val="a7"/>
            </w:pPr>
            <w:r>
              <w:rPr>
                <w:color w:val="000000"/>
              </w:rPr>
              <w:t>Тепломережа вул. С.Терещенко,18а</w:t>
            </w:r>
            <w:r w:rsidR="00581827">
              <w:rPr>
                <w:color w:val="000000"/>
              </w:rPr>
              <w:t>, 100м</w:t>
            </w:r>
          </w:p>
        </w:tc>
        <w:tc>
          <w:tcPr>
            <w:tcW w:w="576" w:type="dxa"/>
            <w:vAlign w:val="center"/>
          </w:tcPr>
          <w:p w:rsidR="00C14E79" w:rsidRDefault="00A92068" w:rsidP="00C14E79">
            <w:pPr>
              <w:pStyle w:val="a7"/>
            </w:pPr>
            <w:r>
              <w:t>1</w:t>
            </w:r>
          </w:p>
        </w:tc>
        <w:tc>
          <w:tcPr>
            <w:tcW w:w="2982" w:type="dxa"/>
          </w:tcPr>
          <w:p w:rsidR="00C14E79" w:rsidRDefault="0086209C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вул. С. Терещенко, 18 а</w:t>
            </w:r>
          </w:p>
        </w:tc>
      </w:tr>
      <w:tr w:rsidR="00C14E79" w:rsidRPr="006D0052" w:rsidTr="00C14E79">
        <w:tc>
          <w:tcPr>
            <w:tcW w:w="861" w:type="dxa"/>
          </w:tcPr>
          <w:p w:rsidR="00C14E79" w:rsidRDefault="009B030D" w:rsidP="000A008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34.9</w:t>
            </w:r>
          </w:p>
        </w:tc>
        <w:tc>
          <w:tcPr>
            <w:tcW w:w="5470" w:type="dxa"/>
            <w:vAlign w:val="center"/>
          </w:tcPr>
          <w:p w:rsidR="00C14E79" w:rsidRDefault="00C14E79">
            <w:pPr>
              <w:pStyle w:val="a7"/>
            </w:pPr>
            <w:r>
              <w:rPr>
                <w:color w:val="000000"/>
              </w:rPr>
              <w:t xml:space="preserve">Тепломережа вул. О.Кошиця </w:t>
            </w:r>
            <w:r w:rsidR="00581827">
              <w:rPr>
                <w:color w:val="000000"/>
              </w:rPr>
              <w:t>, 420м</w:t>
            </w:r>
          </w:p>
        </w:tc>
        <w:tc>
          <w:tcPr>
            <w:tcW w:w="576" w:type="dxa"/>
            <w:vAlign w:val="center"/>
          </w:tcPr>
          <w:p w:rsidR="00C14E79" w:rsidRDefault="00A92068" w:rsidP="00C14E79">
            <w:pPr>
              <w:pStyle w:val="a7"/>
            </w:pPr>
            <w:r>
              <w:t>1</w:t>
            </w:r>
          </w:p>
        </w:tc>
        <w:tc>
          <w:tcPr>
            <w:tcW w:w="2982" w:type="dxa"/>
          </w:tcPr>
          <w:p w:rsidR="00C14E79" w:rsidRDefault="001B52DD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</w:t>
            </w:r>
            <w:r w:rsidR="0086209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. Звенигородка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, вул. Кошиця</w:t>
            </w:r>
          </w:p>
        </w:tc>
      </w:tr>
      <w:tr w:rsidR="00C14E79" w:rsidRPr="006D0052" w:rsidTr="00C14E79">
        <w:tc>
          <w:tcPr>
            <w:tcW w:w="861" w:type="dxa"/>
          </w:tcPr>
          <w:p w:rsidR="00C14E79" w:rsidRDefault="009B030D" w:rsidP="000A008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34.10</w:t>
            </w:r>
          </w:p>
        </w:tc>
        <w:tc>
          <w:tcPr>
            <w:tcW w:w="5470" w:type="dxa"/>
            <w:vAlign w:val="center"/>
          </w:tcPr>
          <w:p w:rsidR="00C14E79" w:rsidRDefault="00C14E79">
            <w:pPr>
              <w:pStyle w:val="a7"/>
            </w:pPr>
            <w:r>
              <w:rPr>
                <w:color w:val="000000"/>
              </w:rPr>
              <w:t>Тепломережа проспект Шевченка,98</w:t>
            </w:r>
            <w:r w:rsidR="00581827">
              <w:rPr>
                <w:color w:val="000000"/>
              </w:rPr>
              <w:t>, 160м</w:t>
            </w:r>
          </w:p>
        </w:tc>
        <w:tc>
          <w:tcPr>
            <w:tcW w:w="576" w:type="dxa"/>
            <w:vAlign w:val="center"/>
          </w:tcPr>
          <w:p w:rsidR="00C14E79" w:rsidRDefault="00A92068" w:rsidP="00C14E79">
            <w:pPr>
              <w:pStyle w:val="a7"/>
            </w:pPr>
            <w:r>
              <w:t>1</w:t>
            </w:r>
          </w:p>
        </w:tc>
        <w:tc>
          <w:tcPr>
            <w:tcW w:w="2982" w:type="dxa"/>
          </w:tcPr>
          <w:p w:rsidR="00C14E79" w:rsidRDefault="001B52DD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пр.-т Шевченка, 98</w:t>
            </w:r>
          </w:p>
        </w:tc>
      </w:tr>
      <w:tr w:rsidR="00C14E79" w:rsidRPr="006D0052" w:rsidTr="00C14E79">
        <w:tc>
          <w:tcPr>
            <w:tcW w:w="861" w:type="dxa"/>
          </w:tcPr>
          <w:p w:rsidR="00C14E79" w:rsidRDefault="009B030D" w:rsidP="000A008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34.11</w:t>
            </w:r>
          </w:p>
        </w:tc>
        <w:tc>
          <w:tcPr>
            <w:tcW w:w="5470" w:type="dxa"/>
            <w:vAlign w:val="center"/>
          </w:tcPr>
          <w:p w:rsidR="00C14E79" w:rsidRDefault="00C14E79">
            <w:pPr>
              <w:pStyle w:val="a7"/>
            </w:pPr>
            <w:r>
              <w:rPr>
                <w:color w:val="000000"/>
              </w:rPr>
              <w:t>Тепломережа вул. С.Терещенко,13а</w:t>
            </w:r>
            <w:r w:rsidR="00581827">
              <w:rPr>
                <w:color w:val="000000"/>
              </w:rPr>
              <w:t>, 72м</w:t>
            </w:r>
          </w:p>
        </w:tc>
        <w:tc>
          <w:tcPr>
            <w:tcW w:w="576" w:type="dxa"/>
            <w:vAlign w:val="center"/>
          </w:tcPr>
          <w:p w:rsidR="00C14E79" w:rsidRDefault="00A92068" w:rsidP="00C14E79">
            <w:pPr>
              <w:pStyle w:val="a7"/>
            </w:pPr>
            <w:r>
              <w:t>1</w:t>
            </w:r>
          </w:p>
        </w:tc>
        <w:tc>
          <w:tcPr>
            <w:tcW w:w="2982" w:type="dxa"/>
          </w:tcPr>
          <w:p w:rsidR="00C14E79" w:rsidRDefault="001B52DD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вул. С. Терещенко, 13,а</w:t>
            </w:r>
          </w:p>
        </w:tc>
      </w:tr>
      <w:tr w:rsidR="00C14E79" w:rsidRPr="006D0052" w:rsidTr="00C14E79">
        <w:tc>
          <w:tcPr>
            <w:tcW w:w="861" w:type="dxa"/>
          </w:tcPr>
          <w:p w:rsidR="00C14E79" w:rsidRDefault="009B030D" w:rsidP="000A008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34.12</w:t>
            </w:r>
          </w:p>
        </w:tc>
        <w:tc>
          <w:tcPr>
            <w:tcW w:w="5470" w:type="dxa"/>
            <w:vAlign w:val="center"/>
          </w:tcPr>
          <w:p w:rsidR="00C14E79" w:rsidRDefault="00C14E79">
            <w:pPr>
              <w:pStyle w:val="a7"/>
            </w:pPr>
            <w:r>
              <w:rPr>
                <w:color w:val="000000"/>
              </w:rPr>
              <w:t>Тепломережа вул. С.Терещенко,13б</w:t>
            </w:r>
            <w:r w:rsidR="00581827">
              <w:rPr>
                <w:color w:val="000000"/>
              </w:rPr>
              <w:t>, 46м</w:t>
            </w:r>
          </w:p>
          <w:p w:rsidR="00C14E79" w:rsidRDefault="00C14E79">
            <w:pPr>
              <w:pStyle w:val="a7"/>
            </w:pPr>
            <w:r>
              <w:t> </w:t>
            </w:r>
          </w:p>
        </w:tc>
        <w:tc>
          <w:tcPr>
            <w:tcW w:w="576" w:type="dxa"/>
            <w:vAlign w:val="center"/>
          </w:tcPr>
          <w:p w:rsidR="00C14E79" w:rsidRDefault="00A92068" w:rsidP="00C14E79">
            <w:pPr>
              <w:pStyle w:val="a7"/>
            </w:pPr>
            <w:r>
              <w:t>1</w:t>
            </w:r>
          </w:p>
        </w:tc>
        <w:tc>
          <w:tcPr>
            <w:tcW w:w="2982" w:type="dxa"/>
          </w:tcPr>
          <w:p w:rsidR="00C14E79" w:rsidRDefault="001B52DD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вул. С. Терещенко, 13 б</w:t>
            </w:r>
          </w:p>
        </w:tc>
      </w:tr>
      <w:tr w:rsidR="00C14E79" w:rsidRPr="006D0052" w:rsidTr="00C14E79">
        <w:tc>
          <w:tcPr>
            <w:tcW w:w="861" w:type="dxa"/>
          </w:tcPr>
          <w:p w:rsidR="00C14E79" w:rsidRDefault="009B030D" w:rsidP="000A008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35</w:t>
            </w:r>
          </w:p>
        </w:tc>
        <w:tc>
          <w:tcPr>
            <w:tcW w:w="5470" w:type="dxa"/>
            <w:vAlign w:val="center"/>
          </w:tcPr>
          <w:p w:rsidR="00C14E79" w:rsidRDefault="00C14E79">
            <w:pPr>
              <w:pStyle w:val="a7"/>
            </w:pPr>
            <w:r>
              <w:rPr>
                <w:b/>
                <w:bCs/>
                <w:color w:val="000000"/>
              </w:rPr>
              <w:t xml:space="preserve">Тепломережа Котельні по вулиці Шевченка, 7а </w:t>
            </w:r>
          </w:p>
        </w:tc>
        <w:tc>
          <w:tcPr>
            <w:tcW w:w="576" w:type="dxa"/>
            <w:vAlign w:val="center"/>
          </w:tcPr>
          <w:p w:rsidR="00C14E79" w:rsidRDefault="00C14E79">
            <w:pPr>
              <w:pStyle w:val="a7"/>
            </w:pPr>
          </w:p>
        </w:tc>
        <w:tc>
          <w:tcPr>
            <w:tcW w:w="2982" w:type="dxa"/>
          </w:tcPr>
          <w:p w:rsidR="00C14E79" w:rsidRDefault="00C14E79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C14E79" w:rsidRPr="006D0052" w:rsidTr="00C14E79">
        <w:tc>
          <w:tcPr>
            <w:tcW w:w="861" w:type="dxa"/>
          </w:tcPr>
          <w:p w:rsidR="00C14E79" w:rsidRDefault="009B030D" w:rsidP="000A008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35.1</w:t>
            </w:r>
          </w:p>
        </w:tc>
        <w:tc>
          <w:tcPr>
            <w:tcW w:w="5470" w:type="dxa"/>
            <w:vAlign w:val="center"/>
          </w:tcPr>
          <w:p w:rsidR="00C14E79" w:rsidRDefault="00C14E79">
            <w:pPr>
              <w:pStyle w:val="a7"/>
            </w:pPr>
            <w:r>
              <w:t> </w:t>
            </w:r>
          </w:p>
          <w:p w:rsidR="00C14E79" w:rsidRDefault="00C14E79">
            <w:pPr>
              <w:pStyle w:val="a7"/>
            </w:pPr>
            <w:r>
              <w:t> </w:t>
            </w:r>
          </w:p>
          <w:p w:rsidR="00C14E79" w:rsidRDefault="00C14E79">
            <w:pPr>
              <w:pStyle w:val="a7"/>
            </w:pPr>
            <w:r>
              <w:rPr>
                <w:color w:val="000000"/>
              </w:rPr>
              <w:t>Тепломережа від котельні вул.</w:t>
            </w:r>
            <w:r w:rsidR="00D31F8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Чорновола – вул. Приймаченко, 270 м, 380, м, 170 м, 200м</w:t>
            </w:r>
          </w:p>
          <w:p w:rsidR="00C14E79" w:rsidRDefault="00C14E79">
            <w:pPr>
              <w:pStyle w:val="a7"/>
            </w:pPr>
            <w:r>
              <w:rPr>
                <w:color w:val="000000"/>
              </w:rPr>
              <w:t xml:space="preserve">                                              </w:t>
            </w:r>
          </w:p>
        </w:tc>
        <w:tc>
          <w:tcPr>
            <w:tcW w:w="576" w:type="dxa"/>
            <w:vAlign w:val="center"/>
          </w:tcPr>
          <w:p w:rsidR="00C14E79" w:rsidRDefault="00A92068">
            <w:pPr>
              <w:pStyle w:val="a7"/>
            </w:pPr>
            <w:r>
              <w:t>1</w:t>
            </w:r>
          </w:p>
        </w:tc>
        <w:tc>
          <w:tcPr>
            <w:tcW w:w="2982" w:type="dxa"/>
          </w:tcPr>
          <w:p w:rsidR="00C14E79" w:rsidRDefault="0036413F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вул. Чорновола, вул. Приймаченко</w:t>
            </w:r>
          </w:p>
        </w:tc>
      </w:tr>
      <w:tr w:rsidR="00C14E79" w:rsidRPr="006D0052" w:rsidTr="00C14E79">
        <w:tc>
          <w:tcPr>
            <w:tcW w:w="861" w:type="dxa"/>
          </w:tcPr>
          <w:p w:rsidR="00C14E79" w:rsidRDefault="009B030D" w:rsidP="000A008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35.2</w:t>
            </w:r>
          </w:p>
        </w:tc>
        <w:tc>
          <w:tcPr>
            <w:tcW w:w="5470" w:type="dxa"/>
            <w:vAlign w:val="center"/>
          </w:tcPr>
          <w:p w:rsidR="00C14E79" w:rsidRDefault="007D6D8B">
            <w:pPr>
              <w:pStyle w:val="a7"/>
            </w:pPr>
            <w:r>
              <w:t>Тепломережа, вул. Шевченка, 19</w:t>
            </w:r>
            <w:r w:rsidR="0086209C">
              <w:t xml:space="preserve"> , 30 м</w:t>
            </w:r>
          </w:p>
        </w:tc>
        <w:tc>
          <w:tcPr>
            <w:tcW w:w="576" w:type="dxa"/>
            <w:vAlign w:val="center"/>
          </w:tcPr>
          <w:p w:rsidR="00C14E79" w:rsidRDefault="00A92068">
            <w:pPr>
              <w:pStyle w:val="a7"/>
            </w:pPr>
            <w:r>
              <w:t>1</w:t>
            </w:r>
          </w:p>
        </w:tc>
        <w:tc>
          <w:tcPr>
            <w:tcW w:w="2982" w:type="dxa"/>
          </w:tcPr>
          <w:p w:rsidR="00C14E79" w:rsidRDefault="00BD4D21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</w:t>
            </w:r>
            <w:r w:rsidR="0036413F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. Звенигородка</w:t>
            </w:r>
          </w:p>
        </w:tc>
      </w:tr>
      <w:tr w:rsidR="00C14E79" w:rsidRPr="006D0052" w:rsidTr="00C14E79">
        <w:tc>
          <w:tcPr>
            <w:tcW w:w="861" w:type="dxa"/>
          </w:tcPr>
          <w:p w:rsidR="00C14E79" w:rsidRDefault="00C14E79" w:rsidP="000A008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470" w:type="dxa"/>
            <w:vAlign w:val="center"/>
          </w:tcPr>
          <w:p w:rsidR="00C14E79" w:rsidRDefault="00C14E79">
            <w:pPr>
              <w:pStyle w:val="a7"/>
            </w:pPr>
          </w:p>
        </w:tc>
        <w:tc>
          <w:tcPr>
            <w:tcW w:w="576" w:type="dxa"/>
            <w:vAlign w:val="center"/>
          </w:tcPr>
          <w:p w:rsidR="00C14E79" w:rsidRDefault="00C14E79">
            <w:pPr>
              <w:pStyle w:val="a7"/>
            </w:pPr>
          </w:p>
        </w:tc>
        <w:tc>
          <w:tcPr>
            <w:tcW w:w="2982" w:type="dxa"/>
          </w:tcPr>
          <w:p w:rsidR="00C14E79" w:rsidRDefault="00C14E79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C14E79" w:rsidRPr="006D0052" w:rsidTr="00C14E79">
        <w:tc>
          <w:tcPr>
            <w:tcW w:w="861" w:type="dxa"/>
          </w:tcPr>
          <w:p w:rsidR="00C14E79" w:rsidRDefault="00C14E79" w:rsidP="000A008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470" w:type="dxa"/>
            <w:vAlign w:val="center"/>
          </w:tcPr>
          <w:p w:rsidR="00C14E79" w:rsidRDefault="00C14E79">
            <w:pPr>
              <w:pStyle w:val="a7"/>
            </w:pPr>
          </w:p>
        </w:tc>
        <w:tc>
          <w:tcPr>
            <w:tcW w:w="576" w:type="dxa"/>
            <w:vAlign w:val="center"/>
          </w:tcPr>
          <w:p w:rsidR="00C14E79" w:rsidRDefault="00C14E79">
            <w:pPr>
              <w:pStyle w:val="a7"/>
            </w:pPr>
          </w:p>
        </w:tc>
        <w:tc>
          <w:tcPr>
            <w:tcW w:w="2982" w:type="dxa"/>
          </w:tcPr>
          <w:p w:rsidR="00C14E79" w:rsidRDefault="00C14E79" w:rsidP="000A0082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</w:tbl>
    <w:p w:rsidR="00055427" w:rsidRDefault="003E4FFA" w:rsidP="00F82703">
      <w:pPr>
        <w:tabs>
          <w:tab w:val="left" w:pos="766"/>
          <w:tab w:val="left" w:pos="5406"/>
          <w:tab w:val="left" w:pos="8044"/>
        </w:tabs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  <w:r>
        <w:rPr>
          <w:rFonts w:ascii="Times New Roman" w:eastAsia="Times New Roman" w:hAnsi="Times New Roman" w:cs="Times New Roman"/>
          <w:color w:val="auto"/>
          <w:lang w:eastAsia="ru-RU"/>
        </w:rPr>
        <w:t xml:space="preserve"> </w:t>
      </w:r>
    </w:p>
    <w:p w:rsidR="00055427" w:rsidRPr="006D0052" w:rsidRDefault="00055427" w:rsidP="00F82703">
      <w:pPr>
        <w:tabs>
          <w:tab w:val="left" w:pos="766"/>
          <w:tab w:val="left" w:pos="5406"/>
          <w:tab w:val="left" w:pos="8044"/>
        </w:tabs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115BAA" w:rsidRPr="006D0052" w:rsidRDefault="00F853F8" w:rsidP="00944B3A">
      <w:pPr>
        <w:tabs>
          <w:tab w:val="left" w:pos="828"/>
          <w:tab w:val="left" w:pos="5508"/>
          <w:tab w:val="left" w:pos="8208"/>
        </w:tabs>
        <w:jc w:val="center"/>
        <w:rPr>
          <w:rFonts w:ascii="Times New Roman" w:eastAsia="Times New Roman" w:hAnsi="Times New Roman" w:cs="Times New Roman"/>
          <w:b/>
          <w:color w:val="auto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ХІ. </w:t>
      </w:r>
      <w:r w:rsidR="00115BAA" w:rsidRPr="006D0052">
        <w:rPr>
          <w:rFonts w:ascii="Times New Roman" w:eastAsia="Times New Roman" w:hAnsi="Times New Roman" w:cs="Times New Roman"/>
          <w:b/>
          <w:color w:val="auto"/>
          <w:lang w:eastAsia="ru-RU"/>
        </w:rPr>
        <w:t>Об’єкти міської комунальної власнос</w:t>
      </w:r>
      <w:r w:rsidR="00944B3A">
        <w:rPr>
          <w:rFonts w:ascii="Times New Roman" w:eastAsia="Times New Roman" w:hAnsi="Times New Roman" w:cs="Times New Roman"/>
          <w:b/>
          <w:color w:val="auto"/>
          <w:lang w:eastAsia="ru-RU"/>
        </w:rPr>
        <w:t>ті, що перебувають на балансі</w:t>
      </w:r>
      <w:r w:rsidR="00115BAA" w:rsidRPr="006D0052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комуна</w:t>
      </w:r>
      <w:r w:rsidR="00D3450D">
        <w:rPr>
          <w:rFonts w:ascii="Times New Roman" w:eastAsia="Times New Roman" w:hAnsi="Times New Roman" w:cs="Times New Roman"/>
          <w:b/>
          <w:color w:val="auto"/>
          <w:lang w:eastAsia="ru-RU"/>
        </w:rPr>
        <w:t>льного підприємства « Водопостачання та водовідведення Звенигородської міської ради»</w:t>
      </w:r>
    </w:p>
    <w:p w:rsidR="00115BAA" w:rsidRPr="006D0052" w:rsidRDefault="00115BAA" w:rsidP="00115BAA">
      <w:pPr>
        <w:tabs>
          <w:tab w:val="left" w:pos="766"/>
          <w:tab w:val="left" w:pos="5406"/>
          <w:tab w:val="left" w:pos="8044"/>
        </w:tabs>
        <w:rPr>
          <w:rFonts w:ascii="Times New Roman" w:eastAsia="Times New Roman" w:hAnsi="Times New Roman" w:cs="Times New Roman"/>
          <w:b/>
          <w:color w:val="auto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6"/>
        <w:gridCol w:w="5339"/>
        <w:gridCol w:w="816"/>
        <w:gridCol w:w="2878"/>
      </w:tblGrid>
      <w:tr w:rsidR="00115BAA" w:rsidRPr="006D0052" w:rsidTr="000037D2">
        <w:trPr>
          <w:trHeight w:val="1468"/>
        </w:trPr>
        <w:tc>
          <w:tcPr>
            <w:tcW w:w="856" w:type="dxa"/>
          </w:tcPr>
          <w:p w:rsidR="00115BAA" w:rsidRPr="006D0052" w:rsidRDefault="00115BAA" w:rsidP="00115B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№п/п</w:t>
            </w:r>
          </w:p>
        </w:tc>
        <w:tc>
          <w:tcPr>
            <w:tcW w:w="5339" w:type="dxa"/>
          </w:tcPr>
          <w:p w:rsidR="00115BAA" w:rsidRPr="006D0052" w:rsidRDefault="00115BAA" w:rsidP="00115B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Назва об’єкта </w:t>
            </w:r>
          </w:p>
        </w:tc>
        <w:tc>
          <w:tcPr>
            <w:tcW w:w="816" w:type="dxa"/>
            <w:textDirection w:val="btLr"/>
          </w:tcPr>
          <w:p w:rsidR="00115BAA" w:rsidRPr="006D0052" w:rsidRDefault="00115BAA" w:rsidP="00115BAA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Кількість </w:t>
            </w:r>
          </w:p>
        </w:tc>
        <w:tc>
          <w:tcPr>
            <w:tcW w:w="2878" w:type="dxa"/>
          </w:tcPr>
          <w:p w:rsidR="00115BAA" w:rsidRPr="006D0052" w:rsidRDefault="00115BAA" w:rsidP="00115B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Адреса </w:t>
            </w:r>
          </w:p>
        </w:tc>
      </w:tr>
      <w:tr w:rsidR="000037D2" w:rsidRPr="006D0052" w:rsidTr="000037D2">
        <w:tc>
          <w:tcPr>
            <w:tcW w:w="856" w:type="dxa"/>
          </w:tcPr>
          <w:p w:rsidR="000037D2" w:rsidRPr="006D0052" w:rsidRDefault="00CF38BB" w:rsidP="00115B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5339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>Комплекс водоочисних споруд (верхній водозабір)</w:t>
            </w:r>
          </w:p>
        </w:tc>
        <w:tc>
          <w:tcPr>
            <w:tcW w:w="816" w:type="dxa"/>
            <w:vAlign w:val="center"/>
          </w:tcPr>
          <w:p w:rsidR="000037D2" w:rsidRPr="00DA49A6" w:rsidRDefault="00D3450D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</w:p>
        </w:tc>
        <w:tc>
          <w:tcPr>
            <w:tcW w:w="2878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>м. Звенигородка, вул. Нова,1</w:t>
            </w:r>
          </w:p>
        </w:tc>
      </w:tr>
      <w:tr w:rsidR="000037D2" w:rsidRPr="006D0052" w:rsidTr="000037D2">
        <w:tc>
          <w:tcPr>
            <w:tcW w:w="856" w:type="dxa"/>
          </w:tcPr>
          <w:p w:rsidR="000037D2" w:rsidRDefault="00CF38BB" w:rsidP="00115B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  <w:p w:rsidR="00CF38BB" w:rsidRPr="006D0052" w:rsidRDefault="00CF38BB" w:rsidP="00115B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339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>Комплекс водоочисних споруд (нижній водозабір)</w:t>
            </w:r>
          </w:p>
        </w:tc>
        <w:tc>
          <w:tcPr>
            <w:tcW w:w="816" w:type="dxa"/>
            <w:vAlign w:val="center"/>
          </w:tcPr>
          <w:p w:rsidR="000037D2" w:rsidRPr="00DA49A6" w:rsidRDefault="00D3450D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r w:rsidR="000037D2" w:rsidRPr="00DA49A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878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>м. Звенигородка, вул. Піщана, 1</w:t>
            </w:r>
          </w:p>
        </w:tc>
      </w:tr>
      <w:tr w:rsidR="000037D2" w:rsidRPr="006D0052" w:rsidTr="000037D2">
        <w:tc>
          <w:tcPr>
            <w:tcW w:w="856" w:type="dxa"/>
          </w:tcPr>
          <w:p w:rsidR="000037D2" w:rsidRPr="006D0052" w:rsidRDefault="00E239B5" w:rsidP="00115B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</w:p>
        </w:tc>
        <w:tc>
          <w:tcPr>
            <w:tcW w:w="5339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 xml:space="preserve">Головна каналізаційна насосна станція </w:t>
            </w:r>
          </w:p>
        </w:tc>
        <w:tc>
          <w:tcPr>
            <w:tcW w:w="816" w:type="dxa"/>
            <w:vAlign w:val="center"/>
          </w:tcPr>
          <w:p w:rsidR="000037D2" w:rsidRPr="00DA49A6" w:rsidRDefault="00D3450D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</w:p>
        </w:tc>
        <w:tc>
          <w:tcPr>
            <w:tcW w:w="2878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>м. Звенигородка, вул. Благовісна, 1</w:t>
            </w:r>
          </w:p>
        </w:tc>
      </w:tr>
      <w:tr w:rsidR="000037D2" w:rsidRPr="006D0052" w:rsidTr="000037D2">
        <w:tc>
          <w:tcPr>
            <w:tcW w:w="856" w:type="dxa"/>
          </w:tcPr>
          <w:p w:rsidR="000037D2" w:rsidRPr="006D0052" w:rsidRDefault="00E239B5" w:rsidP="00115B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5339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>Самопливний каналізаційний колектор</w:t>
            </w:r>
            <w:r w:rsidR="000C2256">
              <w:rPr>
                <w:rFonts w:ascii="Times New Roman" w:eastAsia="Times New Roman" w:hAnsi="Times New Roman" w:cs="Times New Roman"/>
                <w:lang w:eastAsia="ru-RU"/>
              </w:rPr>
              <w:t>, 2800</w:t>
            </w: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0C2256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816" w:type="dxa"/>
            <w:vAlign w:val="center"/>
          </w:tcPr>
          <w:p w:rsidR="000037D2" w:rsidRPr="00DA49A6" w:rsidRDefault="00D3450D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78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 xml:space="preserve">м. Звенигородка, пр. Шевченка </w:t>
            </w:r>
          </w:p>
        </w:tc>
      </w:tr>
      <w:tr w:rsidR="000037D2" w:rsidRPr="006D0052" w:rsidTr="000037D2">
        <w:tc>
          <w:tcPr>
            <w:tcW w:w="856" w:type="dxa"/>
          </w:tcPr>
          <w:p w:rsidR="000037D2" w:rsidRPr="006D0052" w:rsidRDefault="00E239B5" w:rsidP="00115B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</w:t>
            </w:r>
          </w:p>
        </w:tc>
        <w:tc>
          <w:tcPr>
            <w:tcW w:w="5339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>Самопливний каналізаційний колектор</w:t>
            </w:r>
            <w:r w:rsidR="000C2256">
              <w:rPr>
                <w:rFonts w:ascii="Times New Roman" w:eastAsia="Times New Roman" w:hAnsi="Times New Roman" w:cs="Times New Roman"/>
                <w:lang w:eastAsia="ru-RU"/>
              </w:rPr>
              <w:t>, 960 м</w:t>
            </w:r>
          </w:p>
        </w:tc>
        <w:tc>
          <w:tcPr>
            <w:tcW w:w="816" w:type="dxa"/>
            <w:vAlign w:val="center"/>
          </w:tcPr>
          <w:p w:rsidR="000037D2" w:rsidRPr="00DA49A6" w:rsidRDefault="00D3450D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78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>м. Звенигородка, кооп. будинок по вул Шмідта 38,40 </w:t>
            </w:r>
          </w:p>
        </w:tc>
      </w:tr>
      <w:tr w:rsidR="000037D2" w:rsidRPr="006D0052" w:rsidTr="000037D2">
        <w:tc>
          <w:tcPr>
            <w:tcW w:w="856" w:type="dxa"/>
          </w:tcPr>
          <w:p w:rsidR="000037D2" w:rsidRPr="006D0052" w:rsidRDefault="00E239B5" w:rsidP="00115B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</w:t>
            </w:r>
          </w:p>
        </w:tc>
        <w:tc>
          <w:tcPr>
            <w:tcW w:w="5339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>Самопливний каналізаційний колектор</w:t>
            </w:r>
            <w:r w:rsidR="000C2256">
              <w:rPr>
                <w:rFonts w:ascii="Times New Roman" w:eastAsia="Times New Roman" w:hAnsi="Times New Roman" w:cs="Times New Roman"/>
                <w:lang w:eastAsia="ru-RU"/>
              </w:rPr>
              <w:t>, 300 м</w:t>
            </w: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 xml:space="preserve">  </w:t>
            </w:r>
          </w:p>
        </w:tc>
        <w:tc>
          <w:tcPr>
            <w:tcW w:w="816" w:type="dxa"/>
            <w:vAlign w:val="center"/>
          </w:tcPr>
          <w:p w:rsidR="000037D2" w:rsidRPr="00DA49A6" w:rsidRDefault="00D3450D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78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>м. Звенигородка, вул Героїв Небесної Сотні</w:t>
            </w:r>
          </w:p>
        </w:tc>
      </w:tr>
      <w:tr w:rsidR="000037D2" w:rsidRPr="006D0052" w:rsidTr="000037D2">
        <w:tc>
          <w:tcPr>
            <w:tcW w:w="856" w:type="dxa"/>
          </w:tcPr>
          <w:p w:rsidR="000037D2" w:rsidRPr="006D0052" w:rsidRDefault="00E239B5" w:rsidP="00115B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</w:t>
            </w:r>
          </w:p>
        </w:tc>
        <w:tc>
          <w:tcPr>
            <w:tcW w:w="5339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>Самопливний каналізаційний колектор</w:t>
            </w:r>
            <w:r w:rsidR="000C2256">
              <w:rPr>
                <w:rFonts w:ascii="Times New Roman" w:eastAsia="Times New Roman" w:hAnsi="Times New Roman" w:cs="Times New Roman"/>
                <w:lang w:eastAsia="ru-RU"/>
              </w:rPr>
              <w:t>, 940 м</w:t>
            </w: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 xml:space="preserve">  </w:t>
            </w:r>
          </w:p>
        </w:tc>
        <w:tc>
          <w:tcPr>
            <w:tcW w:w="816" w:type="dxa"/>
            <w:vAlign w:val="center"/>
          </w:tcPr>
          <w:p w:rsidR="000037D2" w:rsidRPr="00DA49A6" w:rsidRDefault="00D3450D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78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>м. Звенигородка, вул Героїв Небесної Сотні</w:t>
            </w:r>
          </w:p>
        </w:tc>
      </w:tr>
      <w:tr w:rsidR="000037D2" w:rsidRPr="006D0052" w:rsidTr="000037D2">
        <w:tc>
          <w:tcPr>
            <w:tcW w:w="856" w:type="dxa"/>
          </w:tcPr>
          <w:p w:rsidR="000037D2" w:rsidRPr="006D0052" w:rsidRDefault="00E239B5" w:rsidP="00115B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lastRenderedPageBreak/>
              <w:t>8</w:t>
            </w:r>
          </w:p>
        </w:tc>
        <w:tc>
          <w:tcPr>
            <w:tcW w:w="5339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>Напірний каналізаційний  колектор</w:t>
            </w:r>
            <w:r w:rsidR="000C2256">
              <w:rPr>
                <w:rFonts w:ascii="Times New Roman" w:eastAsia="Times New Roman" w:hAnsi="Times New Roman" w:cs="Times New Roman"/>
                <w:lang w:eastAsia="ru-RU"/>
              </w:rPr>
              <w:t>, 70 м</w:t>
            </w: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 xml:space="preserve">  </w:t>
            </w:r>
          </w:p>
        </w:tc>
        <w:tc>
          <w:tcPr>
            <w:tcW w:w="816" w:type="dxa"/>
            <w:vAlign w:val="center"/>
          </w:tcPr>
          <w:p w:rsidR="000037D2" w:rsidRPr="00DA49A6" w:rsidRDefault="00D3450D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78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 xml:space="preserve">м. Звенигородка, пр. Шевченка </w:t>
            </w:r>
          </w:p>
        </w:tc>
      </w:tr>
      <w:tr w:rsidR="000037D2" w:rsidRPr="006D0052" w:rsidTr="000037D2">
        <w:tc>
          <w:tcPr>
            <w:tcW w:w="856" w:type="dxa"/>
          </w:tcPr>
          <w:p w:rsidR="000037D2" w:rsidRPr="006D0052" w:rsidRDefault="00E239B5" w:rsidP="00115B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9</w:t>
            </w:r>
          </w:p>
        </w:tc>
        <w:tc>
          <w:tcPr>
            <w:tcW w:w="5339" w:type="dxa"/>
            <w:vAlign w:val="center"/>
          </w:tcPr>
          <w:p w:rsidR="000037D2" w:rsidRPr="00DA49A6" w:rsidRDefault="000037D2" w:rsidP="000C225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>Напірний каналізаційний  колектор</w:t>
            </w:r>
            <w:r w:rsidR="000C2256">
              <w:rPr>
                <w:rFonts w:ascii="Times New Roman" w:eastAsia="Times New Roman" w:hAnsi="Times New Roman" w:cs="Times New Roman"/>
                <w:lang w:eastAsia="ru-RU"/>
              </w:rPr>
              <w:t>,10059</w:t>
            </w: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0C2256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816" w:type="dxa"/>
            <w:vAlign w:val="center"/>
          </w:tcPr>
          <w:p w:rsidR="000037D2" w:rsidRPr="00DA49A6" w:rsidRDefault="00D3450D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78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>м. Звенигородка, від КНС до ст. «Радон»</w:t>
            </w:r>
          </w:p>
        </w:tc>
      </w:tr>
      <w:tr w:rsidR="000037D2" w:rsidRPr="006D0052" w:rsidTr="000037D2">
        <w:tc>
          <w:tcPr>
            <w:tcW w:w="856" w:type="dxa"/>
          </w:tcPr>
          <w:p w:rsidR="000037D2" w:rsidRPr="006D0052" w:rsidRDefault="00E239B5" w:rsidP="00115B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</w:t>
            </w:r>
          </w:p>
        </w:tc>
        <w:tc>
          <w:tcPr>
            <w:tcW w:w="5339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>Напірні каналізаційні  мережі</w:t>
            </w:r>
            <w:r w:rsidR="000C2256">
              <w:rPr>
                <w:rFonts w:ascii="Times New Roman" w:eastAsia="Times New Roman" w:hAnsi="Times New Roman" w:cs="Times New Roman"/>
                <w:lang w:eastAsia="ru-RU"/>
              </w:rPr>
              <w:t>, 110 м</w:t>
            </w:r>
          </w:p>
        </w:tc>
        <w:tc>
          <w:tcPr>
            <w:tcW w:w="816" w:type="dxa"/>
            <w:vAlign w:val="center"/>
          </w:tcPr>
          <w:p w:rsidR="000037D2" w:rsidRPr="00DA49A6" w:rsidRDefault="00D3450D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78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 xml:space="preserve">м. Звенигородка, вул Марії Приймаченко </w:t>
            </w:r>
          </w:p>
        </w:tc>
      </w:tr>
      <w:tr w:rsidR="000037D2" w:rsidRPr="006D0052" w:rsidTr="000037D2">
        <w:tc>
          <w:tcPr>
            <w:tcW w:w="856" w:type="dxa"/>
          </w:tcPr>
          <w:p w:rsidR="000037D2" w:rsidRPr="006D0052" w:rsidRDefault="00CF38BB" w:rsidP="00115B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  <w:r w:rsidR="00E239B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5339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 xml:space="preserve">Зовнішні каналізаційні мережі </w:t>
            </w:r>
            <w:r w:rsidR="000C2256">
              <w:rPr>
                <w:rFonts w:ascii="Times New Roman" w:eastAsia="Times New Roman" w:hAnsi="Times New Roman" w:cs="Times New Roman"/>
                <w:lang w:eastAsia="ru-RU"/>
              </w:rPr>
              <w:t>, 100м</w:t>
            </w:r>
          </w:p>
        </w:tc>
        <w:tc>
          <w:tcPr>
            <w:tcW w:w="816" w:type="dxa"/>
            <w:vAlign w:val="center"/>
          </w:tcPr>
          <w:p w:rsidR="000037D2" w:rsidRPr="00DA49A6" w:rsidRDefault="00D3450D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78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>м. Звенигородка, вул Софії Терещенко</w:t>
            </w:r>
          </w:p>
        </w:tc>
      </w:tr>
      <w:tr w:rsidR="000037D2" w:rsidRPr="006D0052" w:rsidTr="000037D2">
        <w:tc>
          <w:tcPr>
            <w:tcW w:w="856" w:type="dxa"/>
          </w:tcPr>
          <w:p w:rsidR="000037D2" w:rsidRPr="006D0052" w:rsidRDefault="00CF38BB" w:rsidP="00115B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  <w:r w:rsidR="00E239B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5339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 xml:space="preserve">Каналізаційні мережі </w:t>
            </w:r>
            <w:r w:rsidR="000C2256">
              <w:rPr>
                <w:rFonts w:ascii="Times New Roman" w:eastAsia="Times New Roman" w:hAnsi="Times New Roman" w:cs="Times New Roman"/>
                <w:lang w:eastAsia="ru-RU"/>
              </w:rPr>
              <w:t>, 200м</w:t>
            </w:r>
          </w:p>
        </w:tc>
        <w:tc>
          <w:tcPr>
            <w:tcW w:w="816" w:type="dxa"/>
            <w:vAlign w:val="center"/>
          </w:tcPr>
          <w:p w:rsidR="000037D2" w:rsidRPr="00DA49A6" w:rsidRDefault="00D3450D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78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 xml:space="preserve">м. Звенигородка, від вул. Свободи до вул. Ярослава Мудрого </w:t>
            </w:r>
          </w:p>
        </w:tc>
      </w:tr>
      <w:tr w:rsidR="000037D2" w:rsidRPr="006D0052" w:rsidTr="000037D2">
        <w:tc>
          <w:tcPr>
            <w:tcW w:w="856" w:type="dxa"/>
          </w:tcPr>
          <w:p w:rsidR="000037D2" w:rsidRPr="006D0052" w:rsidRDefault="00CF38BB" w:rsidP="00115B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  <w:r w:rsidR="00E239B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</w:p>
        </w:tc>
        <w:tc>
          <w:tcPr>
            <w:tcW w:w="5339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>Водопровідні мережі</w:t>
            </w:r>
            <w:r w:rsidR="000C2256">
              <w:rPr>
                <w:rFonts w:ascii="Times New Roman" w:eastAsia="Times New Roman" w:hAnsi="Times New Roman" w:cs="Times New Roman"/>
                <w:lang w:eastAsia="ru-RU"/>
              </w:rPr>
              <w:t>, 2100</w:t>
            </w: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C2256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816" w:type="dxa"/>
            <w:vAlign w:val="center"/>
          </w:tcPr>
          <w:p w:rsidR="000037D2" w:rsidRPr="00DA49A6" w:rsidRDefault="00D3450D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1</w:t>
            </w:r>
          </w:p>
        </w:tc>
        <w:tc>
          <w:tcPr>
            <w:tcW w:w="2878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>м. Звенигородка, вул Дениса Давидова</w:t>
            </w:r>
          </w:p>
        </w:tc>
      </w:tr>
      <w:tr w:rsidR="000037D2" w:rsidRPr="006D0052" w:rsidTr="000037D2">
        <w:tc>
          <w:tcPr>
            <w:tcW w:w="856" w:type="dxa"/>
          </w:tcPr>
          <w:p w:rsidR="000037D2" w:rsidRPr="006D0052" w:rsidRDefault="00CF38BB" w:rsidP="00115B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  <w:r w:rsidR="00E239B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5339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>Водопровідні мережі</w:t>
            </w:r>
            <w:r w:rsidR="000C2256">
              <w:rPr>
                <w:rFonts w:ascii="Times New Roman" w:eastAsia="Times New Roman" w:hAnsi="Times New Roman" w:cs="Times New Roman"/>
                <w:lang w:eastAsia="ru-RU"/>
              </w:rPr>
              <w:t>, 2500</w:t>
            </w: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C2256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816" w:type="dxa"/>
            <w:vAlign w:val="center"/>
          </w:tcPr>
          <w:p w:rsidR="000037D2" w:rsidRPr="00DA49A6" w:rsidRDefault="00D3450D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1</w:t>
            </w:r>
          </w:p>
        </w:tc>
        <w:tc>
          <w:tcPr>
            <w:tcW w:w="2878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>м. Звенигородка, Гулькіна</w:t>
            </w:r>
          </w:p>
        </w:tc>
      </w:tr>
      <w:tr w:rsidR="000037D2" w:rsidRPr="006D0052" w:rsidTr="000037D2">
        <w:tc>
          <w:tcPr>
            <w:tcW w:w="856" w:type="dxa"/>
          </w:tcPr>
          <w:p w:rsidR="000037D2" w:rsidRPr="006D0052" w:rsidRDefault="00CF38BB" w:rsidP="00115B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  <w:r w:rsidR="00E239B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</w:t>
            </w:r>
          </w:p>
        </w:tc>
        <w:tc>
          <w:tcPr>
            <w:tcW w:w="5339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 xml:space="preserve">Водопровідні мережі </w:t>
            </w:r>
            <w:r w:rsidR="000C2256">
              <w:rPr>
                <w:rFonts w:ascii="Times New Roman" w:eastAsia="Times New Roman" w:hAnsi="Times New Roman" w:cs="Times New Roman"/>
                <w:lang w:eastAsia="ru-RU"/>
              </w:rPr>
              <w:t>, 1700м</w:t>
            </w:r>
          </w:p>
        </w:tc>
        <w:tc>
          <w:tcPr>
            <w:tcW w:w="816" w:type="dxa"/>
            <w:vAlign w:val="center"/>
          </w:tcPr>
          <w:p w:rsidR="000037D2" w:rsidRPr="00DA49A6" w:rsidRDefault="00D3450D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78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>м. Звенигородка, вул Грушевського</w:t>
            </w:r>
          </w:p>
        </w:tc>
      </w:tr>
      <w:tr w:rsidR="000037D2" w:rsidRPr="006D0052" w:rsidTr="000037D2">
        <w:tc>
          <w:tcPr>
            <w:tcW w:w="856" w:type="dxa"/>
          </w:tcPr>
          <w:p w:rsidR="000037D2" w:rsidRPr="006D0052" w:rsidRDefault="00CF38BB" w:rsidP="00115B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  <w:r w:rsidR="00E239B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</w:t>
            </w:r>
          </w:p>
        </w:tc>
        <w:tc>
          <w:tcPr>
            <w:tcW w:w="5339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>Водопровідні мережі</w:t>
            </w:r>
            <w:r w:rsidR="000C2256">
              <w:rPr>
                <w:rFonts w:ascii="Times New Roman" w:eastAsia="Times New Roman" w:hAnsi="Times New Roman" w:cs="Times New Roman"/>
                <w:lang w:eastAsia="ru-RU"/>
              </w:rPr>
              <w:t>, 1600</w:t>
            </w: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C2256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816" w:type="dxa"/>
            <w:vAlign w:val="center"/>
          </w:tcPr>
          <w:p w:rsidR="000037D2" w:rsidRPr="00DA49A6" w:rsidRDefault="00D3450D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78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>м. Звенигородка, вул Грушевського</w:t>
            </w:r>
          </w:p>
        </w:tc>
      </w:tr>
      <w:tr w:rsidR="000037D2" w:rsidRPr="006D0052" w:rsidTr="000037D2">
        <w:tc>
          <w:tcPr>
            <w:tcW w:w="856" w:type="dxa"/>
          </w:tcPr>
          <w:p w:rsidR="000037D2" w:rsidRPr="006D0052" w:rsidRDefault="00CF38BB" w:rsidP="00115B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  <w:r w:rsidR="00E239B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</w:t>
            </w:r>
          </w:p>
        </w:tc>
        <w:tc>
          <w:tcPr>
            <w:tcW w:w="5339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>Водопровідні мережі</w:t>
            </w:r>
            <w:r w:rsidR="000C2256">
              <w:rPr>
                <w:rFonts w:ascii="Times New Roman" w:eastAsia="Times New Roman" w:hAnsi="Times New Roman" w:cs="Times New Roman"/>
                <w:lang w:eastAsia="ru-RU"/>
              </w:rPr>
              <w:t>, 380</w:t>
            </w: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C2256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816" w:type="dxa"/>
            <w:vAlign w:val="center"/>
          </w:tcPr>
          <w:p w:rsidR="000037D2" w:rsidRPr="00DA49A6" w:rsidRDefault="00D3450D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78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>м. Звенигородкавул Грушевського</w:t>
            </w:r>
          </w:p>
        </w:tc>
      </w:tr>
      <w:tr w:rsidR="000037D2" w:rsidRPr="006D0052" w:rsidTr="000037D2">
        <w:tc>
          <w:tcPr>
            <w:tcW w:w="856" w:type="dxa"/>
          </w:tcPr>
          <w:p w:rsidR="000037D2" w:rsidRPr="006D0052" w:rsidRDefault="00CF38BB" w:rsidP="00115B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  <w:r w:rsidR="00E239B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8</w:t>
            </w:r>
          </w:p>
        </w:tc>
        <w:tc>
          <w:tcPr>
            <w:tcW w:w="5339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 xml:space="preserve">Водопровідні мережі </w:t>
            </w:r>
            <w:r w:rsidR="000C2256">
              <w:rPr>
                <w:rFonts w:ascii="Times New Roman" w:eastAsia="Times New Roman" w:hAnsi="Times New Roman" w:cs="Times New Roman"/>
                <w:lang w:eastAsia="ru-RU"/>
              </w:rPr>
              <w:t>, 990м</w:t>
            </w:r>
          </w:p>
        </w:tc>
        <w:tc>
          <w:tcPr>
            <w:tcW w:w="816" w:type="dxa"/>
            <w:vAlign w:val="center"/>
          </w:tcPr>
          <w:p w:rsidR="000037D2" w:rsidRPr="00DA49A6" w:rsidRDefault="00D3450D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78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>м. Звенигородка, вул Героів Небесної Сотні</w:t>
            </w:r>
          </w:p>
        </w:tc>
      </w:tr>
      <w:tr w:rsidR="000037D2" w:rsidRPr="006D0052" w:rsidTr="000037D2">
        <w:tc>
          <w:tcPr>
            <w:tcW w:w="856" w:type="dxa"/>
          </w:tcPr>
          <w:p w:rsidR="000037D2" w:rsidRPr="006D0052" w:rsidRDefault="00E239B5" w:rsidP="00115B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19</w:t>
            </w:r>
          </w:p>
        </w:tc>
        <w:tc>
          <w:tcPr>
            <w:tcW w:w="5339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>Водопровідні мережі</w:t>
            </w:r>
            <w:r w:rsidR="000C2256">
              <w:rPr>
                <w:rFonts w:ascii="Times New Roman" w:eastAsia="Times New Roman" w:hAnsi="Times New Roman" w:cs="Times New Roman"/>
                <w:lang w:eastAsia="ru-RU"/>
              </w:rPr>
              <w:t>, 400</w:t>
            </w: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C2256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816" w:type="dxa"/>
            <w:vAlign w:val="center"/>
          </w:tcPr>
          <w:p w:rsidR="000037D2" w:rsidRPr="00DA49A6" w:rsidRDefault="00D3450D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78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 xml:space="preserve">м. Звенигородка, вул Дружби </w:t>
            </w:r>
          </w:p>
        </w:tc>
      </w:tr>
      <w:tr w:rsidR="000037D2" w:rsidRPr="006D0052" w:rsidTr="000037D2">
        <w:tc>
          <w:tcPr>
            <w:tcW w:w="856" w:type="dxa"/>
          </w:tcPr>
          <w:p w:rsidR="000037D2" w:rsidRPr="006D0052" w:rsidRDefault="00CF38BB" w:rsidP="00115B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  <w:r w:rsidR="00E239B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0</w:t>
            </w:r>
          </w:p>
        </w:tc>
        <w:tc>
          <w:tcPr>
            <w:tcW w:w="5339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>Водопровідні мережі</w:t>
            </w:r>
            <w:r w:rsidR="000C2256">
              <w:rPr>
                <w:rFonts w:ascii="Times New Roman" w:eastAsia="Times New Roman" w:hAnsi="Times New Roman" w:cs="Times New Roman"/>
                <w:lang w:eastAsia="ru-RU"/>
              </w:rPr>
              <w:t>, 500м</w:t>
            </w: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816" w:type="dxa"/>
            <w:vAlign w:val="center"/>
          </w:tcPr>
          <w:p w:rsidR="000037D2" w:rsidRPr="00DA49A6" w:rsidRDefault="00D3450D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78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>м. Звенигородка, пр. Шевченка</w:t>
            </w:r>
          </w:p>
        </w:tc>
      </w:tr>
      <w:tr w:rsidR="000037D2" w:rsidRPr="006D0052" w:rsidTr="000037D2">
        <w:tc>
          <w:tcPr>
            <w:tcW w:w="856" w:type="dxa"/>
          </w:tcPr>
          <w:p w:rsidR="000037D2" w:rsidRPr="006D0052" w:rsidRDefault="00CF38BB" w:rsidP="00115B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  <w:r w:rsidR="00E239B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5339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 xml:space="preserve">Водопровідні мережі </w:t>
            </w:r>
            <w:r w:rsidR="000C2256">
              <w:rPr>
                <w:rFonts w:ascii="Times New Roman" w:eastAsia="Times New Roman" w:hAnsi="Times New Roman" w:cs="Times New Roman"/>
                <w:lang w:eastAsia="ru-RU"/>
              </w:rPr>
              <w:t>, 420 м</w:t>
            </w:r>
          </w:p>
        </w:tc>
        <w:tc>
          <w:tcPr>
            <w:tcW w:w="816" w:type="dxa"/>
            <w:vAlign w:val="center"/>
          </w:tcPr>
          <w:p w:rsidR="000037D2" w:rsidRPr="00DA49A6" w:rsidRDefault="00D3450D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78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>м. Звенигородка, вул Благовісна</w:t>
            </w:r>
          </w:p>
        </w:tc>
      </w:tr>
      <w:tr w:rsidR="000037D2" w:rsidRPr="006D0052" w:rsidTr="000037D2">
        <w:tc>
          <w:tcPr>
            <w:tcW w:w="856" w:type="dxa"/>
          </w:tcPr>
          <w:p w:rsidR="000037D2" w:rsidRPr="006D0052" w:rsidRDefault="00CF38BB" w:rsidP="00115B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  <w:r w:rsidR="00E239B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5339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>Водопровідні мережі</w:t>
            </w:r>
            <w:r w:rsidR="000C2256">
              <w:rPr>
                <w:rFonts w:ascii="Times New Roman" w:eastAsia="Times New Roman" w:hAnsi="Times New Roman" w:cs="Times New Roman"/>
                <w:lang w:eastAsia="ru-RU"/>
              </w:rPr>
              <w:t>, 1000 м</w:t>
            </w: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816" w:type="dxa"/>
            <w:vAlign w:val="center"/>
          </w:tcPr>
          <w:p w:rsidR="000037D2" w:rsidRPr="00DA49A6" w:rsidRDefault="00D3450D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78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>м. Звенигородка, вул Софії Терещенко</w:t>
            </w:r>
          </w:p>
        </w:tc>
      </w:tr>
      <w:tr w:rsidR="000037D2" w:rsidRPr="006D0052" w:rsidTr="000037D2">
        <w:tc>
          <w:tcPr>
            <w:tcW w:w="856" w:type="dxa"/>
          </w:tcPr>
          <w:p w:rsidR="000037D2" w:rsidRPr="006D0052" w:rsidRDefault="00CF38BB" w:rsidP="00115B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  <w:r w:rsidR="00E239B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</w:p>
        </w:tc>
        <w:tc>
          <w:tcPr>
            <w:tcW w:w="5339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 xml:space="preserve">Водопровідні мережі </w:t>
            </w:r>
            <w:r w:rsidR="000C2256">
              <w:rPr>
                <w:rFonts w:ascii="Times New Roman" w:eastAsia="Times New Roman" w:hAnsi="Times New Roman" w:cs="Times New Roman"/>
                <w:lang w:eastAsia="ru-RU"/>
              </w:rPr>
              <w:t>, 300м</w:t>
            </w:r>
          </w:p>
        </w:tc>
        <w:tc>
          <w:tcPr>
            <w:tcW w:w="816" w:type="dxa"/>
            <w:vAlign w:val="center"/>
          </w:tcPr>
          <w:p w:rsidR="000037D2" w:rsidRPr="00DA49A6" w:rsidRDefault="00D3450D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78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>м. Звенигородка, пров Березки</w:t>
            </w:r>
          </w:p>
        </w:tc>
      </w:tr>
      <w:tr w:rsidR="000037D2" w:rsidRPr="006D0052" w:rsidTr="000037D2">
        <w:tc>
          <w:tcPr>
            <w:tcW w:w="856" w:type="dxa"/>
          </w:tcPr>
          <w:p w:rsidR="000037D2" w:rsidRPr="006D0052" w:rsidRDefault="00CF38BB" w:rsidP="00115B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  <w:r w:rsidR="00E239B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5339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 xml:space="preserve">Водопровідні мережі </w:t>
            </w:r>
            <w:r w:rsidR="000C2256">
              <w:rPr>
                <w:rFonts w:ascii="Times New Roman" w:eastAsia="Times New Roman" w:hAnsi="Times New Roman" w:cs="Times New Roman"/>
                <w:lang w:eastAsia="ru-RU"/>
              </w:rPr>
              <w:t>, 960 м</w:t>
            </w:r>
          </w:p>
        </w:tc>
        <w:tc>
          <w:tcPr>
            <w:tcW w:w="816" w:type="dxa"/>
            <w:vAlign w:val="center"/>
          </w:tcPr>
          <w:p w:rsidR="000037D2" w:rsidRPr="00DA49A6" w:rsidRDefault="00D3450D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78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>м. Звенигородка, кооп. будинок по вул Шмідта 38,40</w:t>
            </w:r>
          </w:p>
        </w:tc>
      </w:tr>
      <w:tr w:rsidR="000037D2" w:rsidRPr="006D0052" w:rsidTr="000037D2">
        <w:tc>
          <w:tcPr>
            <w:tcW w:w="856" w:type="dxa"/>
          </w:tcPr>
          <w:p w:rsidR="000037D2" w:rsidRPr="006D0052" w:rsidRDefault="00CF38BB" w:rsidP="00115B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  <w:r w:rsidR="00E239B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</w:t>
            </w:r>
          </w:p>
        </w:tc>
        <w:tc>
          <w:tcPr>
            <w:tcW w:w="5339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 xml:space="preserve">Водопровідні мережі </w:t>
            </w:r>
            <w:r w:rsidR="000C2256">
              <w:rPr>
                <w:rFonts w:ascii="Times New Roman" w:eastAsia="Times New Roman" w:hAnsi="Times New Roman" w:cs="Times New Roman"/>
                <w:lang w:eastAsia="ru-RU"/>
              </w:rPr>
              <w:t>, 3000м</w:t>
            </w:r>
          </w:p>
        </w:tc>
        <w:tc>
          <w:tcPr>
            <w:tcW w:w="816" w:type="dxa"/>
            <w:vAlign w:val="center"/>
          </w:tcPr>
          <w:p w:rsidR="000037D2" w:rsidRPr="00DA49A6" w:rsidRDefault="00D3450D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78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>м. Звенигородка, вул Івана Сошенка</w:t>
            </w:r>
          </w:p>
        </w:tc>
      </w:tr>
      <w:tr w:rsidR="000037D2" w:rsidRPr="006D0052" w:rsidTr="000037D2">
        <w:tc>
          <w:tcPr>
            <w:tcW w:w="856" w:type="dxa"/>
          </w:tcPr>
          <w:p w:rsidR="000037D2" w:rsidRPr="006D0052" w:rsidRDefault="00CF38BB" w:rsidP="00115B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  <w:r w:rsidR="00E239B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</w:t>
            </w:r>
          </w:p>
        </w:tc>
        <w:tc>
          <w:tcPr>
            <w:tcW w:w="5339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>Водопровідні мережі</w:t>
            </w:r>
            <w:r w:rsidR="000C2256">
              <w:rPr>
                <w:rFonts w:ascii="Times New Roman" w:eastAsia="Times New Roman" w:hAnsi="Times New Roman" w:cs="Times New Roman"/>
                <w:lang w:eastAsia="ru-RU"/>
              </w:rPr>
              <w:t>, 989 м</w:t>
            </w: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816" w:type="dxa"/>
            <w:vAlign w:val="center"/>
          </w:tcPr>
          <w:p w:rsidR="000037D2" w:rsidRPr="00DA49A6" w:rsidRDefault="00D3450D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78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 xml:space="preserve">м. Звенигородка, вул Чкалова </w:t>
            </w:r>
          </w:p>
        </w:tc>
      </w:tr>
      <w:tr w:rsidR="000037D2" w:rsidRPr="006D0052" w:rsidTr="000037D2">
        <w:tc>
          <w:tcPr>
            <w:tcW w:w="856" w:type="dxa"/>
          </w:tcPr>
          <w:p w:rsidR="000037D2" w:rsidRPr="006D0052" w:rsidRDefault="00CF38BB" w:rsidP="00115B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  <w:r w:rsidR="00E239B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</w:t>
            </w:r>
          </w:p>
        </w:tc>
        <w:tc>
          <w:tcPr>
            <w:tcW w:w="5339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>Водопровідні мережі</w:t>
            </w:r>
            <w:r w:rsidR="000C2256">
              <w:rPr>
                <w:rFonts w:ascii="Times New Roman" w:eastAsia="Times New Roman" w:hAnsi="Times New Roman" w:cs="Times New Roman"/>
                <w:lang w:eastAsia="ru-RU"/>
              </w:rPr>
              <w:t>, 990 м</w:t>
            </w: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816" w:type="dxa"/>
            <w:vAlign w:val="center"/>
          </w:tcPr>
          <w:p w:rsidR="000037D2" w:rsidRPr="00DA49A6" w:rsidRDefault="00D3450D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78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>м. Звенигородка, вул Криницького</w:t>
            </w:r>
          </w:p>
        </w:tc>
      </w:tr>
      <w:tr w:rsidR="000037D2" w:rsidRPr="006D0052" w:rsidTr="000037D2">
        <w:tc>
          <w:tcPr>
            <w:tcW w:w="856" w:type="dxa"/>
          </w:tcPr>
          <w:p w:rsidR="000037D2" w:rsidRPr="006D0052" w:rsidRDefault="00CF38BB" w:rsidP="00115B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  <w:r w:rsidR="00E239B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8</w:t>
            </w:r>
          </w:p>
        </w:tc>
        <w:tc>
          <w:tcPr>
            <w:tcW w:w="5339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>Водопровідні мережі</w:t>
            </w:r>
            <w:r w:rsidR="000C2256">
              <w:rPr>
                <w:rFonts w:ascii="Times New Roman" w:eastAsia="Times New Roman" w:hAnsi="Times New Roman" w:cs="Times New Roman"/>
                <w:lang w:eastAsia="ru-RU"/>
              </w:rPr>
              <w:t>, 620 м</w:t>
            </w: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816" w:type="dxa"/>
            <w:vAlign w:val="center"/>
          </w:tcPr>
          <w:p w:rsidR="000037D2" w:rsidRPr="00DA49A6" w:rsidRDefault="00D3450D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78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>м. Звенигородка, вул Чорновола</w:t>
            </w:r>
          </w:p>
        </w:tc>
      </w:tr>
      <w:tr w:rsidR="000037D2" w:rsidRPr="006D0052" w:rsidTr="000037D2">
        <w:tc>
          <w:tcPr>
            <w:tcW w:w="856" w:type="dxa"/>
          </w:tcPr>
          <w:p w:rsidR="000037D2" w:rsidRPr="006D0052" w:rsidRDefault="00E239B5" w:rsidP="00115B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29</w:t>
            </w:r>
          </w:p>
        </w:tc>
        <w:tc>
          <w:tcPr>
            <w:tcW w:w="5339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>Водопровідні мережі</w:t>
            </w:r>
            <w:r w:rsidR="000C2256">
              <w:rPr>
                <w:rFonts w:ascii="Times New Roman" w:eastAsia="Times New Roman" w:hAnsi="Times New Roman" w:cs="Times New Roman"/>
                <w:lang w:eastAsia="ru-RU"/>
              </w:rPr>
              <w:t>, 610 м</w:t>
            </w: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816" w:type="dxa"/>
            <w:vAlign w:val="center"/>
          </w:tcPr>
          <w:p w:rsidR="000037D2" w:rsidRPr="00DA49A6" w:rsidRDefault="00D3450D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78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>м. Звенигородка, вул Лазарєва</w:t>
            </w:r>
          </w:p>
        </w:tc>
      </w:tr>
      <w:tr w:rsidR="000037D2" w:rsidRPr="006D0052" w:rsidTr="000037D2">
        <w:tc>
          <w:tcPr>
            <w:tcW w:w="856" w:type="dxa"/>
          </w:tcPr>
          <w:p w:rsidR="000037D2" w:rsidRPr="006D0052" w:rsidRDefault="00CF38BB" w:rsidP="00115B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  <w:r w:rsidR="00E239B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0</w:t>
            </w:r>
          </w:p>
        </w:tc>
        <w:tc>
          <w:tcPr>
            <w:tcW w:w="5339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>Водопровідні мережі</w:t>
            </w:r>
            <w:r w:rsidR="000C2256">
              <w:rPr>
                <w:rFonts w:ascii="Times New Roman" w:eastAsia="Times New Roman" w:hAnsi="Times New Roman" w:cs="Times New Roman"/>
                <w:lang w:eastAsia="ru-RU"/>
              </w:rPr>
              <w:t>, 615 м</w:t>
            </w: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816" w:type="dxa"/>
            <w:vAlign w:val="center"/>
          </w:tcPr>
          <w:p w:rsidR="000037D2" w:rsidRPr="00DA49A6" w:rsidRDefault="00D3450D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78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>м. Звенигородка, вул Кримського</w:t>
            </w:r>
          </w:p>
        </w:tc>
      </w:tr>
      <w:tr w:rsidR="000037D2" w:rsidRPr="006D0052" w:rsidTr="000037D2">
        <w:tc>
          <w:tcPr>
            <w:tcW w:w="856" w:type="dxa"/>
          </w:tcPr>
          <w:p w:rsidR="000037D2" w:rsidRPr="006D0052" w:rsidRDefault="00CF38BB" w:rsidP="00115B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  <w:r w:rsidR="00E239B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5339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>Водопровідні мережі</w:t>
            </w:r>
            <w:r w:rsidR="000C2256">
              <w:rPr>
                <w:rFonts w:ascii="Times New Roman" w:eastAsia="Times New Roman" w:hAnsi="Times New Roman" w:cs="Times New Roman"/>
                <w:lang w:eastAsia="ru-RU"/>
              </w:rPr>
              <w:t>, 580 м</w:t>
            </w: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816" w:type="dxa"/>
            <w:vAlign w:val="center"/>
          </w:tcPr>
          <w:p w:rsidR="000037D2" w:rsidRPr="00DA49A6" w:rsidRDefault="00D3450D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78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>м. Звенигородка, вул О. Кошиця</w:t>
            </w:r>
          </w:p>
        </w:tc>
      </w:tr>
      <w:tr w:rsidR="000037D2" w:rsidRPr="006D0052" w:rsidTr="000037D2">
        <w:tc>
          <w:tcPr>
            <w:tcW w:w="856" w:type="dxa"/>
          </w:tcPr>
          <w:p w:rsidR="000037D2" w:rsidRPr="006D0052" w:rsidRDefault="00CF38BB" w:rsidP="00115B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  <w:r w:rsidR="00E239B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5339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>Водопровідні мережі</w:t>
            </w:r>
            <w:r w:rsidR="000C2256">
              <w:rPr>
                <w:rFonts w:ascii="Times New Roman" w:eastAsia="Times New Roman" w:hAnsi="Times New Roman" w:cs="Times New Roman"/>
                <w:lang w:eastAsia="ru-RU"/>
              </w:rPr>
              <w:t>, 340 м</w:t>
            </w: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816" w:type="dxa"/>
            <w:vAlign w:val="center"/>
          </w:tcPr>
          <w:p w:rsidR="000037D2" w:rsidRPr="00DA49A6" w:rsidRDefault="00D3450D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78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 xml:space="preserve">м. Звенигородка, вул </w:t>
            </w: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Чапаєва </w:t>
            </w:r>
          </w:p>
        </w:tc>
      </w:tr>
      <w:tr w:rsidR="000037D2" w:rsidRPr="006D0052" w:rsidTr="000037D2">
        <w:tc>
          <w:tcPr>
            <w:tcW w:w="856" w:type="dxa"/>
          </w:tcPr>
          <w:p w:rsidR="000037D2" w:rsidRPr="006D0052" w:rsidRDefault="00CF38BB" w:rsidP="00115B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lastRenderedPageBreak/>
              <w:t>3</w:t>
            </w:r>
            <w:r w:rsidR="00E239B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</w:p>
        </w:tc>
        <w:tc>
          <w:tcPr>
            <w:tcW w:w="5339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>Водопровідні мережі</w:t>
            </w:r>
            <w:r w:rsidR="000C2256">
              <w:rPr>
                <w:rFonts w:ascii="Times New Roman" w:eastAsia="Times New Roman" w:hAnsi="Times New Roman" w:cs="Times New Roman"/>
                <w:lang w:eastAsia="ru-RU"/>
              </w:rPr>
              <w:t>, 2340 м</w:t>
            </w: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816" w:type="dxa"/>
            <w:vAlign w:val="center"/>
          </w:tcPr>
          <w:p w:rsidR="000037D2" w:rsidRPr="00DA49A6" w:rsidRDefault="00D3450D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78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>м. Звенигородка, вул Старицького</w:t>
            </w:r>
          </w:p>
        </w:tc>
      </w:tr>
      <w:tr w:rsidR="000037D2" w:rsidRPr="006D0052" w:rsidTr="000037D2">
        <w:tc>
          <w:tcPr>
            <w:tcW w:w="856" w:type="dxa"/>
          </w:tcPr>
          <w:p w:rsidR="000037D2" w:rsidRPr="006D0052" w:rsidRDefault="00CF38BB" w:rsidP="00115B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  <w:r w:rsidR="00E239B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5339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>Водопровідні мережі</w:t>
            </w:r>
            <w:r w:rsidR="000C2256">
              <w:rPr>
                <w:rFonts w:ascii="Times New Roman" w:eastAsia="Times New Roman" w:hAnsi="Times New Roman" w:cs="Times New Roman"/>
                <w:lang w:eastAsia="ru-RU"/>
              </w:rPr>
              <w:t>, 900 м</w:t>
            </w: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816" w:type="dxa"/>
            <w:vAlign w:val="center"/>
          </w:tcPr>
          <w:p w:rsidR="000037D2" w:rsidRPr="00DA49A6" w:rsidRDefault="00D3450D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78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>м. Звенигородка, вул 1 Травня</w:t>
            </w:r>
          </w:p>
        </w:tc>
      </w:tr>
      <w:tr w:rsidR="000037D2" w:rsidRPr="006D0052" w:rsidTr="000037D2">
        <w:tc>
          <w:tcPr>
            <w:tcW w:w="856" w:type="dxa"/>
          </w:tcPr>
          <w:p w:rsidR="000037D2" w:rsidRPr="006D0052" w:rsidRDefault="00CF38BB" w:rsidP="00115B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  <w:r w:rsidR="00E239B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</w:t>
            </w:r>
          </w:p>
        </w:tc>
        <w:tc>
          <w:tcPr>
            <w:tcW w:w="5339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>Водопровідні мережі</w:t>
            </w:r>
            <w:r w:rsidR="000C2256">
              <w:rPr>
                <w:rFonts w:ascii="Times New Roman" w:eastAsia="Times New Roman" w:hAnsi="Times New Roman" w:cs="Times New Roman"/>
                <w:lang w:eastAsia="ru-RU"/>
              </w:rPr>
              <w:t>, 280 м</w:t>
            </w: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816" w:type="dxa"/>
            <w:vAlign w:val="center"/>
          </w:tcPr>
          <w:p w:rsidR="000037D2" w:rsidRPr="00DA49A6" w:rsidRDefault="00D3450D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78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>м. Звенигородка, вул Постишева</w:t>
            </w:r>
          </w:p>
        </w:tc>
      </w:tr>
      <w:tr w:rsidR="000037D2" w:rsidRPr="006D0052" w:rsidTr="000037D2">
        <w:tc>
          <w:tcPr>
            <w:tcW w:w="856" w:type="dxa"/>
          </w:tcPr>
          <w:p w:rsidR="000037D2" w:rsidRPr="006D0052" w:rsidRDefault="00CF38BB" w:rsidP="00115B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  <w:r w:rsidR="00E239B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</w:t>
            </w:r>
          </w:p>
        </w:tc>
        <w:tc>
          <w:tcPr>
            <w:tcW w:w="5339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>Водопровідні мережі</w:t>
            </w:r>
            <w:r w:rsidR="000C2256">
              <w:rPr>
                <w:rFonts w:ascii="Times New Roman" w:eastAsia="Times New Roman" w:hAnsi="Times New Roman" w:cs="Times New Roman"/>
                <w:lang w:eastAsia="ru-RU"/>
              </w:rPr>
              <w:t>, 260 м</w:t>
            </w: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816" w:type="dxa"/>
            <w:vAlign w:val="center"/>
          </w:tcPr>
          <w:p w:rsidR="000037D2" w:rsidRPr="00DA49A6" w:rsidRDefault="00D3450D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78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>м. Звенигородка, вул Миколи Шмигельського</w:t>
            </w:r>
          </w:p>
        </w:tc>
      </w:tr>
      <w:tr w:rsidR="000037D2" w:rsidRPr="006D0052" w:rsidTr="000037D2">
        <w:tc>
          <w:tcPr>
            <w:tcW w:w="856" w:type="dxa"/>
          </w:tcPr>
          <w:p w:rsidR="000037D2" w:rsidRPr="006D0052" w:rsidRDefault="00CF38BB" w:rsidP="00115B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  <w:r w:rsidR="00211B78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</w:t>
            </w:r>
          </w:p>
        </w:tc>
        <w:tc>
          <w:tcPr>
            <w:tcW w:w="5339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>Водопровідні мережі</w:t>
            </w:r>
            <w:r w:rsidR="000C2256">
              <w:rPr>
                <w:rFonts w:ascii="Times New Roman" w:eastAsia="Times New Roman" w:hAnsi="Times New Roman" w:cs="Times New Roman"/>
                <w:lang w:eastAsia="ru-RU"/>
              </w:rPr>
              <w:t>, 205 м</w:t>
            </w: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816" w:type="dxa"/>
            <w:vAlign w:val="center"/>
          </w:tcPr>
          <w:p w:rsidR="000037D2" w:rsidRPr="00DA49A6" w:rsidRDefault="00D3450D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78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>м. Звенигородка, вул Бульварна</w:t>
            </w:r>
          </w:p>
        </w:tc>
      </w:tr>
      <w:tr w:rsidR="000037D2" w:rsidRPr="006D0052" w:rsidTr="000037D2">
        <w:tc>
          <w:tcPr>
            <w:tcW w:w="856" w:type="dxa"/>
          </w:tcPr>
          <w:p w:rsidR="000037D2" w:rsidRPr="006D0052" w:rsidRDefault="00CF38BB" w:rsidP="00115B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  <w:r w:rsidR="00211B78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8</w:t>
            </w:r>
          </w:p>
        </w:tc>
        <w:tc>
          <w:tcPr>
            <w:tcW w:w="5339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 xml:space="preserve">Зовнішні будинкові водопровідні мережі </w:t>
            </w:r>
            <w:r w:rsidR="000C2256">
              <w:rPr>
                <w:rFonts w:ascii="Times New Roman" w:eastAsia="Times New Roman" w:hAnsi="Times New Roman" w:cs="Times New Roman"/>
                <w:lang w:eastAsia="ru-RU"/>
              </w:rPr>
              <w:t>, 18631м</w:t>
            </w:r>
          </w:p>
        </w:tc>
        <w:tc>
          <w:tcPr>
            <w:tcW w:w="816" w:type="dxa"/>
            <w:vAlign w:val="center"/>
          </w:tcPr>
          <w:p w:rsidR="000037D2" w:rsidRPr="00DA49A6" w:rsidRDefault="00D3450D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1</w:t>
            </w:r>
          </w:p>
        </w:tc>
        <w:tc>
          <w:tcPr>
            <w:tcW w:w="2878" w:type="dxa"/>
            <w:vAlign w:val="center"/>
          </w:tcPr>
          <w:p w:rsidR="000037D2" w:rsidRPr="00DA49A6" w:rsidRDefault="00BD4D21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="000037D2" w:rsidRPr="00DA49A6">
              <w:rPr>
                <w:rFonts w:ascii="Times New Roman" w:eastAsia="Times New Roman" w:hAnsi="Times New Roman" w:cs="Times New Roman"/>
                <w:lang w:eastAsia="ru-RU"/>
              </w:rPr>
              <w:t xml:space="preserve">. Звенигородка </w:t>
            </w:r>
          </w:p>
        </w:tc>
      </w:tr>
      <w:tr w:rsidR="000037D2" w:rsidRPr="006D0052" w:rsidTr="000037D2">
        <w:tc>
          <w:tcPr>
            <w:tcW w:w="856" w:type="dxa"/>
          </w:tcPr>
          <w:p w:rsidR="00F853F8" w:rsidRDefault="00F853F8" w:rsidP="00115B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  <w:p w:rsidR="000037D2" w:rsidRPr="006D0052" w:rsidRDefault="00211B78" w:rsidP="00115B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39</w:t>
            </w:r>
          </w:p>
        </w:tc>
        <w:tc>
          <w:tcPr>
            <w:tcW w:w="5339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>Водопровідні мережі сирої води</w:t>
            </w:r>
            <w:r w:rsidR="000C2256">
              <w:rPr>
                <w:rFonts w:ascii="Times New Roman" w:eastAsia="Times New Roman" w:hAnsi="Times New Roman" w:cs="Times New Roman"/>
                <w:lang w:eastAsia="ru-RU"/>
              </w:rPr>
              <w:t>, 8200м</w:t>
            </w: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816" w:type="dxa"/>
            <w:vAlign w:val="center"/>
          </w:tcPr>
          <w:p w:rsidR="000037D2" w:rsidRPr="00DA49A6" w:rsidRDefault="00D3450D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1</w:t>
            </w:r>
          </w:p>
        </w:tc>
        <w:tc>
          <w:tcPr>
            <w:tcW w:w="2878" w:type="dxa"/>
            <w:vAlign w:val="center"/>
          </w:tcPr>
          <w:p w:rsidR="000037D2" w:rsidRPr="00DA49A6" w:rsidRDefault="000037D2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9A6">
              <w:rPr>
                <w:rFonts w:ascii="Times New Roman" w:eastAsia="Times New Roman" w:hAnsi="Times New Roman" w:cs="Times New Roman"/>
                <w:lang w:eastAsia="ru-RU"/>
              </w:rPr>
              <w:t>м. Звенигородка, від КВС (нижній водозабір) до КВС (верхній водозабір)</w:t>
            </w:r>
          </w:p>
        </w:tc>
      </w:tr>
      <w:tr w:rsidR="00CF38BB" w:rsidRPr="006D0052" w:rsidTr="000037D2">
        <w:tc>
          <w:tcPr>
            <w:tcW w:w="856" w:type="dxa"/>
          </w:tcPr>
          <w:p w:rsidR="00CF38BB" w:rsidRDefault="00CF38BB" w:rsidP="00115B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</w:t>
            </w:r>
            <w:r w:rsidR="00211B78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0</w:t>
            </w:r>
          </w:p>
        </w:tc>
        <w:tc>
          <w:tcPr>
            <w:tcW w:w="5339" w:type="dxa"/>
            <w:vAlign w:val="center"/>
          </w:tcPr>
          <w:p w:rsidR="00CF38BB" w:rsidRPr="00DA49A6" w:rsidRDefault="00CF38BB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Неморожська водонасосна станція </w:t>
            </w:r>
          </w:p>
        </w:tc>
        <w:tc>
          <w:tcPr>
            <w:tcW w:w="816" w:type="dxa"/>
            <w:vAlign w:val="center"/>
          </w:tcPr>
          <w:p w:rsidR="00CF38BB" w:rsidRDefault="00CF38BB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78" w:type="dxa"/>
            <w:vAlign w:val="center"/>
          </w:tcPr>
          <w:p w:rsidR="00CF38BB" w:rsidRPr="00DA49A6" w:rsidRDefault="00CF38BB" w:rsidP="00CF38B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Неморож Звенигородського р-ну</w:t>
            </w:r>
          </w:p>
        </w:tc>
      </w:tr>
      <w:tr w:rsidR="00CF38BB" w:rsidRPr="006D0052" w:rsidTr="000037D2">
        <w:tc>
          <w:tcPr>
            <w:tcW w:w="856" w:type="dxa"/>
          </w:tcPr>
          <w:p w:rsidR="00CF38BB" w:rsidRDefault="00CF38BB" w:rsidP="00115B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</w:t>
            </w:r>
            <w:r w:rsidR="00211B78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5339" w:type="dxa"/>
            <w:vAlign w:val="center"/>
          </w:tcPr>
          <w:p w:rsidR="00CF38BB" w:rsidRDefault="00CF38BB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680A6B">
              <w:rPr>
                <w:rFonts w:ascii="Times New Roman" w:eastAsia="Times New Roman" w:hAnsi="Times New Roman" w:cs="Times New Roman"/>
                <w:lang w:eastAsia="ru-RU"/>
              </w:rPr>
              <w:t>вердловина</w:t>
            </w:r>
          </w:p>
        </w:tc>
        <w:tc>
          <w:tcPr>
            <w:tcW w:w="816" w:type="dxa"/>
            <w:vAlign w:val="center"/>
          </w:tcPr>
          <w:p w:rsidR="00CF38BB" w:rsidRDefault="00CF38BB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78" w:type="dxa"/>
            <w:vAlign w:val="center"/>
          </w:tcPr>
          <w:p w:rsidR="00CF38BB" w:rsidRDefault="00CF38BB" w:rsidP="00003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Неморож Звенигородського р-ну</w:t>
            </w:r>
          </w:p>
        </w:tc>
      </w:tr>
    </w:tbl>
    <w:p w:rsidR="003C3BE1" w:rsidRDefault="003C3BE1" w:rsidP="00DE180E">
      <w:pPr>
        <w:tabs>
          <w:tab w:val="left" w:pos="766"/>
          <w:tab w:val="left" w:pos="5406"/>
          <w:tab w:val="left" w:pos="8044"/>
        </w:tabs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F853F8" w:rsidRPr="00DE180E" w:rsidRDefault="00F853F8" w:rsidP="00DE180E">
      <w:pPr>
        <w:tabs>
          <w:tab w:val="left" w:pos="766"/>
          <w:tab w:val="left" w:pos="5406"/>
          <w:tab w:val="left" w:pos="8044"/>
        </w:tabs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F82703" w:rsidRDefault="00FB1ECF">
      <w:pPr>
        <w:rPr>
          <w:rFonts w:ascii="Times New Roman" w:hAnsi="Times New Roman"/>
        </w:rPr>
      </w:pPr>
      <w:r>
        <w:rPr>
          <w:rFonts w:ascii="Times New Roman" w:hAnsi="Times New Roman"/>
        </w:rPr>
        <w:t>Секретар міської ради</w:t>
      </w:r>
      <w:r w:rsidR="00ED7203">
        <w:rPr>
          <w:rFonts w:ascii="Times New Roman" w:hAnsi="Times New Roman"/>
        </w:rPr>
        <w:t xml:space="preserve">                                          </w:t>
      </w:r>
      <w:r>
        <w:rPr>
          <w:rFonts w:ascii="Times New Roman" w:hAnsi="Times New Roman"/>
        </w:rPr>
        <w:t xml:space="preserve">                                Володимир НИЗЕНКО</w:t>
      </w:r>
    </w:p>
    <w:p w:rsidR="00055427" w:rsidRDefault="00055427">
      <w:pPr>
        <w:rPr>
          <w:rFonts w:ascii="Times New Roman" w:hAnsi="Times New Roman"/>
        </w:rPr>
      </w:pPr>
    </w:p>
    <w:p w:rsidR="00055427" w:rsidRDefault="00055427">
      <w:pPr>
        <w:rPr>
          <w:rFonts w:ascii="Times New Roman" w:hAnsi="Times New Roman"/>
        </w:rPr>
      </w:pPr>
    </w:p>
    <w:p w:rsidR="00055427" w:rsidRDefault="00055427">
      <w:pPr>
        <w:rPr>
          <w:rFonts w:ascii="Times New Roman" w:hAnsi="Times New Roman"/>
        </w:rPr>
      </w:pPr>
    </w:p>
    <w:p w:rsidR="00055427" w:rsidRDefault="00055427">
      <w:pPr>
        <w:rPr>
          <w:rFonts w:ascii="Times New Roman" w:hAnsi="Times New Roman"/>
        </w:rPr>
      </w:pPr>
    </w:p>
    <w:p w:rsidR="00055427" w:rsidRDefault="00055427">
      <w:pPr>
        <w:rPr>
          <w:rFonts w:ascii="Times New Roman" w:hAnsi="Times New Roman"/>
        </w:rPr>
      </w:pPr>
    </w:p>
    <w:p w:rsidR="00055427" w:rsidRPr="006D0052" w:rsidRDefault="00055427">
      <w:pPr>
        <w:rPr>
          <w:rFonts w:ascii="Times New Roman" w:hAnsi="Times New Roman" w:cs="Times New Roman"/>
        </w:rPr>
      </w:pPr>
    </w:p>
    <w:p w:rsidR="00F82703" w:rsidRPr="006D0052" w:rsidRDefault="00F82703" w:rsidP="00F82703">
      <w:pPr>
        <w:ind w:left="6237"/>
        <w:jc w:val="center"/>
        <w:rPr>
          <w:rFonts w:ascii="Times New Roman" w:hAnsi="Times New Roman"/>
        </w:rPr>
      </w:pPr>
      <w:r w:rsidRPr="006D0052">
        <w:rPr>
          <w:rFonts w:ascii="Times New Roman" w:hAnsi="Times New Roman"/>
        </w:rPr>
        <w:t>Додаток 2</w:t>
      </w:r>
    </w:p>
    <w:p w:rsidR="00F82703" w:rsidRPr="006D0052" w:rsidRDefault="00F82703" w:rsidP="00F82703">
      <w:pPr>
        <w:tabs>
          <w:tab w:val="left" w:pos="7020"/>
        </w:tabs>
        <w:ind w:left="6237"/>
        <w:jc w:val="center"/>
        <w:rPr>
          <w:rFonts w:ascii="Times New Roman" w:hAnsi="Times New Roman"/>
        </w:rPr>
      </w:pPr>
      <w:r w:rsidRPr="006D0052">
        <w:rPr>
          <w:rFonts w:ascii="Times New Roman" w:hAnsi="Times New Roman"/>
        </w:rPr>
        <w:t>до рішення міської ради</w:t>
      </w:r>
    </w:p>
    <w:p w:rsidR="00F82703" w:rsidRPr="009C0DAA" w:rsidRDefault="00F82703" w:rsidP="00F82703">
      <w:pPr>
        <w:ind w:left="6237"/>
        <w:jc w:val="center"/>
        <w:rPr>
          <w:rFonts w:ascii="Times New Roman" w:hAnsi="Times New Roman"/>
          <w:color w:val="FF0000"/>
        </w:rPr>
      </w:pPr>
      <w:r w:rsidRPr="009C0DAA">
        <w:rPr>
          <w:rFonts w:ascii="Times New Roman" w:hAnsi="Times New Roman"/>
          <w:color w:val="FF0000"/>
        </w:rPr>
        <w:t xml:space="preserve">від </w:t>
      </w:r>
      <w:r w:rsidR="009278C1">
        <w:rPr>
          <w:rFonts w:ascii="Times New Roman" w:hAnsi="Times New Roman"/>
          <w:color w:val="FF0000"/>
        </w:rPr>
        <w:t>14.07.2021 №12-</w:t>
      </w:r>
    </w:p>
    <w:p w:rsidR="00F82703" w:rsidRPr="00F853F8" w:rsidRDefault="00F82703" w:rsidP="00F82703">
      <w:pPr>
        <w:jc w:val="center"/>
        <w:rPr>
          <w:rFonts w:ascii="Times New Roman" w:eastAsia="Times New Roman" w:hAnsi="Times New Roman" w:cs="Times New Roman"/>
          <w:b/>
          <w:color w:val="auto"/>
          <w:lang w:eastAsia="ru-RU"/>
        </w:rPr>
      </w:pPr>
      <w:r w:rsidRPr="00F853F8">
        <w:rPr>
          <w:b/>
        </w:rPr>
        <w:t> </w:t>
      </w:r>
      <w:r w:rsidRPr="00F853F8">
        <w:rPr>
          <w:rFonts w:ascii="Times New Roman" w:eastAsia="Times New Roman" w:hAnsi="Times New Roman" w:cs="Times New Roman"/>
          <w:b/>
          <w:color w:val="auto"/>
          <w:lang w:eastAsia="ru-RU"/>
        </w:rPr>
        <w:t>ПЕРЕЛІК</w:t>
      </w:r>
    </w:p>
    <w:p w:rsidR="00F82703" w:rsidRPr="00F853F8" w:rsidRDefault="00F82703" w:rsidP="00F82703">
      <w:pPr>
        <w:jc w:val="center"/>
        <w:rPr>
          <w:rFonts w:ascii="Times New Roman" w:eastAsia="Times New Roman" w:hAnsi="Times New Roman" w:cs="Times New Roman"/>
          <w:b/>
          <w:color w:val="auto"/>
          <w:lang w:eastAsia="ru-RU"/>
        </w:rPr>
      </w:pPr>
      <w:r w:rsidRPr="00F853F8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автотранспортних  засобів, </w:t>
      </w:r>
      <w:r w:rsidR="000C41DA" w:rsidRPr="00F853F8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які знаходяться у </w:t>
      </w:r>
      <w:r w:rsidR="00211B78" w:rsidRPr="00F853F8">
        <w:rPr>
          <w:rFonts w:ascii="Times New Roman" w:eastAsia="Times New Roman" w:hAnsi="Times New Roman" w:cs="Times New Roman"/>
          <w:b/>
          <w:color w:val="auto"/>
          <w:lang w:eastAsia="ru-RU"/>
        </w:rPr>
        <w:t>власності</w:t>
      </w:r>
      <w:r w:rsidR="000C41DA" w:rsidRPr="00F853F8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  Звенигородської міської територіальної громади</w:t>
      </w:r>
    </w:p>
    <w:p w:rsidR="00126B73" w:rsidRPr="006D0052" w:rsidRDefault="00126B73" w:rsidP="00126B73">
      <w:pPr>
        <w:jc w:val="both"/>
        <w:rPr>
          <w:rFonts w:ascii="Times New Roman" w:hAnsi="Times New Roman"/>
          <w:color w:val="auto"/>
          <w:lang w:eastAsia="en-US"/>
        </w:rPr>
      </w:pPr>
    </w:p>
    <w:p w:rsidR="00F82703" w:rsidRPr="006D0052" w:rsidRDefault="00F82703" w:rsidP="00F82703">
      <w:pPr>
        <w:tabs>
          <w:tab w:val="left" w:pos="7020"/>
        </w:tabs>
        <w:ind w:firstLine="567"/>
        <w:rPr>
          <w:rFonts w:ascii="Times New Roman" w:hAnsi="Times New Roman" w:cs="Times New Roman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1"/>
        <w:gridCol w:w="5484"/>
        <w:gridCol w:w="553"/>
        <w:gridCol w:w="2991"/>
      </w:tblGrid>
      <w:tr w:rsidR="009C0DAA" w:rsidRPr="006D0052" w:rsidTr="00211B78">
        <w:trPr>
          <w:trHeight w:val="1290"/>
        </w:trPr>
        <w:tc>
          <w:tcPr>
            <w:tcW w:w="861" w:type="dxa"/>
          </w:tcPr>
          <w:p w:rsidR="009C0DAA" w:rsidRPr="006D0052" w:rsidRDefault="009C0DAA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№п/п</w:t>
            </w:r>
          </w:p>
        </w:tc>
        <w:tc>
          <w:tcPr>
            <w:tcW w:w="5484" w:type="dxa"/>
          </w:tcPr>
          <w:p w:rsidR="009C0DAA" w:rsidRPr="006D0052" w:rsidRDefault="009C0DAA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Назва об’єкта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, характеристика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</w:p>
        </w:tc>
        <w:tc>
          <w:tcPr>
            <w:tcW w:w="553" w:type="dxa"/>
            <w:textDirection w:val="btLr"/>
          </w:tcPr>
          <w:p w:rsidR="009C0DAA" w:rsidRPr="006D0052" w:rsidRDefault="009C0DAA" w:rsidP="00211B78">
            <w:pPr>
              <w:ind w:right="113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Кількість </w:t>
            </w:r>
          </w:p>
        </w:tc>
        <w:tc>
          <w:tcPr>
            <w:tcW w:w="2991" w:type="dxa"/>
          </w:tcPr>
          <w:p w:rsidR="009C0DAA" w:rsidRPr="006D0052" w:rsidRDefault="000D67E5" w:rsidP="000D67E5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            </w:t>
            </w:r>
            <w:r w:rsidR="009C0DAA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Адреса </w:t>
            </w:r>
          </w:p>
        </w:tc>
      </w:tr>
      <w:tr w:rsidR="00211B78" w:rsidRPr="006D0052" w:rsidTr="00C47CF2">
        <w:trPr>
          <w:trHeight w:val="173"/>
        </w:trPr>
        <w:tc>
          <w:tcPr>
            <w:tcW w:w="861" w:type="dxa"/>
          </w:tcPr>
          <w:p w:rsidR="00211B78" w:rsidRPr="006D0052" w:rsidRDefault="00211B78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484" w:type="dxa"/>
          </w:tcPr>
          <w:p w:rsidR="00211B78" w:rsidRPr="006D0052" w:rsidRDefault="00211B78" w:rsidP="009278C1">
            <w:pPr>
              <w:tabs>
                <w:tab w:val="left" w:pos="828"/>
                <w:tab w:val="left" w:pos="5508"/>
                <w:tab w:val="left" w:pos="8208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Транспортні засоби, </w:t>
            </w: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щ</w:t>
            </w:r>
            <w:r w:rsidR="00535B07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о перебувають на балансі</w:t>
            </w: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відділу освіти Звенигородської міської ради</w:t>
            </w:r>
          </w:p>
        </w:tc>
        <w:tc>
          <w:tcPr>
            <w:tcW w:w="553" w:type="dxa"/>
            <w:textDirection w:val="btLr"/>
          </w:tcPr>
          <w:p w:rsidR="00211B78" w:rsidRPr="006D0052" w:rsidRDefault="00211B78" w:rsidP="00211B78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991" w:type="dxa"/>
          </w:tcPr>
          <w:p w:rsidR="00211B78" w:rsidRDefault="00211B78" w:rsidP="000D67E5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Звенигородка, пр.-т Шевченка, 63</w:t>
            </w:r>
          </w:p>
        </w:tc>
      </w:tr>
      <w:tr w:rsidR="009C0DAA" w:rsidRPr="006D0052" w:rsidTr="00C47CF2">
        <w:tc>
          <w:tcPr>
            <w:tcW w:w="861" w:type="dxa"/>
          </w:tcPr>
          <w:p w:rsidR="009C0DAA" w:rsidRPr="006D0052" w:rsidRDefault="009C0DAA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5484" w:type="dxa"/>
            <w:vAlign w:val="bottom"/>
          </w:tcPr>
          <w:p w:rsidR="009C0DAA" w:rsidRPr="006D0052" w:rsidRDefault="009C0DAA" w:rsidP="009C0DA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Автобус 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«АТАМА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val="en-US" w:eastAsia="ru-RU"/>
              </w:rPr>
              <w:t>N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  <w:t xml:space="preserve"> 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val="en-US" w:eastAsia="ru-RU"/>
              </w:rPr>
              <w:t>D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  <w:t>-09382»</w:t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  <w:t>,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  <w:t xml:space="preserve"> державний номер СА7405ВТ, рік випуску 2016.</w:t>
            </w:r>
          </w:p>
          <w:p w:rsidR="009C0DAA" w:rsidRPr="006D0052" w:rsidRDefault="009C0DAA" w:rsidP="009C0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3" w:type="dxa"/>
          </w:tcPr>
          <w:p w:rsidR="009C0DAA" w:rsidRPr="006D0052" w:rsidRDefault="009C0DAA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9C0DAA" w:rsidRPr="006D0052" w:rsidRDefault="00B65DF4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</w:t>
            </w:r>
          </w:p>
        </w:tc>
      </w:tr>
      <w:tr w:rsidR="009C0DAA" w:rsidRPr="006D0052" w:rsidTr="00C47CF2">
        <w:tc>
          <w:tcPr>
            <w:tcW w:w="861" w:type="dxa"/>
          </w:tcPr>
          <w:p w:rsidR="009C0DAA" w:rsidRPr="006D0052" w:rsidRDefault="009C0DAA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5484" w:type="dxa"/>
            <w:vAlign w:val="bottom"/>
          </w:tcPr>
          <w:p w:rsidR="009C0DAA" w:rsidRPr="006D0052" w:rsidRDefault="009C0DAA" w:rsidP="009C0DA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Автобус 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РУТА, 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  <w:t>державний номер СА9567ВМ, рік випуску 2016.</w:t>
            </w:r>
          </w:p>
          <w:p w:rsidR="009C0DAA" w:rsidRPr="006D0052" w:rsidRDefault="009C0DAA" w:rsidP="009C0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3" w:type="dxa"/>
          </w:tcPr>
          <w:p w:rsidR="009C0DAA" w:rsidRPr="006D0052" w:rsidRDefault="009C0DAA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9C0DAA" w:rsidRPr="006D0052" w:rsidRDefault="00B65DF4" w:rsidP="009C0DA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</w:t>
            </w:r>
          </w:p>
        </w:tc>
      </w:tr>
      <w:tr w:rsidR="009C0DAA" w:rsidRPr="006D0052" w:rsidTr="00C47CF2">
        <w:tc>
          <w:tcPr>
            <w:tcW w:w="861" w:type="dxa"/>
          </w:tcPr>
          <w:p w:rsidR="009C0DAA" w:rsidRPr="006D0052" w:rsidRDefault="009C0DAA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</w:p>
        </w:tc>
        <w:tc>
          <w:tcPr>
            <w:tcW w:w="5484" w:type="dxa"/>
            <w:vAlign w:val="bottom"/>
          </w:tcPr>
          <w:p w:rsidR="009C0DAA" w:rsidRPr="006D0052" w:rsidRDefault="009C0DAA" w:rsidP="009C0DA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Автобус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  «АТАМА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val="en-US" w:eastAsia="ru-RU"/>
              </w:rPr>
              <w:t>N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  <w:t xml:space="preserve"> 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val="en-US" w:eastAsia="ru-RU"/>
              </w:rPr>
              <w:t>D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  <w:t xml:space="preserve">-09382» державний номер СА9568ВМ, </w:t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  <w:t xml:space="preserve"> 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  <w:t>рік випуску 2015.</w:t>
            </w:r>
          </w:p>
          <w:p w:rsidR="009C0DAA" w:rsidRPr="006D0052" w:rsidRDefault="009C0DAA" w:rsidP="009C0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3" w:type="dxa"/>
          </w:tcPr>
          <w:p w:rsidR="009C0DAA" w:rsidRPr="006D0052" w:rsidRDefault="00233EB1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lastRenderedPageBreak/>
              <w:t>1</w:t>
            </w:r>
          </w:p>
        </w:tc>
        <w:tc>
          <w:tcPr>
            <w:tcW w:w="2991" w:type="dxa"/>
          </w:tcPr>
          <w:p w:rsidR="009C0DAA" w:rsidRPr="006D0052" w:rsidRDefault="00B65DF4" w:rsidP="009C0DA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</w:t>
            </w:r>
          </w:p>
        </w:tc>
      </w:tr>
      <w:tr w:rsidR="009C0DAA" w:rsidRPr="006D0052" w:rsidTr="00C47CF2">
        <w:tc>
          <w:tcPr>
            <w:tcW w:w="861" w:type="dxa"/>
          </w:tcPr>
          <w:p w:rsidR="009C0DAA" w:rsidRPr="006D0052" w:rsidRDefault="009C0DAA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lastRenderedPageBreak/>
              <w:t>4</w:t>
            </w:r>
          </w:p>
        </w:tc>
        <w:tc>
          <w:tcPr>
            <w:tcW w:w="5484" w:type="dxa"/>
            <w:vAlign w:val="bottom"/>
          </w:tcPr>
          <w:p w:rsidR="009C0DAA" w:rsidRPr="006D0052" w:rsidRDefault="009C0DAA" w:rsidP="009C0DA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Автобус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  «БОГДАН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  <w:t xml:space="preserve"> 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А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  <w:t>-06904» державний номер СА5187В, рік випуску 2011.</w:t>
            </w:r>
          </w:p>
          <w:p w:rsidR="009C0DAA" w:rsidRPr="006D0052" w:rsidRDefault="009C0DAA" w:rsidP="009C0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3" w:type="dxa"/>
          </w:tcPr>
          <w:p w:rsidR="009C0DAA" w:rsidRPr="006D0052" w:rsidRDefault="00233EB1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9C0DAA" w:rsidRPr="006D0052" w:rsidRDefault="00B65DF4" w:rsidP="009C0DA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</w:t>
            </w:r>
          </w:p>
        </w:tc>
      </w:tr>
      <w:tr w:rsidR="009C0DAA" w:rsidRPr="006D0052" w:rsidTr="00C47CF2">
        <w:tc>
          <w:tcPr>
            <w:tcW w:w="861" w:type="dxa"/>
          </w:tcPr>
          <w:p w:rsidR="009C0DAA" w:rsidRDefault="009C0DAA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</w:t>
            </w:r>
          </w:p>
        </w:tc>
        <w:tc>
          <w:tcPr>
            <w:tcW w:w="5484" w:type="dxa"/>
            <w:vAlign w:val="bottom"/>
          </w:tcPr>
          <w:p w:rsidR="009C0DAA" w:rsidRPr="006D0052" w:rsidRDefault="009C0DAA" w:rsidP="009C0DA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Автобус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«БАЗ А079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  <w:t>» державний номер СА3683ВН, рік випуску 2012.</w:t>
            </w:r>
          </w:p>
          <w:p w:rsidR="009C0DAA" w:rsidRPr="006D0052" w:rsidRDefault="009C0DAA" w:rsidP="009C0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3" w:type="dxa"/>
          </w:tcPr>
          <w:p w:rsidR="009C0DAA" w:rsidRPr="006D0052" w:rsidRDefault="00233EB1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9C0DAA" w:rsidRPr="006D0052" w:rsidRDefault="00B65DF4" w:rsidP="009C0DA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</w:t>
            </w:r>
          </w:p>
        </w:tc>
      </w:tr>
      <w:tr w:rsidR="009C0DAA" w:rsidRPr="006D0052" w:rsidTr="00C47CF2">
        <w:trPr>
          <w:trHeight w:val="737"/>
        </w:trPr>
        <w:tc>
          <w:tcPr>
            <w:tcW w:w="861" w:type="dxa"/>
          </w:tcPr>
          <w:p w:rsidR="009C0DAA" w:rsidRDefault="009C0DAA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</w:t>
            </w:r>
          </w:p>
        </w:tc>
        <w:tc>
          <w:tcPr>
            <w:tcW w:w="5484" w:type="dxa"/>
            <w:vAlign w:val="bottom"/>
          </w:tcPr>
          <w:p w:rsidR="009C0DAA" w:rsidRPr="006D0052" w:rsidRDefault="009C0DAA" w:rsidP="009C0DA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Автобус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  «КАВЗ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  <w:t>» державний номер 0663МЕ, рік випуску 2004</w:t>
            </w:r>
          </w:p>
          <w:p w:rsidR="000C3C5E" w:rsidRPr="006D0052" w:rsidRDefault="000C3C5E" w:rsidP="009C0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3" w:type="dxa"/>
          </w:tcPr>
          <w:p w:rsidR="009C0DAA" w:rsidRPr="006D0052" w:rsidRDefault="00233EB1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9C0DAA" w:rsidRPr="006D0052" w:rsidRDefault="00B65DF4" w:rsidP="009C0DA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</w:t>
            </w:r>
          </w:p>
        </w:tc>
      </w:tr>
      <w:tr w:rsidR="000C3C5E" w:rsidRPr="006D0052" w:rsidTr="00C47CF2">
        <w:trPr>
          <w:trHeight w:val="369"/>
        </w:trPr>
        <w:tc>
          <w:tcPr>
            <w:tcW w:w="861" w:type="dxa"/>
          </w:tcPr>
          <w:p w:rsidR="000C3C5E" w:rsidRDefault="000C3C5E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484" w:type="dxa"/>
            <w:vAlign w:val="bottom"/>
          </w:tcPr>
          <w:p w:rsidR="000C3C5E" w:rsidRPr="00DE180E" w:rsidRDefault="000C3C5E" w:rsidP="009278C1">
            <w:pPr>
              <w:tabs>
                <w:tab w:val="left" w:pos="828"/>
                <w:tab w:val="left" w:pos="5508"/>
                <w:tab w:val="left" w:pos="8208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Транспортні засоби, </w:t>
            </w: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щ</w:t>
            </w:r>
            <w:r w:rsidR="00535B07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о перебувають на балансі</w:t>
            </w: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 комунального підприємства «Добробут»</w:t>
            </w:r>
          </w:p>
        </w:tc>
        <w:tc>
          <w:tcPr>
            <w:tcW w:w="553" w:type="dxa"/>
          </w:tcPr>
          <w:p w:rsidR="000C3C5E" w:rsidRPr="006D0052" w:rsidRDefault="000C3C5E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991" w:type="dxa"/>
          </w:tcPr>
          <w:p w:rsidR="000C3C5E" w:rsidRPr="006D0052" w:rsidRDefault="00B65DF4" w:rsidP="009C0DA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</w:t>
            </w:r>
            <w:r w:rsidR="00211B78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, вул. О. Кошиця, 13 б</w:t>
            </w:r>
          </w:p>
        </w:tc>
      </w:tr>
      <w:tr w:rsidR="000C3C5E" w:rsidRPr="006D0052" w:rsidTr="00C47CF2">
        <w:tc>
          <w:tcPr>
            <w:tcW w:w="861" w:type="dxa"/>
          </w:tcPr>
          <w:p w:rsidR="000C3C5E" w:rsidRDefault="000C3C5E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5484" w:type="dxa"/>
            <w:vAlign w:val="bottom"/>
          </w:tcPr>
          <w:p w:rsidR="000C3C5E" w:rsidRPr="006D0052" w:rsidRDefault="000C3C5E" w:rsidP="002511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Екскаватор ЕО 2628</w:t>
            </w:r>
            <w:r w:rsidR="002A39B6">
              <w:rPr>
                <w:rFonts w:ascii="Times New Roman" w:hAnsi="Times New Roman" w:cs="Times New Roman"/>
                <w:bCs/>
              </w:rPr>
              <w:t>, держ. номер 37213 СА</w:t>
            </w:r>
          </w:p>
        </w:tc>
        <w:tc>
          <w:tcPr>
            <w:tcW w:w="553" w:type="dxa"/>
          </w:tcPr>
          <w:p w:rsidR="000C3C5E" w:rsidRPr="006D0052" w:rsidRDefault="00233EB1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0C3C5E" w:rsidRPr="006D0052" w:rsidRDefault="00B65DF4" w:rsidP="009C0DA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</w:t>
            </w:r>
            <w:r w:rsidR="00E14D7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( в оренді ВК Звенигородської міської ради)</w:t>
            </w:r>
          </w:p>
        </w:tc>
      </w:tr>
      <w:tr w:rsidR="000C3C5E" w:rsidRPr="006D0052" w:rsidTr="00C47CF2">
        <w:tc>
          <w:tcPr>
            <w:tcW w:w="861" w:type="dxa"/>
          </w:tcPr>
          <w:p w:rsidR="000C3C5E" w:rsidRDefault="000C3C5E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5484" w:type="dxa"/>
            <w:vAlign w:val="bottom"/>
          </w:tcPr>
          <w:p w:rsidR="000C3C5E" w:rsidRPr="006D0052" w:rsidRDefault="000C3C5E" w:rsidP="002511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Екскаватор ЕО 2626-01</w:t>
            </w:r>
            <w:r w:rsidR="002A39B6">
              <w:rPr>
                <w:rFonts w:ascii="Times New Roman" w:hAnsi="Times New Roman" w:cs="Times New Roman"/>
                <w:bCs/>
              </w:rPr>
              <w:t>, держ. номер 37214 СА</w:t>
            </w:r>
          </w:p>
        </w:tc>
        <w:tc>
          <w:tcPr>
            <w:tcW w:w="553" w:type="dxa"/>
          </w:tcPr>
          <w:p w:rsidR="000C3C5E" w:rsidRPr="006D0052" w:rsidRDefault="00233EB1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0C3C5E" w:rsidRPr="006D0052" w:rsidRDefault="00B65DF4" w:rsidP="009C0DA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</w:t>
            </w:r>
            <w:r w:rsidR="00E14D7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(в оренді КП Тепломережа)</w:t>
            </w:r>
          </w:p>
        </w:tc>
      </w:tr>
      <w:tr w:rsidR="000C3C5E" w:rsidRPr="006D0052" w:rsidTr="00C47CF2">
        <w:tc>
          <w:tcPr>
            <w:tcW w:w="861" w:type="dxa"/>
          </w:tcPr>
          <w:p w:rsidR="000C3C5E" w:rsidRDefault="000C3C5E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</w:p>
        </w:tc>
        <w:tc>
          <w:tcPr>
            <w:tcW w:w="5484" w:type="dxa"/>
            <w:vAlign w:val="bottom"/>
          </w:tcPr>
          <w:p w:rsidR="000C3C5E" w:rsidRPr="006D0052" w:rsidRDefault="000C3C5E" w:rsidP="002511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Трактор Беларус -320-4</w:t>
            </w:r>
            <w:r w:rsidR="002A39B6">
              <w:rPr>
                <w:rFonts w:ascii="Times New Roman" w:hAnsi="Times New Roman" w:cs="Times New Roman"/>
                <w:bCs/>
              </w:rPr>
              <w:t>, держ. номер 37215 СА</w:t>
            </w:r>
          </w:p>
        </w:tc>
        <w:tc>
          <w:tcPr>
            <w:tcW w:w="553" w:type="dxa"/>
          </w:tcPr>
          <w:p w:rsidR="000C3C5E" w:rsidRPr="006D0052" w:rsidRDefault="00233EB1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0C3C5E" w:rsidRPr="006D0052" w:rsidRDefault="00B65DF4" w:rsidP="009C0DA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</w:t>
            </w:r>
            <w:r w:rsidR="00E14D7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( в оренді ВК міської ради)</w:t>
            </w:r>
          </w:p>
        </w:tc>
      </w:tr>
      <w:tr w:rsidR="000C3C5E" w:rsidRPr="006D0052" w:rsidTr="00C47CF2">
        <w:tc>
          <w:tcPr>
            <w:tcW w:w="861" w:type="dxa"/>
          </w:tcPr>
          <w:p w:rsidR="000C3C5E" w:rsidRDefault="000C3C5E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5484" w:type="dxa"/>
            <w:vAlign w:val="bottom"/>
          </w:tcPr>
          <w:p w:rsidR="000C3C5E" w:rsidRPr="006D0052" w:rsidRDefault="000C3C5E" w:rsidP="002511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Причіп 2ПТС-4</w:t>
            </w:r>
            <w:r w:rsidR="002A39B6">
              <w:rPr>
                <w:rFonts w:ascii="Times New Roman" w:hAnsi="Times New Roman" w:cs="Times New Roman"/>
                <w:bCs/>
              </w:rPr>
              <w:t>, держ. номер 37216 СА</w:t>
            </w:r>
          </w:p>
        </w:tc>
        <w:tc>
          <w:tcPr>
            <w:tcW w:w="553" w:type="dxa"/>
          </w:tcPr>
          <w:p w:rsidR="000C3C5E" w:rsidRPr="006D0052" w:rsidRDefault="00233EB1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0C3C5E" w:rsidRPr="006D0052" w:rsidRDefault="00B65DF4" w:rsidP="009C0DA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</w:t>
            </w:r>
            <w:r w:rsidR="00E14D7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( в оренді КП ВЖРЕУ)</w:t>
            </w:r>
          </w:p>
        </w:tc>
      </w:tr>
      <w:tr w:rsidR="000C3C5E" w:rsidRPr="006D0052" w:rsidTr="00C47CF2">
        <w:tc>
          <w:tcPr>
            <w:tcW w:w="861" w:type="dxa"/>
          </w:tcPr>
          <w:p w:rsidR="000C3C5E" w:rsidRDefault="000C3C5E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</w:t>
            </w:r>
          </w:p>
        </w:tc>
        <w:tc>
          <w:tcPr>
            <w:tcW w:w="5484" w:type="dxa"/>
            <w:vAlign w:val="bottom"/>
          </w:tcPr>
          <w:p w:rsidR="000C3C5E" w:rsidRPr="006D0052" w:rsidRDefault="000C3C5E" w:rsidP="002511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Причіп 2ПТС -4</w:t>
            </w:r>
            <w:r w:rsidR="002A39B6">
              <w:rPr>
                <w:rFonts w:ascii="Times New Roman" w:hAnsi="Times New Roman" w:cs="Times New Roman"/>
                <w:bCs/>
              </w:rPr>
              <w:t>, держ. номер 37218 СА</w:t>
            </w:r>
          </w:p>
        </w:tc>
        <w:tc>
          <w:tcPr>
            <w:tcW w:w="553" w:type="dxa"/>
          </w:tcPr>
          <w:p w:rsidR="000C3C5E" w:rsidRPr="006D0052" w:rsidRDefault="00233EB1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0C3C5E" w:rsidRPr="006D0052" w:rsidRDefault="00B65DF4" w:rsidP="009C0DA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</w:t>
            </w:r>
            <w:r w:rsidR="00E14D7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 ( в оренді  КП ВЖРЕУ)</w:t>
            </w:r>
          </w:p>
        </w:tc>
      </w:tr>
      <w:tr w:rsidR="000C3C5E" w:rsidRPr="006D0052" w:rsidTr="00C47CF2">
        <w:tc>
          <w:tcPr>
            <w:tcW w:w="861" w:type="dxa"/>
          </w:tcPr>
          <w:p w:rsidR="000C3C5E" w:rsidRDefault="000C3C5E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</w:t>
            </w:r>
          </w:p>
        </w:tc>
        <w:tc>
          <w:tcPr>
            <w:tcW w:w="5484" w:type="dxa"/>
            <w:vAlign w:val="bottom"/>
          </w:tcPr>
          <w:p w:rsidR="000C3C5E" w:rsidRPr="006D0052" w:rsidRDefault="000C3C5E" w:rsidP="002511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Причіп 1 ПТС -2</w:t>
            </w:r>
            <w:r w:rsidR="002A39B6">
              <w:rPr>
                <w:rFonts w:ascii="Times New Roman" w:hAnsi="Times New Roman" w:cs="Times New Roman"/>
                <w:bCs/>
              </w:rPr>
              <w:t>, держ.номер  37217 СА</w:t>
            </w:r>
          </w:p>
        </w:tc>
        <w:tc>
          <w:tcPr>
            <w:tcW w:w="553" w:type="dxa"/>
          </w:tcPr>
          <w:p w:rsidR="000C3C5E" w:rsidRPr="006D0052" w:rsidRDefault="00233EB1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0C3C5E" w:rsidRPr="006D0052" w:rsidRDefault="00B65DF4" w:rsidP="009C0DA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</w:t>
            </w:r>
            <w:r w:rsidR="00E14D7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( в оренді КП ВЖРЕУ)</w:t>
            </w:r>
          </w:p>
        </w:tc>
      </w:tr>
      <w:tr w:rsidR="000C3C5E" w:rsidRPr="006D0052" w:rsidTr="00C47CF2">
        <w:tc>
          <w:tcPr>
            <w:tcW w:w="861" w:type="dxa"/>
          </w:tcPr>
          <w:p w:rsidR="000C3C5E" w:rsidRDefault="000C3C5E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</w:t>
            </w:r>
          </w:p>
        </w:tc>
        <w:tc>
          <w:tcPr>
            <w:tcW w:w="5484" w:type="dxa"/>
            <w:vAlign w:val="bottom"/>
          </w:tcPr>
          <w:p w:rsidR="000C3C5E" w:rsidRPr="006D0052" w:rsidRDefault="000C3C5E" w:rsidP="002511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Трактор МТЗ -80</w:t>
            </w:r>
            <w:r w:rsidR="002A39B6">
              <w:rPr>
                <w:rFonts w:ascii="Times New Roman" w:hAnsi="Times New Roman" w:cs="Times New Roman"/>
                <w:bCs/>
              </w:rPr>
              <w:t>, держ.номер 37219 СА</w:t>
            </w:r>
          </w:p>
        </w:tc>
        <w:tc>
          <w:tcPr>
            <w:tcW w:w="553" w:type="dxa"/>
          </w:tcPr>
          <w:p w:rsidR="000C3C5E" w:rsidRPr="006D0052" w:rsidRDefault="00233EB1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0C3C5E" w:rsidRPr="006D0052" w:rsidRDefault="00B65DF4" w:rsidP="009C0DA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</w:t>
            </w:r>
            <w:r w:rsidR="00E14D7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( в оренді КП ВЖРЕУ)</w:t>
            </w:r>
          </w:p>
        </w:tc>
      </w:tr>
      <w:tr w:rsidR="000C3C5E" w:rsidRPr="006D0052" w:rsidTr="00C47CF2">
        <w:tc>
          <w:tcPr>
            <w:tcW w:w="861" w:type="dxa"/>
          </w:tcPr>
          <w:p w:rsidR="000C3C5E" w:rsidRDefault="000C3C5E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8</w:t>
            </w:r>
          </w:p>
        </w:tc>
        <w:tc>
          <w:tcPr>
            <w:tcW w:w="5484" w:type="dxa"/>
            <w:vAlign w:val="bottom"/>
          </w:tcPr>
          <w:p w:rsidR="000C3C5E" w:rsidRPr="006D0052" w:rsidRDefault="000C3C5E" w:rsidP="002511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Екскаватор ЕО 2628</w:t>
            </w:r>
            <w:r w:rsidR="002A39B6">
              <w:rPr>
                <w:rFonts w:ascii="Times New Roman" w:hAnsi="Times New Roman" w:cs="Times New Roman"/>
                <w:bCs/>
              </w:rPr>
              <w:t>, держ. номер 37221 СА</w:t>
            </w:r>
          </w:p>
        </w:tc>
        <w:tc>
          <w:tcPr>
            <w:tcW w:w="553" w:type="dxa"/>
          </w:tcPr>
          <w:p w:rsidR="000C3C5E" w:rsidRPr="006D0052" w:rsidRDefault="00233EB1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0C3C5E" w:rsidRPr="006D0052" w:rsidRDefault="00B65DF4" w:rsidP="009C0DA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</w:t>
            </w:r>
            <w:r w:rsidR="00E14D7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( в оренді КП «Водопостачання та водовідведення»</w:t>
            </w:r>
            <w:r w:rsidR="00264EB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)</w:t>
            </w:r>
          </w:p>
        </w:tc>
      </w:tr>
      <w:tr w:rsidR="000C3C5E" w:rsidRPr="006D0052" w:rsidTr="00C47CF2">
        <w:tc>
          <w:tcPr>
            <w:tcW w:w="861" w:type="dxa"/>
          </w:tcPr>
          <w:p w:rsidR="000C3C5E" w:rsidRDefault="000C3C5E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9</w:t>
            </w:r>
          </w:p>
        </w:tc>
        <w:tc>
          <w:tcPr>
            <w:tcW w:w="5484" w:type="dxa"/>
            <w:vAlign w:val="bottom"/>
          </w:tcPr>
          <w:p w:rsidR="000C3C5E" w:rsidRPr="006D0052" w:rsidRDefault="000C3C5E" w:rsidP="002511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Екскаватор ЕО 2626 -01</w:t>
            </w:r>
            <w:r w:rsidR="002A39B6">
              <w:rPr>
                <w:rFonts w:ascii="Times New Roman" w:hAnsi="Times New Roman" w:cs="Times New Roman"/>
                <w:bCs/>
              </w:rPr>
              <w:t>, держ. номер 36686 СА</w:t>
            </w:r>
          </w:p>
        </w:tc>
        <w:tc>
          <w:tcPr>
            <w:tcW w:w="553" w:type="dxa"/>
          </w:tcPr>
          <w:p w:rsidR="000C3C5E" w:rsidRPr="006D0052" w:rsidRDefault="00233EB1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0C3C5E" w:rsidRPr="006D0052" w:rsidRDefault="00B65DF4" w:rsidP="009C0DA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</w:t>
            </w:r>
            <w:r w:rsidR="00E14D7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( в оренді КП «Водопостачання та водовідведення»</w:t>
            </w:r>
          </w:p>
        </w:tc>
      </w:tr>
      <w:tr w:rsidR="000C3C5E" w:rsidRPr="006D0052" w:rsidTr="00C47CF2">
        <w:tc>
          <w:tcPr>
            <w:tcW w:w="861" w:type="dxa"/>
          </w:tcPr>
          <w:p w:rsidR="000C3C5E" w:rsidRDefault="000C3C5E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</w:t>
            </w:r>
          </w:p>
        </w:tc>
        <w:tc>
          <w:tcPr>
            <w:tcW w:w="5484" w:type="dxa"/>
            <w:vAlign w:val="bottom"/>
          </w:tcPr>
          <w:p w:rsidR="000C3C5E" w:rsidRPr="006D0052" w:rsidRDefault="000C3C5E" w:rsidP="002511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Трактор МТЗ -82.1 Беларус</w:t>
            </w:r>
            <w:r w:rsidR="002A39B6">
              <w:rPr>
                <w:rFonts w:ascii="Times New Roman" w:hAnsi="Times New Roman" w:cs="Times New Roman"/>
                <w:bCs/>
              </w:rPr>
              <w:t>, держ. номер 37087 СА</w:t>
            </w:r>
          </w:p>
        </w:tc>
        <w:tc>
          <w:tcPr>
            <w:tcW w:w="553" w:type="dxa"/>
          </w:tcPr>
          <w:p w:rsidR="000C3C5E" w:rsidRPr="006D0052" w:rsidRDefault="00233EB1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0C3C5E" w:rsidRPr="006D0052" w:rsidRDefault="00B65DF4" w:rsidP="009C0DA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</w:t>
            </w:r>
            <w:r w:rsidR="00E14D7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( в оренді ВК міської ради)</w:t>
            </w:r>
          </w:p>
        </w:tc>
      </w:tr>
      <w:tr w:rsidR="000C3C5E" w:rsidRPr="006D0052" w:rsidTr="00C47CF2">
        <w:tc>
          <w:tcPr>
            <w:tcW w:w="861" w:type="dxa"/>
          </w:tcPr>
          <w:p w:rsidR="000C3C5E" w:rsidRDefault="000C3C5E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11</w:t>
            </w:r>
          </w:p>
        </w:tc>
        <w:tc>
          <w:tcPr>
            <w:tcW w:w="5484" w:type="dxa"/>
            <w:vAlign w:val="bottom"/>
          </w:tcPr>
          <w:p w:rsidR="000C3C5E" w:rsidRPr="006D0052" w:rsidRDefault="000C3C5E" w:rsidP="002511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Агрегат для перевезення води</w:t>
            </w:r>
            <w:r w:rsidR="002A39B6">
              <w:rPr>
                <w:rFonts w:ascii="Times New Roman" w:hAnsi="Times New Roman" w:cs="Times New Roman"/>
                <w:bCs/>
              </w:rPr>
              <w:t xml:space="preserve"> держ.номер 41234 СА</w:t>
            </w:r>
          </w:p>
        </w:tc>
        <w:tc>
          <w:tcPr>
            <w:tcW w:w="553" w:type="dxa"/>
          </w:tcPr>
          <w:p w:rsidR="000C3C5E" w:rsidRPr="006D0052" w:rsidRDefault="00233EB1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0C3C5E" w:rsidRPr="006D0052" w:rsidRDefault="00B65DF4" w:rsidP="009C0DA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</w:t>
            </w:r>
            <w:r w:rsidR="00E14D7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( в оренді ВК міської ради)</w:t>
            </w:r>
          </w:p>
        </w:tc>
      </w:tr>
      <w:tr w:rsidR="000C3C5E" w:rsidRPr="006D0052" w:rsidTr="00C47CF2">
        <w:tc>
          <w:tcPr>
            <w:tcW w:w="861" w:type="dxa"/>
          </w:tcPr>
          <w:p w:rsidR="000C3C5E" w:rsidRDefault="000C3C5E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</w:t>
            </w:r>
          </w:p>
        </w:tc>
        <w:tc>
          <w:tcPr>
            <w:tcW w:w="5484" w:type="dxa"/>
            <w:vAlign w:val="bottom"/>
          </w:tcPr>
          <w:p w:rsidR="000C3C5E" w:rsidRPr="006D0052" w:rsidRDefault="000C3C5E" w:rsidP="002511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Причіп тракторний самоскидний</w:t>
            </w:r>
            <w:r w:rsidR="002A39B6">
              <w:rPr>
                <w:rFonts w:ascii="Times New Roman" w:hAnsi="Times New Roman" w:cs="Times New Roman"/>
                <w:bCs/>
              </w:rPr>
              <w:t xml:space="preserve"> держ.  номер 41235 СА</w:t>
            </w:r>
          </w:p>
        </w:tc>
        <w:tc>
          <w:tcPr>
            <w:tcW w:w="553" w:type="dxa"/>
          </w:tcPr>
          <w:p w:rsidR="000C3C5E" w:rsidRPr="006D0052" w:rsidRDefault="00233EB1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0C3C5E" w:rsidRPr="006D0052" w:rsidRDefault="00B65DF4" w:rsidP="009C0DA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</w:t>
            </w:r>
            <w:r w:rsidR="00E14D7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( в оренді ВК міської ради)</w:t>
            </w:r>
          </w:p>
        </w:tc>
      </w:tr>
      <w:tr w:rsidR="000C3C5E" w:rsidRPr="006D0052" w:rsidTr="00C47CF2">
        <w:tc>
          <w:tcPr>
            <w:tcW w:w="861" w:type="dxa"/>
          </w:tcPr>
          <w:p w:rsidR="000C3C5E" w:rsidRDefault="000C3C5E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13</w:t>
            </w:r>
          </w:p>
        </w:tc>
        <w:tc>
          <w:tcPr>
            <w:tcW w:w="5484" w:type="dxa"/>
            <w:vAlign w:val="bottom"/>
          </w:tcPr>
          <w:p w:rsidR="000C3C5E" w:rsidRPr="006D0052" w:rsidRDefault="000C3C5E" w:rsidP="002511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Відвал поворотний стандарт з </w:t>
            </w:r>
            <w:r w:rsidR="00B91512">
              <w:rPr>
                <w:rFonts w:ascii="Times New Roman" w:hAnsi="Times New Roman" w:cs="Times New Roman"/>
                <w:bCs/>
              </w:rPr>
              <w:t>гідро поворотом, держ. номер , 2018 рік</w:t>
            </w:r>
          </w:p>
        </w:tc>
        <w:tc>
          <w:tcPr>
            <w:tcW w:w="553" w:type="dxa"/>
          </w:tcPr>
          <w:p w:rsidR="000C3C5E" w:rsidRPr="006D0052" w:rsidRDefault="00233EB1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0C3C5E" w:rsidRPr="006D0052" w:rsidRDefault="00B65DF4" w:rsidP="009C0DA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</w:t>
            </w:r>
            <w:r w:rsidR="00E14D7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( в оренді ВК міської ради)</w:t>
            </w:r>
          </w:p>
        </w:tc>
      </w:tr>
      <w:tr w:rsidR="000C3C5E" w:rsidRPr="006D0052" w:rsidTr="00C47CF2">
        <w:tc>
          <w:tcPr>
            <w:tcW w:w="861" w:type="dxa"/>
          </w:tcPr>
          <w:p w:rsidR="000C3C5E" w:rsidRDefault="000C3C5E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14</w:t>
            </w:r>
          </w:p>
        </w:tc>
        <w:tc>
          <w:tcPr>
            <w:tcW w:w="5484" w:type="dxa"/>
            <w:vAlign w:val="bottom"/>
          </w:tcPr>
          <w:p w:rsidR="000C3C5E" w:rsidRPr="006D0052" w:rsidRDefault="000C3C5E" w:rsidP="002511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Вантажний автомобіль ГАЗ 330210</w:t>
            </w:r>
            <w:r w:rsidR="00B91512">
              <w:rPr>
                <w:rFonts w:ascii="Times New Roman" w:hAnsi="Times New Roman" w:cs="Times New Roman"/>
                <w:bCs/>
              </w:rPr>
              <w:t xml:space="preserve"> СА 0968 ЕК</w:t>
            </w:r>
          </w:p>
        </w:tc>
        <w:tc>
          <w:tcPr>
            <w:tcW w:w="553" w:type="dxa"/>
          </w:tcPr>
          <w:p w:rsidR="000C3C5E" w:rsidRPr="006D0052" w:rsidRDefault="00233EB1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0C3C5E" w:rsidRPr="006D0052" w:rsidRDefault="00B65DF4" w:rsidP="009C0DA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</w:t>
            </w:r>
            <w:r w:rsidR="00E14D7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(КП «Тепломережа»</w:t>
            </w:r>
            <w:r w:rsidR="00264EB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)</w:t>
            </w:r>
          </w:p>
        </w:tc>
      </w:tr>
      <w:tr w:rsidR="000C3C5E" w:rsidRPr="006D0052" w:rsidTr="00C47CF2">
        <w:tc>
          <w:tcPr>
            <w:tcW w:w="861" w:type="dxa"/>
          </w:tcPr>
          <w:p w:rsidR="000C3C5E" w:rsidRDefault="000C3C5E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15</w:t>
            </w:r>
          </w:p>
        </w:tc>
        <w:tc>
          <w:tcPr>
            <w:tcW w:w="5484" w:type="dxa"/>
            <w:vAlign w:val="bottom"/>
          </w:tcPr>
          <w:p w:rsidR="000C3C5E" w:rsidRPr="006D0052" w:rsidRDefault="000C3C5E" w:rsidP="002511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Вантажний автомобіль ГАЗ 5212</w:t>
            </w:r>
            <w:r w:rsidR="003918E4">
              <w:rPr>
                <w:rFonts w:ascii="Times New Roman" w:hAnsi="Times New Roman" w:cs="Times New Roman"/>
                <w:bCs/>
              </w:rPr>
              <w:t>, держ номер 7720ВА</w:t>
            </w:r>
          </w:p>
        </w:tc>
        <w:tc>
          <w:tcPr>
            <w:tcW w:w="553" w:type="dxa"/>
          </w:tcPr>
          <w:p w:rsidR="000C3C5E" w:rsidRPr="006D0052" w:rsidRDefault="00233EB1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0C3C5E" w:rsidRPr="006D0052" w:rsidRDefault="00B65DF4" w:rsidP="009C0DA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</w:t>
            </w:r>
            <w:r w:rsidR="00E14D7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( в оренді ВК міської ради)</w:t>
            </w:r>
          </w:p>
        </w:tc>
      </w:tr>
      <w:tr w:rsidR="000C3C5E" w:rsidRPr="006D0052" w:rsidTr="00C47CF2">
        <w:tc>
          <w:tcPr>
            <w:tcW w:w="861" w:type="dxa"/>
          </w:tcPr>
          <w:p w:rsidR="000C3C5E" w:rsidRDefault="000C3C5E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16</w:t>
            </w:r>
          </w:p>
        </w:tc>
        <w:tc>
          <w:tcPr>
            <w:tcW w:w="5484" w:type="dxa"/>
            <w:vAlign w:val="bottom"/>
          </w:tcPr>
          <w:p w:rsidR="000C3C5E" w:rsidRPr="006D0052" w:rsidRDefault="000C3C5E" w:rsidP="002511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Вантажний автомобіль ЗіЛ ММЗ 554</w:t>
            </w:r>
            <w:r w:rsidR="00B92337">
              <w:rPr>
                <w:rFonts w:ascii="Times New Roman" w:hAnsi="Times New Roman" w:cs="Times New Roman"/>
                <w:bCs/>
              </w:rPr>
              <w:t>, держ номер СА 743</w:t>
            </w:r>
            <w:r w:rsidR="00B91512">
              <w:rPr>
                <w:rFonts w:ascii="Times New Roman" w:hAnsi="Times New Roman" w:cs="Times New Roman"/>
                <w:bCs/>
              </w:rPr>
              <w:t xml:space="preserve">1 </w:t>
            </w:r>
            <w:r w:rsidR="00B92337">
              <w:rPr>
                <w:rFonts w:ascii="Times New Roman" w:hAnsi="Times New Roman" w:cs="Times New Roman"/>
                <w:bCs/>
              </w:rPr>
              <w:t>ВТ</w:t>
            </w:r>
          </w:p>
        </w:tc>
        <w:tc>
          <w:tcPr>
            <w:tcW w:w="553" w:type="dxa"/>
          </w:tcPr>
          <w:p w:rsidR="000C3C5E" w:rsidRPr="006D0052" w:rsidRDefault="00233EB1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0C3C5E" w:rsidRPr="006D0052" w:rsidRDefault="00B65DF4" w:rsidP="009C0DA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</w:t>
            </w:r>
            <w:r w:rsidR="00E14D7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( в оренді ВК міської ради)</w:t>
            </w:r>
          </w:p>
        </w:tc>
      </w:tr>
      <w:tr w:rsidR="000C3C5E" w:rsidRPr="006D0052" w:rsidTr="00C47CF2">
        <w:tc>
          <w:tcPr>
            <w:tcW w:w="861" w:type="dxa"/>
          </w:tcPr>
          <w:p w:rsidR="000C3C5E" w:rsidRDefault="000C3C5E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17</w:t>
            </w:r>
          </w:p>
        </w:tc>
        <w:tc>
          <w:tcPr>
            <w:tcW w:w="5484" w:type="dxa"/>
            <w:vAlign w:val="bottom"/>
          </w:tcPr>
          <w:p w:rsidR="000C3C5E" w:rsidRPr="006D0052" w:rsidRDefault="000C3C5E" w:rsidP="002511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Вантажний автомобіль ГАЗ 3307</w:t>
            </w:r>
            <w:r w:rsidR="003918E4">
              <w:rPr>
                <w:rFonts w:ascii="Times New Roman" w:hAnsi="Times New Roman" w:cs="Times New Roman"/>
                <w:bCs/>
              </w:rPr>
              <w:t>, держ номер СА 5480АТ</w:t>
            </w:r>
          </w:p>
        </w:tc>
        <w:tc>
          <w:tcPr>
            <w:tcW w:w="553" w:type="dxa"/>
          </w:tcPr>
          <w:p w:rsidR="000C3C5E" w:rsidRPr="006D0052" w:rsidRDefault="00233EB1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0C3C5E" w:rsidRPr="006D0052" w:rsidRDefault="00B65DF4" w:rsidP="009C0DA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</w:t>
            </w:r>
            <w:r w:rsidR="00E14D7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  <w:r w:rsidR="00264EB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(в оренді КП ВЖРЕУ)</w:t>
            </w:r>
          </w:p>
        </w:tc>
      </w:tr>
      <w:tr w:rsidR="000C3C5E" w:rsidRPr="006D0052" w:rsidTr="00C47CF2">
        <w:tc>
          <w:tcPr>
            <w:tcW w:w="861" w:type="dxa"/>
          </w:tcPr>
          <w:p w:rsidR="000C3C5E" w:rsidRDefault="000C3C5E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18</w:t>
            </w:r>
          </w:p>
        </w:tc>
        <w:tc>
          <w:tcPr>
            <w:tcW w:w="5484" w:type="dxa"/>
            <w:vAlign w:val="bottom"/>
          </w:tcPr>
          <w:p w:rsidR="000C3C5E" w:rsidRPr="006D0052" w:rsidRDefault="000C3C5E" w:rsidP="002511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Вантажний автомобіль ГАЗ 330210</w:t>
            </w:r>
            <w:r w:rsidR="00B91512">
              <w:rPr>
                <w:rFonts w:ascii="Times New Roman" w:hAnsi="Times New Roman" w:cs="Times New Roman"/>
                <w:bCs/>
              </w:rPr>
              <w:t xml:space="preserve"> СА 7720ВА</w:t>
            </w:r>
          </w:p>
        </w:tc>
        <w:tc>
          <w:tcPr>
            <w:tcW w:w="553" w:type="dxa"/>
          </w:tcPr>
          <w:p w:rsidR="000C3C5E" w:rsidRPr="006D0052" w:rsidRDefault="00233EB1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0C3C5E" w:rsidRPr="006D0052" w:rsidRDefault="00B65DF4" w:rsidP="009C0DA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</w:t>
            </w:r>
            <w:r w:rsidR="00264EB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(в оренді КП ВЖРЕУ)</w:t>
            </w:r>
          </w:p>
        </w:tc>
      </w:tr>
      <w:tr w:rsidR="000C3C5E" w:rsidRPr="006D0052" w:rsidTr="00C47CF2">
        <w:tc>
          <w:tcPr>
            <w:tcW w:w="861" w:type="dxa"/>
          </w:tcPr>
          <w:p w:rsidR="000C3C5E" w:rsidRDefault="000C3C5E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lastRenderedPageBreak/>
              <w:t>19</w:t>
            </w:r>
          </w:p>
        </w:tc>
        <w:tc>
          <w:tcPr>
            <w:tcW w:w="5484" w:type="dxa"/>
            <w:vAlign w:val="bottom"/>
          </w:tcPr>
          <w:p w:rsidR="000C3C5E" w:rsidRDefault="000C3C5E" w:rsidP="002511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Легковий автомобіль А</w:t>
            </w:r>
            <w:r>
              <w:rPr>
                <w:rFonts w:ascii="Times New Roman" w:hAnsi="Times New Roman" w:cs="Times New Roman"/>
                <w:bCs/>
                <w:lang w:val="en-US"/>
              </w:rPr>
              <w:t>V</w:t>
            </w:r>
            <w:r>
              <w:rPr>
                <w:rFonts w:ascii="Times New Roman" w:hAnsi="Times New Roman" w:cs="Times New Roman"/>
                <w:bCs/>
              </w:rPr>
              <w:t>ЕО</w:t>
            </w:r>
            <w:r w:rsidRPr="00B92337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en-US"/>
              </w:rPr>
              <w:t>Shevrolet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="00B92337">
              <w:rPr>
                <w:rFonts w:ascii="Times New Roman" w:hAnsi="Times New Roman" w:cs="Times New Roman"/>
                <w:bCs/>
              </w:rPr>
              <w:t>, держ номер СА 44 73АА</w:t>
            </w:r>
          </w:p>
        </w:tc>
        <w:tc>
          <w:tcPr>
            <w:tcW w:w="553" w:type="dxa"/>
          </w:tcPr>
          <w:p w:rsidR="000C3C5E" w:rsidRPr="006D0052" w:rsidRDefault="00233EB1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0C3C5E" w:rsidRPr="006D0052" w:rsidRDefault="00B65DF4" w:rsidP="009C0DA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</w:t>
            </w:r>
            <w:r w:rsidR="00264EB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(КП «Тепломережа»)</w:t>
            </w:r>
          </w:p>
        </w:tc>
      </w:tr>
      <w:tr w:rsidR="000C3C5E" w:rsidRPr="006D0052" w:rsidTr="00C47CF2">
        <w:tc>
          <w:tcPr>
            <w:tcW w:w="861" w:type="dxa"/>
          </w:tcPr>
          <w:p w:rsidR="000C3C5E" w:rsidRDefault="000C3C5E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20</w:t>
            </w:r>
          </w:p>
        </w:tc>
        <w:tc>
          <w:tcPr>
            <w:tcW w:w="5484" w:type="dxa"/>
            <w:vAlign w:val="bottom"/>
          </w:tcPr>
          <w:p w:rsidR="000C3C5E" w:rsidRDefault="000C3C5E" w:rsidP="002511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Вантажний автомобіль ГАЗ 3307</w:t>
            </w:r>
            <w:r w:rsidR="00B92337">
              <w:rPr>
                <w:rFonts w:ascii="Times New Roman" w:hAnsi="Times New Roman" w:cs="Times New Roman"/>
                <w:bCs/>
              </w:rPr>
              <w:t>, держ номер 0866ВТ</w:t>
            </w:r>
          </w:p>
        </w:tc>
        <w:tc>
          <w:tcPr>
            <w:tcW w:w="553" w:type="dxa"/>
          </w:tcPr>
          <w:p w:rsidR="000C3C5E" w:rsidRPr="006D0052" w:rsidRDefault="00233EB1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0C3C5E" w:rsidRPr="006D0052" w:rsidRDefault="00B65DF4" w:rsidP="009C0DA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</w:t>
            </w:r>
            <w:r w:rsidR="00264EB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(( в оренді КП «Водопостачання та водовідведення»)</w:t>
            </w:r>
          </w:p>
        </w:tc>
      </w:tr>
      <w:tr w:rsidR="000C3C5E" w:rsidRPr="006D0052" w:rsidTr="00C47CF2">
        <w:tc>
          <w:tcPr>
            <w:tcW w:w="861" w:type="dxa"/>
          </w:tcPr>
          <w:p w:rsidR="000C3C5E" w:rsidRDefault="000C3C5E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21</w:t>
            </w:r>
          </w:p>
        </w:tc>
        <w:tc>
          <w:tcPr>
            <w:tcW w:w="5484" w:type="dxa"/>
            <w:vAlign w:val="bottom"/>
          </w:tcPr>
          <w:p w:rsidR="000C3C5E" w:rsidRDefault="000C3C5E" w:rsidP="002511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Вантажний автомобіль ЗІЛ 130</w:t>
            </w:r>
            <w:r w:rsidR="00B91512">
              <w:rPr>
                <w:rFonts w:ascii="Times New Roman" w:hAnsi="Times New Roman" w:cs="Times New Roman"/>
                <w:bCs/>
              </w:rPr>
              <w:t>, держ номер СА 5481АІ</w:t>
            </w:r>
          </w:p>
        </w:tc>
        <w:tc>
          <w:tcPr>
            <w:tcW w:w="553" w:type="dxa"/>
          </w:tcPr>
          <w:p w:rsidR="000C3C5E" w:rsidRPr="006D0052" w:rsidRDefault="00233EB1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0C3C5E" w:rsidRPr="006D0052" w:rsidRDefault="00B65DF4" w:rsidP="009C0DA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</w:t>
            </w:r>
            <w:r w:rsidR="00264EB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( в оренді КП «Водопостачання та водовідведення») </w:t>
            </w:r>
          </w:p>
        </w:tc>
      </w:tr>
      <w:tr w:rsidR="000C3C5E" w:rsidRPr="006D0052" w:rsidTr="00C47CF2">
        <w:tc>
          <w:tcPr>
            <w:tcW w:w="861" w:type="dxa"/>
          </w:tcPr>
          <w:p w:rsidR="000C3C5E" w:rsidRDefault="000C3C5E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22</w:t>
            </w:r>
          </w:p>
        </w:tc>
        <w:tc>
          <w:tcPr>
            <w:tcW w:w="5484" w:type="dxa"/>
            <w:vAlign w:val="bottom"/>
          </w:tcPr>
          <w:p w:rsidR="000C3C5E" w:rsidRDefault="000C3C5E" w:rsidP="002511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Вантажний автомобіль ГАЗ 5201</w:t>
            </w:r>
            <w:r w:rsidR="00B91512">
              <w:rPr>
                <w:rFonts w:ascii="Times New Roman" w:hAnsi="Times New Roman" w:cs="Times New Roman"/>
                <w:bCs/>
              </w:rPr>
              <w:t>, держ. номер 5478АІ</w:t>
            </w:r>
          </w:p>
        </w:tc>
        <w:tc>
          <w:tcPr>
            <w:tcW w:w="553" w:type="dxa"/>
          </w:tcPr>
          <w:p w:rsidR="000C3C5E" w:rsidRPr="006D0052" w:rsidRDefault="00233EB1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0C3C5E" w:rsidRPr="006D0052" w:rsidRDefault="00B65DF4" w:rsidP="009C0DA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</w:t>
            </w:r>
            <w:r w:rsidR="00264EB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( в оренді КП «Водопостачання та водовідведення»)</w:t>
            </w:r>
          </w:p>
        </w:tc>
      </w:tr>
      <w:tr w:rsidR="000C3C5E" w:rsidRPr="006D0052" w:rsidTr="00C47CF2">
        <w:tc>
          <w:tcPr>
            <w:tcW w:w="861" w:type="dxa"/>
          </w:tcPr>
          <w:p w:rsidR="000C3C5E" w:rsidRDefault="000C3C5E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23</w:t>
            </w:r>
          </w:p>
        </w:tc>
        <w:tc>
          <w:tcPr>
            <w:tcW w:w="5484" w:type="dxa"/>
            <w:vAlign w:val="bottom"/>
          </w:tcPr>
          <w:p w:rsidR="000C3C5E" w:rsidRDefault="000C3C5E" w:rsidP="002511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Вантажний автомобіль ГАЗ 5314</w:t>
            </w:r>
            <w:r w:rsidR="00B91512">
              <w:rPr>
                <w:rFonts w:ascii="Times New Roman" w:hAnsi="Times New Roman" w:cs="Times New Roman"/>
                <w:bCs/>
              </w:rPr>
              <w:t>, держ номер 2354 АМ</w:t>
            </w:r>
          </w:p>
        </w:tc>
        <w:tc>
          <w:tcPr>
            <w:tcW w:w="553" w:type="dxa"/>
          </w:tcPr>
          <w:p w:rsidR="000C3C5E" w:rsidRPr="006D0052" w:rsidRDefault="00233EB1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0C3C5E" w:rsidRPr="006D0052" w:rsidRDefault="00B65DF4" w:rsidP="009C0DA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</w:t>
            </w:r>
            <w:r w:rsidR="00264EB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( в оренді КП «Водопостачання та водовідведення»)</w:t>
            </w:r>
          </w:p>
        </w:tc>
      </w:tr>
      <w:tr w:rsidR="000C3C5E" w:rsidRPr="006D0052" w:rsidTr="00C47CF2">
        <w:tc>
          <w:tcPr>
            <w:tcW w:w="861" w:type="dxa"/>
          </w:tcPr>
          <w:p w:rsidR="000C3C5E" w:rsidRDefault="000C3C5E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24</w:t>
            </w:r>
          </w:p>
        </w:tc>
        <w:tc>
          <w:tcPr>
            <w:tcW w:w="5484" w:type="dxa"/>
            <w:vAlign w:val="bottom"/>
          </w:tcPr>
          <w:p w:rsidR="000C3C5E" w:rsidRDefault="000C3C5E" w:rsidP="002511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Вантажний автомобіль ГАЗ6615</w:t>
            </w:r>
            <w:r w:rsidR="00B91512">
              <w:rPr>
                <w:rFonts w:ascii="Times New Roman" w:hAnsi="Times New Roman" w:cs="Times New Roman"/>
                <w:bCs/>
              </w:rPr>
              <w:t>, держ. номер СА 9678ВС</w:t>
            </w:r>
          </w:p>
        </w:tc>
        <w:tc>
          <w:tcPr>
            <w:tcW w:w="553" w:type="dxa"/>
          </w:tcPr>
          <w:p w:rsidR="000C3C5E" w:rsidRPr="006D0052" w:rsidRDefault="00233EB1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0C3C5E" w:rsidRPr="006D0052" w:rsidRDefault="00B65DF4" w:rsidP="009C0DA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</w:t>
            </w:r>
            <w:r w:rsidR="00264EB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( в оренді КП «Водопостачання та водовідведення»)</w:t>
            </w:r>
          </w:p>
        </w:tc>
      </w:tr>
      <w:tr w:rsidR="000C3C5E" w:rsidRPr="006D0052" w:rsidTr="00C47CF2">
        <w:tc>
          <w:tcPr>
            <w:tcW w:w="861" w:type="dxa"/>
          </w:tcPr>
          <w:p w:rsidR="000C3C5E" w:rsidRDefault="000C3C5E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25</w:t>
            </w:r>
          </w:p>
        </w:tc>
        <w:tc>
          <w:tcPr>
            <w:tcW w:w="5484" w:type="dxa"/>
            <w:vAlign w:val="bottom"/>
          </w:tcPr>
          <w:p w:rsidR="000C3C5E" w:rsidRDefault="00E83BE6" w:rsidP="002511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Легковий</w:t>
            </w:r>
            <w:r w:rsidR="000C3C5E">
              <w:rPr>
                <w:rFonts w:ascii="Times New Roman" w:hAnsi="Times New Roman" w:cs="Times New Roman"/>
                <w:bCs/>
              </w:rPr>
              <w:t xml:space="preserve"> автомобіль ВАЗ 2106</w:t>
            </w:r>
            <w:r w:rsidR="00B91512">
              <w:rPr>
                <w:rFonts w:ascii="Times New Roman" w:hAnsi="Times New Roman" w:cs="Times New Roman"/>
                <w:bCs/>
              </w:rPr>
              <w:t>, держ номер СА 3292 ВА</w:t>
            </w:r>
          </w:p>
        </w:tc>
        <w:tc>
          <w:tcPr>
            <w:tcW w:w="553" w:type="dxa"/>
          </w:tcPr>
          <w:p w:rsidR="000C3C5E" w:rsidRPr="006D0052" w:rsidRDefault="00233EB1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0C3C5E" w:rsidRPr="006D0052" w:rsidRDefault="00B65DF4" w:rsidP="009C0DA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</w:t>
            </w:r>
            <w:r w:rsidR="00264EB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( в оренді КП «Водопостачання та водовідведення»)</w:t>
            </w:r>
          </w:p>
        </w:tc>
      </w:tr>
      <w:tr w:rsidR="000C3C5E" w:rsidRPr="006D0052" w:rsidTr="00C47CF2">
        <w:tc>
          <w:tcPr>
            <w:tcW w:w="861" w:type="dxa"/>
          </w:tcPr>
          <w:p w:rsidR="000C3C5E" w:rsidRDefault="000C3C5E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26</w:t>
            </w:r>
          </w:p>
        </w:tc>
        <w:tc>
          <w:tcPr>
            <w:tcW w:w="5484" w:type="dxa"/>
            <w:vAlign w:val="bottom"/>
          </w:tcPr>
          <w:p w:rsidR="000C3C5E" w:rsidRPr="00B91512" w:rsidRDefault="000C3C5E" w:rsidP="002511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Легковий автомобіль</w:t>
            </w:r>
            <w:r w:rsidRPr="00B91512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en-US"/>
              </w:rPr>
              <w:t>DACIA</w:t>
            </w:r>
            <w:r w:rsidRPr="00B91512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en-US"/>
              </w:rPr>
              <w:t>LOGAN</w:t>
            </w:r>
            <w:r w:rsidR="00B91512">
              <w:rPr>
                <w:rFonts w:ascii="Times New Roman" w:hAnsi="Times New Roman" w:cs="Times New Roman"/>
                <w:bCs/>
              </w:rPr>
              <w:t>, держ номер СА 3038 ВТ</w:t>
            </w:r>
          </w:p>
        </w:tc>
        <w:tc>
          <w:tcPr>
            <w:tcW w:w="553" w:type="dxa"/>
          </w:tcPr>
          <w:p w:rsidR="000C3C5E" w:rsidRPr="006D0052" w:rsidRDefault="00233EB1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0C3C5E" w:rsidRPr="006D0052" w:rsidRDefault="00B65DF4" w:rsidP="009C0DA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</w:t>
            </w:r>
            <w:r w:rsidR="00264EB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( в оренді КП «Водопостачання та водовідведення»)</w:t>
            </w:r>
          </w:p>
        </w:tc>
      </w:tr>
      <w:tr w:rsidR="000C3C5E" w:rsidRPr="006D0052" w:rsidTr="00C47CF2">
        <w:tc>
          <w:tcPr>
            <w:tcW w:w="861" w:type="dxa"/>
          </w:tcPr>
          <w:p w:rsidR="000C3C5E" w:rsidRDefault="000C3C5E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27</w:t>
            </w:r>
          </w:p>
        </w:tc>
        <w:tc>
          <w:tcPr>
            <w:tcW w:w="5484" w:type="dxa"/>
            <w:vAlign w:val="bottom"/>
          </w:tcPr>
          <w:p w:rsidR="000C3C5E" w:rsidRPr="00B91512" w:rsidRDefault="000C3C5E" w:rsidP="002511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Сміттєвоз</w:t>
            </w:r>
            <w:r w:rsidRPr="00B91512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en-US"/>
              </w:rPr>
              <w:t>ISUZU</w:t>
            </w:r>
            <w:r w:rsidRPr="00B91512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en-US"/>
              </w:rPr>
              <w:t>TORA</w:t>
            </w:r>
            <w:r w:rsidR="00B91512">
              <w:rPr>
                <w:rFonts w:ascii="Times New Roman" w:hAnsi="Times New Roman" w:cs="Times New Roman"/>
                <w:bCs/>
              </w:rPr>
              <w:t>, держ номер СА 0496 НВ</w:t>
            </w:r>
          </w:p>
        </w:tc>
        <w:tc>
          <w:tcPr>
            <w:tcW w:w="553" w:type="dxa"/>
          </w:tcPr>
          <w:p w:rsidR="000C3C5E" w:rsidRPr="006D0052" w:rsidRDefault="00233EB1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0C3C5E" w:rsidRPr="006D0052" w:rsidRDefault="00B65DF4" w:rsidP="009C0DA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</w:t>
            </w:r>
            <w:r w:rsidR="00264EB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</w:p>
        </w:tc>
      </w:tr>
      <w:tr w:rsidR="000C3C5E" w:rsidRPr="006D0052" w:rsidTr="00C47CF2">
        <w:tc>
          <w:tcPr>
            <w:tcW w:w="861" w:type="dxa"/>
          </w:tcPr>
          <w:p w:rsidR="000C3C5E" w:rsidRDefault="000C3C5E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28</w:t>
            </w:r>
          </w:p>
        </w:tc>
        <w:tc>
          <w:tcPr>
            <w:tcW w:w="5484" w:type="dxa"/>
            <w:vAlign w:val="bottom"/>
          </w:tcPr>
          <w:p w:rsidR="000C3C5E" w:rsidRPr="00951A52" w:rsidRDefault="000C3C5E" w:rsidP="00251163">
            <w:pPr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Автомобіль ГАЗ 32214</w:t>
            </w:r>
            <w:r w:rsidR="00B91512">
              <w:rPr>
                <w:rFonts w:ascii="Times New Roman" w:hAnsi="Times New Roman" w:cs="Times New Roman"/>
                <w:bCs/>
              </w:rPr>
              <w:t>, СА 8771 ІВ</w:t>
            </w:r>
          </w:p>
        </w:tc>
        <w:tc>
          <w:tcPr>
            <w:tcW w:w="553" w:type="dxa"/>
          </w:tcPr>
          <w:p w:rsidR="000C3C5E" w:rsidRPr="006D0052" w:rsidRDefault="00233EB1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0C3C5E" w:rsidRPr="006D0052" w:rsidRDefault="00B65DF4" w:rsidP="009C0DA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</w:t>
            </w:r>
            <w:r w:rsidR="00264EB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(( в оренді КП «Водопостачання та водовідведення»)</w:t>
            </w:r>
          </w:p>
        </w:tc>
      </w:tr>
      <w:tr w:rsidR="000C3C5E" w:rsidRPr="006D0052" w:rsidTr="00C47CF2">
        <w:tc>
          <w:tcPr>
            <w:tcW w:w="861" w:type="dxa"/>
          </w:tcPr>
          <w:p w:rsidR="000C3C5E" w:rsidRDefault="000C3C5E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484" w:type="dxa"/>
            <w:vAlign w:val="bottom"/>
          </w:tcPr>
          <w:p w:rsidR="000C3C5E" w:rsidRPr="00B65DF4" w:rsidRDefault="000C3C5E" w:rsidP="009278C1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Транспортні засоби, </w:t>
            </w: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щ</w:t>
            </w:r>
            <w:r w:rsidR="00535B07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о перебувають на балансі</w:t>
            </w: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 комунального підприємства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 </w:t>
            </w: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«Виробниче житлове ремонтно-експлуатаційне управління»</w:t>
            </w:r>
          </w:p>
        </w:tc>
        <w:tc>
          <w:tcPr>
            <w:tcW w:w="553" w:type="dxa"/>
          </w:tcPr>
          <w:p w:rsidR="000C3C5E" w:rsidRPr="006D0052" w:rsidRDefault="000C3C5E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991" w:type="dxa"/>
          </w:tcPr>
          <w:p w:rsidR="000C3C5E" w:rsidRPr="003918E4" w:rsidRDefault="00211B78" w:rsidP="009C0DAA">
            <w:pPr>
              <w:rPr>
                <w:rFonts w:ascii="Times New Roman" w:hAnsi="Times New Roman" w:cs="Times New Roman"/>
                <w:color w:val="auto"/>
              </w:rPr>
            </w:pPr>
            <w:r w:rsidRPr="003918E4">
              <w:rPr>
                <w:rFonts w:ascii="Times New Roman" w:hAnsi="Times New Roman" w:cs="Times New Roman"/>
                <w:color w:val="auto"/>
              </w:rPr>
              <w:t>м. Звенигородка, вул. О. Кошиця, 13 б</w:t>
            </w:r>
          </w:p>
        </w:tc>
      </w:tr>
      <w:tr w:rsidR="000C3C5E" w:rsidRPr="006D0052" w:rsidTr="00C47CF2">
        <w:tc>
          <w:tcPr>
            <w:tcW w:w="861" w:type="dxa"/>
          </w:tcPr>
          <w:p w:rsidR="000C3C5E" w:rsidRDefault="000844A0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5484" w:type="dxa"/>
            <w:vAlign w:val="bottom"/>
          </w:tcPr>
          <w:p w:rsidR="000C3C5E" w:rsidRDefault="000844A0" w:rsidP="002511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Бульдозер </w:t>
            </w:r>
            <w:r w:rsidR="000C3C5E">
              <w:rPr>
                <w:rFonts w:ascii="Times New Roman" w:hAnsi="Times New Roman" w:cs="Times New Roman"/>
                <w:bCs/>
              </w:rPr>
              <w:t>Т 170</w:t>
            </w:r>
          </w:p>
        </w:tc>
        <w:tc>
          <w:tcPr>
            <w:tcW w:w="553" w:type="dxa"/>
          </w:tcPr>
          <w:p w:rsidR="000C3C5E" w:rsidRPr="006D0052" w:rsidRDefault="00CF1ECD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0C3C5E" w:rsidRPr="006D0052" w:rsidRDefault="00B65DF4" w:rsidP="009C0DA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</w:t>
            </w:r>
          </w:p>
        </w:tc>
      </w:tr>
      <w:tr w:rsidR="000C3C5E" w:rsidRPr="006D0052" w:rsidTr="00C47CF2">
        <w:tc>
          <w:tcPr>
            <w:tcW w:w="861" w:type="dxa"/>
          </w:tcPr>
          <w:p w:rsidR="000C3C5E" w:rsidRDefault="000844A0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5484" w:type="dxa"/>
            <w:vAlign w:val="bottom"/>
          </w:tcPr>
          <w:p w:rsidR="000C3C5E" w:rsidRDefault="000C3C5E" w:rsidP="002511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Сміттєвоз ВЛІВ СУПЕР Міні Б 9-10</w:t>
            </w:r>
          </w:p>
        </w:tc>
        <w:tc>
          <w:tcPr>
            <w:tcW w:w="553" w:type="dxa"/>
          </w:tcPr>
          <w:p w:rsidR="000C3C5E" w:rsidRPr="006D0052" w:rsidRDefault="00CF1ECD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0C3C5E" w:rsidRPr="006D0052" w:rsidRDefault="00B65DF4" w:rsidP="009C0DA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</w:t>
            </w:r>
          </w:p>
        </w:tc>
      </w:tr>
      <w:tr w:rsidR="000C3C5E" w:rsidRPr="006D0052" w:rsidTr="00C47CF2">
        <w:tc>
          <w:tcPr>
            <w:tcW w:w="861" w:type="dxa"/>
          </w:tcPr>
          <w:p w:rsidR="000C3C5E" w:rsidRDefault="000844A0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</w:p>
        </w:tc>
        <w:tc>
          <w:tcPr>
            <w:tcW w:w="5484" w:type="dxa"/>
            <w:vAlign w:val="bottom"/>
          </w:tcPr>
          <w:p w:rsidR="000C3C5E" w:rsidRDefault="000C3C5E" w:rsidP="002511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Трактор ПТС -77</w:t>
            </w:r>
            <w:r w:rsidR="000844A0">
              <w:rPr>
                <w:rFonts w:ascii="Times New Roman" w:hAnsi="Times New Roman" w:cs="Times New Roman"/>
                <w:bCs/>
              </w:rPr>
              <w:t>, № 83-64 ХВ</w:t>
            </w:r>
          </w:p>
        </w:tc>
        <w:tc>
          <w:tcPr>
            <w:tcW w:w="553" w:type="dxa"/>
          </w:tcPr>
          <w:p w:rsidR="000C3C5E" w:rsidRPr="006D0052" w:rsidRDefault="00CF1ECD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0C3C5E" w:rsidRPr="006D0052" w:rsidRDefault="00B65DF4" w:rsidP="009C0DA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</w:t>
            </w:r>
          </w:p>
        </w:tc>
      </w:tr>
      <w:tr w:rsidR="000844A0" w:rsidRPr="006D0052" w:rsidTr="00C47CF2">
        <w:tc>
          <w:tcPr>
            <w:tcW w:w="861" w:type="dxa"/>
          </w:tcPr>
          <w:p w:rsidR="000844A0" w:rsidRDefault="000844A0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5484" w:type="dxa"/>
            <w:vAlign w:val="bottom"/>
          </w:tcPr>
          <w:p w:rsidR="000844A0" w:rsidRDefault="000844A0" w:rsidP="002511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Автомобіль ТВГ -15(вишка) 90-32</w:t>
            </w:r>
          </w:p>
        </w:tc>
        <w:tc>
          <w:tcPr>
            <w:tcW w:w="553" w:type="dxa"/>
          </w:tcPr>
          <w:p w:rsidR="000844A0" w:rsidRPr="006D0052" w:rsidRDefault="00CF1ECD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0844A0" w:rsidRPr="006D0052" w:rsidRDefault="00B65DF4" w:rsidP="009C0DA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</w:t>
            </w:r>
          </w:p>
        </w:tc>
      </w:tr>
      <w:tr w:rsidR="000844A0" w:rsidRPr="006D0052" w:rsidTr="00C47CF2">
        <w:tc>
          <w:tcPr>
            <w:tcW w:w="861" w:type="dxa"/>
          </w:tcPr>
          <w:p w:rsidR="000844A0" w:rsidRDefault="000844A0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</w:t>
            </w:r>
          </w:p>
        </w:tc>
        <w:tc>
          <w:tcPr>
            <w:tcW w:w="5484" w:type="dxa"/>
            <w:vAlign w:val="bottom"/>
          </w:tcPr>
          <w:p w:rsidR="000844A0" w:rsidRDefault="000844A0" w:rsidP="002511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Трактор одновісний та навісне обладнання</w:t>
            </w:r>
          </w:p>
        </w:tc>
        <w:tc>
          <w:tcPr>
            <w:tcW w:w="553" w:type="dxa"/>
          </w:tcPr>
          <w:p w:rsidR="000844A0" w:rsidRPr="006D0052" w:rsidRDefault="00CF1ECD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0844A0" w:rsidRPr="006D0052" w:rsidRDefault="00B65DF4" w:rsidP="009C0DA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</w:t>
            </w:r>
          </w:p>
        </w:tc>
      </w:tr>
      <w:tr w:rsidR="000844A0" w:rsidRPr="006D0052" w:rsidTr="00C47CF2">
        <w:tc>
          <w:tcPr>
            <w:tcW w:w="861" w:type="dxa"/>
          </w:tcPr>
          <w:p w:rsidR="000844A0" w:rsidRDefault="000844A0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</w:t>
            </w:r>
          </w:p>
        </w:tc>
        <w:tc>
          <w:tcPr>
            <w:tcW w:w="5484" w:type="dxa"/>
            <w:vAlign w:val="bottom"/>
          </w:tcPr>
          <w:p w:rsidR="000844A0" w:rsidRDefault="000844A0" w:rsidP="002511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ДТ 75 оренда в ПТМ</w:t>
            </w:r>
          </w:p>
        </w:tc>
        <w:tc>
          <w:tcPr>
            <w:tcW w:w="553" w:type="dxa"/>
          </w:tcPr>
          <w:p w:rsidR="000844A0" w:rsidRPr="006D0052" w:rsidRDefault="00CF1ECD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0844A0" w:rsidRPr="006D0052" w:rsidRDefault="00B65DF4" w:rsidP="009C0DA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</w:t>
            </w:r>
          </w:p>
        </w:tc>
      </w:tr>
      <w:tr w:rsidR="00983528" w:rsidRPr="006D0052" w:rsidTr="00C47CF2">
        <w:tc>
          <w:tcPr>
            <w:tcW w:w="861" w:type="dxa"/>
          </w:tcPr>
          <w:p w:rsidR="00983528" w:rsidRDefault="00983528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484" w:type="dxa"/>
            <w:vAlign w:val="bottom"/>
          </w:tcPr>
          <w:p w:rsidR="00983528" w:rsidRDefault="00983528" w:rsidP="009278C1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Транспортні засоби, </w:t>
            </w: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щ</w:t>
            </w:r>
            <w:r w:rsidR="00535B07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о перебувають на балансі</w:t>
            </w: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 комунального підприємства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 теплових мереж</w:t>
            </w:r>
          </w:p>
        </w:tc>
        <w:tc>
          <w:tcPr>
            <w:tcW w:w="553" w:type="dxa"/>
          </w:tcPr>
          <w:p w:rsidR="00983528" w:rsidRPr="006D0052" w:rsidRDefault="00983528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991" w:type="dxa"/>
          </w:tcPr>
          <w:p w:rsidR="00983528" w:rsidRPr="003918E4" w:rsidRDefault="003918E4" w:rsidP="009C0DAA">
            <w:pPr>
              <w:rPr>
                <w:rFonts w:ascii="Times New Roman" w:hAnsi="Times New Roman" w:cs="Times New Roman"/>
                <w:color w:val="auto"/>
              </w:rPr>
            </w:pPr>
            <w:r w:rsidRPr="003918E4">
              <w:rPr>
                <w:rFonts w:ascii="Times New Roman" w:hAnsi="Times New Roman" w:cs="Times New Roman"/>
                <w:color w:val="auto"/>
              </w:rPr>
              <w:t>м. Звенигородка, вул. Кримського, 2</w:t>
            </w:r>
            <w:r>
              <w:rPr>
                <w:rFonts w:ascii="Times New Roman" w:hAnsi="Times New Roman" w:cs="Times New Roman"/>
                <w:color w:val="auto"/>
              </w:rPr>
              <w:t>5</w:t>
            </w:r>
          </w:p>
        </w:tc>
      </w:tr>
      <w:tr w:rsidR="00711716" w:rsidRPr="006D0052" w:rsidTr="00C47CF2">
        <w:tc>
          <w:tcPr>
            <w:tcW w:w="861" w:type="dxa"/>
          </w:tcPr>
          <w:p w:rsidR="00711716" w:rsidRDefault="00C63CC4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5484" w:type="dxa"/>
            <w:vAlign w:val="bottom"/>
          </w:tcPr>
          <w:p w:rsidR="00711716" w:rsidRPr="00C402DA" w:rsidRDefault="00C402DA" w:rsidP="000844A0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Автомашина Г</w:t>
            </w:r>
            <w:r w:rsidR="00711716" w:rsidRPr="00C402D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АЗ 93, 3464 ЧКР</w:t>
            </w:r>
          </w:p>
        </w:tc>
        <w:tc>
          <w:tcPr>
            <w:tcW w:w="553" w:type="dxa"/>
          </w:tcPr>
          <w:p w:rsidR="00711716" w:rsidRPr="006D0052" w:rsidRDefault="00233EB1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711716" w:rsidRPr="006D0052" w:rsidRDefault="00B65DF4" w:rsidP="009C0DA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</w:t>
            </w:r>
          </w:p>
        </w:tc>
      </w:tr>
      <w:tr w:rsidR="00711716" w:rsidRPr="006D0052" w:rsidTr="00C47CF2">
        <w:tc>
          <w:tcPr>
            <w:tcW w:w="861" w:type="dxa"/>
          </w:tcPr>
          <w:p w:rsidR="00711716" w:rsidRDefault="00C63CC4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5484" w:type="dxa"/>
            <w:vAlign w:val="bottom"/>
          </w:tcPr>
          <w:p w:rsidR="00711716" w:rsidRPr="00C402DA" w:rsidRDefault="00711716" w:rsidP="000844A0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C402D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Автомобіль УАЗ</w:t>
            </w:r>
            <w:r w:rsidR="00F24AB6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, СА 1037 АТ</w:t>
            </w:r>
          </w:p>
        </w:tc>
        <w:tc>
          <w:tcPr>
            <w:tcW w:w="553" w:type="dxa"/>
          </w:tcPr>
          <w:p w:rsidR="00711716" w:rsidRPr="006D0052" w:rsidRDefault="00233EB1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711716" w:rsidRPr="006D0052" w:rsidRDefault="00B65DF4" w:rsidP="009C0DA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</w:t>
            </w:r>
          </w:p>
        </w:tc>
      </w:tr>
      <w:tr w:rsidR="00711716" w:rsidRPr="006D0052" w:rsidTr="00C47CF2">
        <w:tc>
          <w:tcPr>
            <w:tcW w:w="861" w:type="dxa"/>
          </w:tcPr>
          <w:p w:rsidR="00711716" w:rsidRDefault="00C63CC4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</w:p>
        </w:tc>
        <w:tc>
          <w:tcPr>
            <w:tcW w:w="5484" w:type="dxa"/>
            <w:vAlign w:val="bottom"/>
          </w:tcPr>
          <w:p w:rsidR="00711716" w:rsidRPr="00C402DA" w:rsidRDefault="00711716" w:rsidP="000844A0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C402D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Бульдозер ДТ 75</w:t>
            </w:r>
          </w:p>
        </w:tc>
        <w:tc>
          <w:tcPr>
            <w:tcW w:w="553" w:type="dxa"/>
          </w:tcPr>
          <w:p w:rsidR="00711716" w:rsidRPr="006D0052" w:rsidRDefault="00233EB1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711716" w:rsidRPr="006D0052" w:rsidRDefault="00B65DF4" w:rsidP="009C0DA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</w:t>
            </w:r>
          </w:p>
        </w:tc>
      </w:tr>
      <w:tr w:rsidR="00711716" w:rsidRPr="006D0052" w:rsidTr="00C47CF2">
        <w:tc>
          <w:tcPr>
            <w:tcW w:w="861" w:type="dxa"/>
          </w:tcPr>
          <w:p w:rsidR="00711716" w:rsidRDefault="00C63CC4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5484" w:type="dxa"/>
            <w:vAlign w:val="bottom"/>
          </w:tcPr>
          <w:p w:rsidR="00711716" w:rsidRPr="00C402DA" w:rsidRDefault="00C402DA" w:rsidP="000844A0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C402D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Автомобіль КО 413 33-07</w:t>
            </w:r>
          </w:p>
        </w:tc>
        <w:tc>
          <w:tcPr>
            <w:tcW w:w="553" w:type="dxa"/>
          </w:tcPr>
          <w:p w:rsidR="00711716" w:rsidRPr="006D0052" w:rsidRDefault="00233EB1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711716" w:rsidRPr="006D0052" w:rsidRDefault="00B65DF4" w:rsidP="009C0DA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</w:t>
            </w:r>
          </w:p>
        </w:tc>
      </w:tr>
      <w:tr w:rsidR="00C402DA" w:rsidRPr="006D0052" w:rsidTr="00C47CF2">
        <w:tc>
          <w:tcPr>
            <w:tcW w:w="861" w:type="dxa"/>
          </w:tcPr>
          <w:p w:rsidR="00C402DA" w:rsidRDefault="00C63CC4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</w:t>
            </w:r>
          </w:p>
        </w:tc>
        <w:tc>
          <w:tcPr>
            <w:tcW w:w="5484" w:type="dxa"/>
            <w:vAlign w:val="bottom"/>
          </w:tcPr>
          <w:p w:rsidR="00C402DA" w:rsidRPr="00C402DA" w:rsidRDefault="00C402DA" w:rsidP="000844A0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C402D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Бульдозер Т 170 ДЗ 171</w:t>
            </w:r>
          </w:p>
        </w:tc>
        <w:tc>
          <w:tcPr>
            <w:tcW w:w="553" w:type="dxa"/>
          </w:tcPr>
          <w:p w:rsidR="00C402DA" w:rsidRPr="006D0052" w:rsidRDefault="00233EB1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C402DA" w:rsidRPr="006D0052" w:rsidRDefault="00B65DF4" w:rsidP="009C0DA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</w:t>
            </w:r>
          </w:p>
        </w:tc>
      </w:tr>
      <w:tr w:rsidR="00C402DA" w:rsidRPr="006D0052" w:rsidTr="00C47CF2">
        <w:tc>
          <w:tcPr>
            <w:tcW w:w="861" w:type="dxa"/>
          </w:tcPr>
          <w:p w:rsidR="00C402DA" w:rsidRDefault="00C63CC4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</w:t>
            </w:r>
          </w:p>
        </w:tc>
        <w:tc>
          <w:tcPr>
            <w:tcW w:w="5484" w:type="dxa"/>
            <w:vAlign w:val="bottom"/>
          </w:tcPr>
          <w:p w:rsidR="00C402DA" w:rsidRPr="00C402DA" w:rsidRDefault="00C402DA" w:rsidP="000844A0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C402D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Автомобіль ГАЗ 3110 «Волга»</w:t>
            </w:r>
          </w:p>
        </w:tc>
        <w:tc>
          <w:tcPr>
            <w:tcW w:w="553" w:type="dxa"/>
          </w:tcPr>
          <w:p w:rsidR="00C402DA" w:rsidRPr="006D0052" w:rsidRDefault="00233EB1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C402DA" w:rsidRPr="006D0052" w:rsidRDefault="00B65DF4" w:rsidP="009C0DA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м. Звенигородка</w:t>
            </w:r>
          </w:p>
        </w:tc>
      </w:tr>
      <w:tr w:rsidR="00C402DA" w:rsidRPr="006D0052" w:rsidTr="00C47CF2">
        <w:tc>
          <w:tcPr>
            <w:tcW w:w="861" w:type="dxa"/>
          </w:tcPr>
          <w:p w:rsidR="00C402DA" w:rsidRDefault="00C402DA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484" w:type="dxa"/>
            <w:vAlign w:val="bottom"/>
          </w:tcPr>
          <w:p w:rsidR="00C402DA" w:rsidRDefault="00C402DA" w:rsidP="009278C1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Транспортні засоби, </w:t>
            </w:r>
            <w:r w:rsidR="00535B07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що перебувають балансі</w:t>
            </w:r>
            <w:r w:rsidR="00233EB1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 КНП «Звенигородський центр первинної медико-санітарної допомоги»</w:t>
            </w:r>
          </w:p>
        </w:tc>
        <w:tc>
          <w:tcPr>
            <w:tcW w:w="553" w:type="dxa"/>
          </w:tcPr>
          <w:p w:rsidR="00C402DA" w:rsidRPr="006D0052" w:rsidRDefault="00C402DA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991" w:type="dxa"/>
          </w:tcPr>
          <w:p w:rsidR="00C402DA" w:rsidRPr="003918E4" w:rsidRDefault="003918E4" w:rsidP="009C0DAA">
            <w:pPr>
              <w:rPr>
                <w:rFonts w:ascii="Times New Roman" w:hAnsi="Times New Roman" w:cs="Times New Roman"/>
                <w:color w:val="auto"/>
              </w:rPr>
            </w:pPr>
            <w:r w:rsidRPr="003918E4">
              <w:rPr>
                <w:rFonts w:ascii="Times New Roman" w:hAnsi="Times New Roman" w:cs="Times New Roman"/>
                <w:color w:val="auto"/>
              </w:rPr>
              <w:t>м. Звенигородка, вул. І. Сошенка, 43б</w:t>
            </w:r>
          </w:p>
        </w:tc>
      </w:tr>
      <w:tr w:rsidR="00233EB1" w:rsidRPr="000A5C42" w:rsidTr="00C47CF2">
        <w:tc>
          <w:tcPr>
            <w:tcW w:w="861" w:type="dxa"/>
          </w:tcPr>
          <w:p w:rsidR="00233EB1" w:rsidRPr="000A5C42" w:rsidRDefault="00233EB1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0A5C4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5484" w:type="dxa"/>
            <w:vAlign w:val="bottom"/>
          </w:tcPr>
          <w:p w:rsidR="00233EB1" w:rsidRPr="000A5C42" w:rsidRDefault="00233EB1" w:rsidP="00C402DA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0A5C4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Автомобіль ЗАЗ 110307, держ.  номер  СА 1812 АН, 2008 року</w:t>
            </w:r>
          </w:p>
        </w:tc>
        <w:tc>
          <w:tcPr>
            <w:tcW w:w="553" w:type="dxa"/>
          </w:tcPr>
          <w:p w:rsidR="00233EB1" w:rsidRPr="000A5C42" w:rsidRDefault="00233EB1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0A5C4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233EB1" w:rsidRPr="000A5C42" w:rsidRDefault="00C47CF2" w:rsidP="009C0DAA">
            <w:pPr>
              <w:rPr>
                <w:rFonts w:ascii="Times New Roman" w:hAnsi="Times New Roman" w:cs="Times New Roman"/>
                <w:color w:val="auto"/>
              </w:rPr>
            </w:pPr>
            <w:r w:rsidRPr="000A5C42">
              <w:rPr>
                <w:rFonts w:ascii="Times New Roman" w:hAnsi="Times New Roman" w:cs="Times New Roman"/>
                <w:color w:val="auto"/>
              </w:rPr>
              <w:t>с. Рижанівка, амбул</w:t>
            </w:r>
            <w:r w:rsidR="000A5C42">
              <w:rPr>
                <w:rFonts w:ascii="Times New Roman" w:hAnsi="Times New Roman" w:cs="Times New Roman"/>
                <w:color w:val="auto"/>
              </w:rPr>
              <w:t>аторія</w:t>
            </w:r>
          </w:p>
        </w:tc>
      </w:tr>
      <w:tr w:rsidR="00233EB1" w:rsidRPr="000A5C42" w:rsidTr="00C47CF2">
        <w:tc>
          <w:tcPr>
            <w:tcW w:w="861" w:type="dxa"/>
          </w:tcPr>
          <w:p w:rsidR="00233EB1" w:rsidRPr="000A5C42" w:rsidRDefault="00233EB1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0A5C4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5484" w:type="dxa"/>
            <w:vAlign w:val="bottom"/>
          </w:tcPr>
          <w:p w:rsidR="00233EB1" w:rsidRPr="000A5C42" w:rsidRDefault="00233EB1" w:rsidP="00C402DA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0A5C4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Автомобіль УАЗ 3962, держ. номер СА 79</w:t>
            </w:r>
            <w:r w:rsidR="004D6C39" w:rsidRPr="000A5C4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-</w:t>
            </w:r>
            <w:r w:rsidRPr="000A5C4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35 ВХ 2001року</w:t>
            </w:r>
          </w:p>
        </w:tc>
        <w:tc>
          <w:tcPr>
            <w:tcW w:w="553" w:type="dxa"/>
          </w:tcPr>
          <w:p w:rsidR="00233EB1" w:rsidRPr="000A5C42" w:rsidRDefault="00233EB1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0A5C4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</w:tcPr>
          <w:p w:rsidR="00233EB1" w:rsidRPr="000A5C42" w:rsidRDefault="00C47CF2" w:rsidP="009C0DAA">
            <w:pPr>
              <w:rPr>
                <w:rFonts w:ascii="Times New Roman" w:hAnsi="Times New Roman" w:cs="Times New Roman"/>
                <w:color w:val="auto"/>
              </w:rPr>
            </w:pPr>
            <w:r w:rsidRPr="000A5C42">
              <w:rPr>
                <w:rFonts w:ascii="Times New Roman" w:hAnsi="Times New Roman" w:cs="Times New Roman"/>
                <w:color w:val="auto"/>
              </w:rPr>
              <w:t>с. Моринці амбул</w:t>
            </w:r>
            <w:r w:rsidR="00ED7203">
              <w:rPr>
                <w:rFonts w:ascii="Times New Roman" w:hAnsi="Times New Roman" w:cs="Times New Roman"/>
                <w:color w:val="auto"/>
              </w:rPr>
              <w:t>аторія</w:t>
            </w:r>
          </w:p>
        </w:tc>
      </w:tr>
      <w:tr w:rsidR="009076A9" w:rsidRPr="000A5C42" w:rsidTr="00C47CF2">
        <w:tc>
          <w:tcPr>
            <w:tcW w:w="861" w:type="dxa"/>
          </w:tcPr>
          <w:p w:rsidR="009076A9" w:rsidRPr="000A5C42" w:rsidRDefault="004D6C39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0A5C4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lastRenderedPageBreak/>
              <w:t>3</w:t>
            </w:r>
          </w:p>
        </w:tc>
        <w:tc>
          <w:tcPr>
            <w:tcW w:w="5484" w:type="dxa"/>
            <w:vAlign w:val="bottom"/>
          </w:tcPr>
          <w:p w:rsidR="009076A9" w:rsidRPr="000A5C42" w:rsidRDefault="009076A9" w:rsidP="005A1A25">
            <w:pPr>
              <w:rPr>
                <w:rFonts w:ascii="Times New Roman" w:hAnsi="Times New Roman" w:cs="Times New Roman"/>
              </w:rPr>
            </w:pPr>
            <w:r w:rsidRPr="000A5C42">
              <w:rPr>
                <w:rFonts w:ascii="Times New Roman" w:hAnsi="Times New Roman" w:cs="Times New Roman"/>
              </w:rPr>
              <w:t>Автомобіль УАЗ 3962, держ номер СА 07-01АВ</w:t>
            </w:r>
            <w:r w:rsidR="00264F62" w:rsidRPr="000A5C42">
              <w:rPr>
                <w:rFonts w:ascii="Times New Roman" w:hAnsi="Times New Roman" w:cs="Times New Roman"/>
              </w:rPr>
              <w:t>, 2004р</w:t>
            </w:r>
          </w:p>
        </w:tc>
        <w:tc>
          <w:tcPr>
            <w:tcW w:w="553" w:type="dxa"/>
          </w:tcPr>
          <w:p w:rsidR="009076A9" w:rsidRPr="000A5C42" w:rsidRDefault="00ED7203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  <w:vAlign w:val="bottom"/>
          </w:tcPr>
          <w:p w:rsidR="009076A9" w:rsidRPr="000A5C42" w:rsidRDefault="00C47CF2">
            <w:pPr>
              <w:rPr>
                <w:rFonts w:ascii="Times New Roman" w:hAnsi="Times New Roman" w:cs="Times New Roman"/>
              </w:rPr>
            </w:pPr>
            <w:r w:rsidRPr="000A5C42">
              <w:rPr>
                <w:rFonts w:ascii="Times New Roman" w:hAnsi="Times New Roman" w:cs="Times New Roman"/>
              </w:rPr>
              <w:t>м. Звенигородка, амб. № 1</w:t>
            </w:r>
          </w:p>
        </w:tc>
      </w:tr>
      <w:tr w:rsidR="009076A9" w:rsidRPr="000A5C42" w:rsidTr="00C47CF2">
        <w:tc>
          <w:tcPr>
            <w:tcW w:w="861" w:type="dxa"/>
          </w:tcPr>
          <w:p w:rsidR="009076A9" w:rsidRPr="000A5C42" w:rsidRDefault="004D6C39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0A5C4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5484" w:type="dxa"/>
            <w:vAlign w:val="bottom"/>
          </w:tcPr>
          <w:p w:rsidR="009076A9" w:rsidRPr="000A5C42" w:rsidRDefault="009076A9" w:rsidP="005A1A25">
            <w:pPr>
              <w:rPr>
                <w:rFonts w:ascii="Times New Roman" w:hAnsi="Times New Roman" w:cs="Times New Roman"/>
              </w:rPr>
            </w:pPr>
            <w:r w:rsidRPr="000A5C42">
              <w:rPr>
                <w:rFonts w:ascii="Times New Roman" w:hAnsi="Times New Roman" w:cs="Times New Roman"/>
              </w:rPr>
              <w:t>Автомобіль ВАЗ 21101, держ номер СА 52-64 АО</w:t>
            </w:r>
            <w:r w:rsidR="00264F62" w:rsidRPr="000A5C42">
              <w:rPr>
                <w:rFonts w:ascii="Times New Roman" w:hAnsi="Times New Roman" w:cs="Times New Roman"/>
              </w:rPr>
              <w:t>, 2007</w:t>
            </w:r>
            <w:r w:rsidR="000A5C42" w:rsidRPr="000A5C42">
              <w:rPr>
                <w:rFonts w:ascii="Times New Roman" w:hAnsi="Times New Roman" w:cs="Times New Roman"/>
              </w:rPr>
              <w:t>р</w:t>
            </w:r>
          </w:p>
        </w:tc>
        <w:tc>
          <w:tcPr>
            <w:tcW w:w="553" w:type="dxa"/>
          </w:tcPr>
          <w:p w:rsidR="009076A9" w:rsidRPr="000A5C42" w:rsidRDefault="00ED7203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  <w:vAlign w:val="bottom"/>
          </w:tcPr>
          <w:p w:rsidR="009076A9" w:rsidRPr="000A5C42" w:rsidRDefault="00BD0D6E">
            <w:pPr>
              <w:rPr>
                <w:rFonts w:ascii="Times New Roman" w:hAnsi="Times New Roman" w:cs="Times New Roman"/>
              </w:rPr>
            </w:pPr>
            <w:r w:rsidRPr="000A5C42">
              <w:rPr>
                <w:rFonts w:ascii="Times New Roman" w:hAnsi="Times New Roman" w:cs="Times New Roman"/>
              </w:rPr>
              <w:t>м. Звенигородка, амб. № 1</w:t>
            </w:r>
          </w:p>
        </w:tc>
      </w:tr>
      <w:tr w:rsidR="009076A9" w:rsidRPr="000A5C42" w:rsidTr="00C47CF2">
        <w:tc>
          <w:tcPr>
            <w:tcW w:w="861" w:type="dxa"/>
          </w:tcPr>
          <w:p w:rsidR="009076A9" w:rsidRPr="000A5C42" w:rsidRDefault="004D6C39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0A5C4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</w:t>
            </w:r>
          </w:p>
        </w:tc>
        <w:tc>
          <w:tcPr>
            <w:tcW w:w="5484" w:type="dxa"/>
            <w:vAlign w:val="bottom"/>
          </w:tcPr>
          <w:p w:rsidR="009076A9" w:rsidRPr="000A5C42" w:rsidRDefault="009076A9" w:rsidP="005A1A25">
            <w:pPr>
              <w:rPr>
                <w:rFonts w:ascii="Times New Roman" w:hAnsi="Times New Roman" w:cs="Times New Roman"/>
              </w:rPr>
            </w:pPr>
            <w:r w:rsidRPr="000A5C42">
              <w:rPr>
                <w:rFonts w:ascii="Times New Roman" w:hAnsi="Times New Roman" w:cs="Times New Roman"/>
              </w:rPr>
              <w:t>Автомобіль ЗАЗ 110308, держ номер СА 23-48 АІ</w:t>
            </w:r>
            <w:r w:rsidR="00264F62" w:rsidRPr="000A5C42">
              <w:rPr>
                <w:rFonts w:ascii="Times New Roman" w:hAnsi="Times New Roman" w:cs="Times New Roman"/>
              </w:rPr>
              <w:t>, 2008</w:t>
            </w:r>
            <w:r w:rsidR="000A5C42" w:rsidRPr="000A5C42">
              <w:rPr>
                <w:rFonts w:ascii="Times New Roman" w:hAnsi="Times New Roman" w:cs="Times New Roman"/>
              </w:rPr>
              <w:t>р</w:t>
            </w:r>
          </w:p>
        </w:tc>
        <w:tc>
          <w:tcPr>
            <w:tcW w:w="553" w:type="dxa"/>
          </w:tcPr>
          <w:p w:rsidR="009076A9" w:rsidRPr="000A5C42" w:rsidRDefault="00ED7203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  <w:vAlign w:val="bottom"/>
          </w:tcPr>
          <w:p w:rsidR="009076A9" w:rsidRPr="000A5C42" w:rsidRDefault="00BD0D6E">
            <w:pPr>
              <w:rPr>
                <w:rFonts w:ascii="Times New Roman" w:hAnsi="Times New Roman" w:cs="Times New Roman"/>
              </w:rPr>
            </w:pPr>
            <w:r w:rsidRPr="000A5C42">
              <w:rPr>
                <w:rFonts w:ascii="Times New Roman" w:hAnsi="Times New Roman" w:cs="Times New Roman"/>
              </w:rPr>
              <w:t>с..Моринці амбул</w:t>
            </w:r>
            <w:r w:rsidR="00ED7203">
              <w:rPr>
                <w:rFonts w:ascii="Times New Roman" w:hAnsi="Times New Roman" w:cs="Times New Roman"/>
              </w:rPr>
              <w:t>аторія</w:t>
            </w:r>
          </w:p>
        </w:tc>
      </w:tr>
      <w:tr w:rsidR="009076A9" w:rsidRPr="000A5C42" w:rsidTr="00C47CF2">
        <w:tc>
          <w:tcPr>
            <w:tcW w:w="861" w:type="dxa"/>
          </w:tcPr>
          <w:p w:rsidR="009076A9" w:rsidRPr="000A5C42" w:rsidRDefault="004D6C39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0A5C4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</w:t>
            </w:r>
          </w:p>
        </w:tc>
        <w:tc>
          <w:tcPr>
            <w:tcW w:w="5484" w:type="dxa"/>
            <w:vAlign w:val="bottom"/>
          </w:tcPr>
          <w:p w:rsidR="009076A9" w:rsidRPr="000A5C42" w:rsidRDefault="009076A9" w:rsidP="005A1A25">
            <w:pPr>
              <w:rPr>
                <w:rFonts w:ascii="Times New Roman" w:hAnsi="Times New Roman" w:cs="Times New Roman"/>
              </w:rPr>
            </w:pPr>
            <w:r w:rsidRPr="000A5C42">
              <w:rPr>
                <w:rFonts w:ascii="Times New Roman" w:hAnsi="Times New Roman" w:cs="Times New Roman"/>
              </w:rPr>
              <w:t>Автомобіль Opel Combo, держ номер 91-37 ВА</w:t>
            </w:r>
            <w:r w:rsidR="00264F62" w:rsidRPr="000A5C42">
              <w:rPr>
                <w:rFonts w:ascii="Times New Roman" w:hAnsi="Times New Roman" w:cs="Times New Roman"/>
              </w:rPr>
              <w:t xml:space="preserve">, </w:t>
            </w:r>
            <w:r w:rsidR="000A5C42" w:rsidRPr="000A5C42">
              <w:rPr>
                <w:rFonts w:ascii="Times New Roman" w:hAnsi="Times New Roman" w:cs="Times New Roman"/>
              </w:rPr>
              <w:t>2010р</w:t>
            </w:r>
          </w:p>
        </w:tc>
        <w:tc>
          <w:tcPr>
            <w:tcW w:w="553" w:type="dxa"/>
          </w:tcPr>
          <w:p w:rsidR="009076A9" w:rsidRPr="000A5C42" w:rsidRDefault="00ED7203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  <w:vAlign w:val="bottom"/>
          </w:tcPr>
          <w:p w:rsidR="004D6C39" w:rsidRPr="000A5C42" w:rsidRDefault="00BD0D6E">
            <w:pPr>
              <w:rPr>
                <w:rFonts w:ascii="Times New Roman" w:hAnsi="Times New Roman" w:cs="Times New Roman"/>
              </w:rPr>
            </w:pPr>
            <w:r w:rsidRPr="000A5C42">
              <w:rPr>
                <w:rFonts w:ascii="Times New Roman" w:hAnsi="Times New Roman" w:cs="Times New Roman"/>
              </w:rPr>
              <w:t>м. Звенигородка, амб. № 1</w:t>
            </w:r>
          </w:p>
        </w:tc>
      </w:tr>
      <w:tr w:rsidR="009076A9" w:rsidRPr="000A5C42" w:rsidTr="00C47CF2">
        <w:tc>
          <w:tcPr>
            <w:tcW w:w="861" w:type="dxa"/>
          </w:tcPr>
          <w:p w:rsidR="009076A9" w:rsidRPr="000A5C42" w:rsidRDefault="004D6C39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0A5C4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</w:t>
            </w:r>
          </w:p>
        </w:tc>
        <w:tc>
          <w:tcPr>
            <w:tcW w:w="5484" w:type="dxa"/>
            <w:vAlign w:val="bottom"/>
          </w:tcPr>
          <w:p w:rsidR="009076A9" w:rsidRPr="000A5C42" w:rsidRDefault="009076A9" w:rsidP="005A1A25">
            <w:pPr>
              <w:rPr>
                <w:rFonts w:ascii="Times New Roman" w:hAnsi="Times New Roman" w:cs="Times New Roman"/>
              </w:rPr>
            </w:pPr>
            <w:r w:rsidRPr="000A5C42">
              <w:rPr>
                <w:rFonts w:ascii="Times New Roman" w:hAnsi="Times New Roman" w:cs="Times New Roman"/>
              </w:rPr>
              <w:t>Автомобіль Opel Combo, держ. номер СА 31-98 АХ</w:t>
            </w:r>
            <w:r w:rsidR="000A5C42" w:rsidRPr="000A5C42">
              <w:rPr>
                <w:rFonts w:ascii="Times New Roman" w:hAnsi="Times New Roman" w:cs="Times New Roman"/>
              </w:rPr>
              <w:t>, 2010 р</w:t>
            </w:r>
          </w:p>
        </w:tc>
        <w:tc>
          <w:tcPr>
            <w:tcW w:w="553" w:type="dxa"/>
          </w:tcPr>
          <w:p w:rsidR="009076A9" w:rsidRPr="000A5C42" w:rsidRDefault="00ED7203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  <w:vAlign w:val="bottom"/>
          </w:tcPr>
          <w:p w:rsidR="004D6C39" w:rsidRPr="000A5C42" w:rsidRDefault="00E239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r w:rsidR="00264F62" w:rsidRPr="000A5C42">
              <w:rPr>
                <w:rFonts w:ascii="Times New Roman" w:hAnsi="Times New Roman" w:cs="Times New Roman"/>
              </w:rPr>
              <w:t>Вільховець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ED7203">
              <w:rPr>
                <w:rFonts w:ascii="Times New Roman" w:hAnsi="Times New Roman" w:cs="Times New Roman"/>
              </w:rPr>
              <w:t xml:space="preserve"> амбулаторія</w:t>
            </w:r>
            <w:r w:rsidR="00264F62" w:rsidRPr="000A5C4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76A9" w:rsidRPr="000A5C42" w:rsidTr="00C47CF2">
        <w:tc>
          <w:tcPr>
            <w:tcW w:w="861" w:type="dxa"/>
          </w:tcPr>
          <w:p w:rsidR="009076A9" w:rsidRPr="000A5C42" w:rsidRDefault="004D6C39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0A5C4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8</w:t>
            </w:r>
          </w:p>
        </w:tc>
        <w:tc>
          <w:tcPr>
            <w:tcW w:w="5484" w:type="dxa"/>
            <w:vAlign w:val="bottom"/>
          </w:tcPr>
          <w:p w:rsidR="009076A9" w:rsidRPr="000A5C42" w:rsidRDefault="009076A9" w:rsidP="005A1A25">
            <w:pPr>
              <w:rPr>
                <w:rFonts w:ascii="Times New Roman" w:hAnsi="Times New Roman" w:cs="Times New Roman"/>
              </w:rPr>
            </w:pPr>
            <w:r w:rsidRPr="000A5C42">
              <w:rPr>
                <w:rFonts w:ascii="Times New Roman" w:hAnsi="Times New Roman" w:cs="Times New Roman"/>
              </w:rPr>
              <w:t>Автомобіль Тоyota land Cruiser  Prado 150, СА 02-88 ІС</w:t>
            </w:r>
            <w:r w:rsidR="000A5C42" w:rsidRPr="000A5C42">
              <w:rPr>
                <w:rFonts w:ascii="Times New Roman" w:hAnsi="Times New Roman" w:cs="Times New Roman"/>
              </w:rPr>
              <w:t>, 2019 р</w:t>
            </w:r>
          </w:p>
        </w:tc>
        <w:tc>
          <w:tcPr>
            <w:tcW w:w="553" w:type="dxa"/>
          </w:tcPr>
          <w:p w:rsidR="009076A9" w:rsidRPr="000A5C42" w:rsidRDefault="00ED7203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  <w:vAlign w:val="bottom"/>
          </w:tcPr>
          <w:p w:rsidR="004D6C39" w:rsidRPr="000A5C42" w:rsidRDefault="00264F62">
            <w:pPr>
              <w:rPr>
                <w:rFonts w:ascii="Times New Roman" w:hAnsi="Times New Roman" w:cs="Times New Roman"/>
              </w:rPr>
            </w:pPr>
            <w:r w:rsidRPr="000A5C42">
              <w:rPr>
                <w:rFonts w:ascii="Times New Roman" w:hAnsi="Times New Roman" w:cs="Times New Roman"/>
              </w:rPr>
              <w:t>м. Звенигородка, амб. № 2</w:t>
            </w:r>
          </w:p>
        </w:tc>
      </w:tr>
      <w:tr w:rsidR="009076A9" w:rsidRPr="000A5C42" w:rsidTr="00C47CF2">
        <w:tc>
          <w:tcPr>
            <w:tcW w:w="861" w:type="dxa"/>
          </w:tcPr>
          <w:p w:rsidR="009076A9" w:rsidRPr="000A5C42" w:rsidRDefault="00264F62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0A5C4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9</w:t>
            </w:r>
          </w:p>
        </w:tc>
        <w:tc>
          <w:tcPr>
            <w:tcW w:w="5484" w:type="dxa"/>
            <w:vAlign w:val="bottom"/>
          </w:tcPr>
          <w:p w:rsidR="009076A9" w:rsidRPr="000A5C42" w:rsidRDefault="009076A9" w:rsidP="005A1A25">
            <w:pPr>
              <w:rPr>
                <w:rFonts w:ascii="Times New Roman" w:hAnsi="Times New Roman" w:cs="Times New Roman"/>
              </w:rPr>
            </w:pPr>
            <w:r w:rsidRPr="000A5C42">
              <w:rPr>
                <w:rFonts w:ascii="Times New Roman" w:hAnsi="Times New Roman" w:cs="Times New Roman"/>
              </w:rPr>
              <w:t>Автомобіль Renault Duster, СА 81-02 НР</w:t>
            </w:r>
            <w:r w:rsidR="000A5C42" w:rsidRPr="000A5C42">
              <w:rPr>
                <w:rFonts w:ascii="Times New Roman" w:hAnsi="Times New Roman" w:cs="Times New Roman"/>
              </w:rPr>
              <w:t>, 2020 р</w:t>
            </w:r>
          </w:p>
        </w:tc>
        <w:tc>
          <w:tcPr>
            <w:tcW w:w="553" w:type="dxa"/>
          </w:tcPr>
          <w:p w:rsidR="009076A9" w:rsidRPr="000A5C42" w:rsidRDefault="00ED7203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  <w:vAlign w:val="bottom"/>
          </w:tcPr>
          <w:p w:rsidR="004D6C39" w:rsidRPr="000A5C42" w:rsidRDefault="00E239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r w:rsidR="00264F62" w:rsidRPr="000A5C42">
              <w:rPr>
                <w:rFonts w:ascii="Times New Roman" w:hAnsi="Times New Roman" w:cs="Times New Roman"/>
              </w:rPr>
              <w:t>Моринці</w:t>
            </w:r>
            <w:r>
              <w:rPr>
                <w:rFonts w:ascii="Times New Roman" w:hAnsi="Times New Roman" w:cs="Times New Roman"/>
              </w:rPr>
              <w:t>,</w:t>
            </w:r>
            <w:r w:rsidR="00264F62" w:rsidRPr="000A5C42">
              <w:rPr>
                <w:rFonts w:ascii="Times New Roman" w:hAnsi="Times New Roman" w:cs="Times New Roman"/>
              </w:rPr>
              <w:t xml:space="preserve"> амбул</w:t>
            </w:r>
            <w:r w:rsidR="00ED7203">
              <w:rPr>
                <w:rFonts w:ascii="Times New Roman" w:hAnsi="Times New Roman" w:cs="Times New Roman"/>
              </w:rPr>
              <w:t>аторія</w:t>
            </w:r>
          </w:p>
        </w:tc>
      </w:tr>
      <w:tr w:rsidR="009076A9" w:rsidRPr="000A5C42" w:rsidTr="00C47CF2">
        <w:tc>
          <w:tcPr>
            <w:tcW w:w="861" w:type="dxa"/>
          </w:tcPr>
          <w:p w:rsidR="009076A9" w:rsidRPr="000A5C42" w:rsidRDefault="00264F62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0A5C4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</w:t>
            </w:r>
          </w:p>
        </w:tc>
        <w:tc>
          <w:tcPr>
            <w:tcW w:w="5484" w:type="dxa"/>
            <w:vAlign w:val="bottom"/>
          </w:tcPr>
          <w:p w:rsidR="009076A9" w:rsidRPr="000A5C42" w:rsidRDefault="009076A9" w:rsidP="005A1A25">
            <w:pPr>
              <w:rPr>
                <w:rFonts w:ascii="Times New Roman" w:hAnsi="Times New Roman" w:cs="Times New Roman"/>
              </w:rPr>
            </w:pPr>
            <w:r w:rsidRPr="000A5C42">
              <w:rPr>
                <w:rFonts w:ascii="Times New Roman" w:hAnsi="Times New Roman" w:cs="Times New Roman"/>
              </w:rPr>
              <w:t>Автомобіль Renault Duster</w:t>
            </w:r>
            <w:r w:rsidR="004D6C39" w:rsidRPr="000A5C42">
              <w:rPr>
                <w:rFonts w:ascii="Times New Roman" w:hAnsi="Times New Roman" w:cs="Times New Roman"/>
              </w:rPr>
              <w:t>, СА 81-01НР</w:t>
            </w:r>
            <w:r w:rsidR="000A5C42" w:rsidRPr="000A5C42">
              <w:rPr>
                <w:rFonts w:ascii="Times New Roman" w:hAnsi="Times New Roman" w:cs="Times New Roman"/>
              </w:rPr>
              <w:t>, 2020 р</w:t>
            </w:r>
          </w:p>
        </w:tc>
        <w:tc>
          <w:tcPr>
            <w:tcW w:w="553" w:type="dxa"/>
          </w:tcPr>
          <w:p w:rsidR="009076A9" w:rsidRPr="000A5C42" w:rsidRDefault="00ED7203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  <w:vAlign w:val="bottom"/>
          </w:tcPr>
          <w:p w:rsidR="004D6C39" w:rsidRPr="000A5C42" w:rsidRDefault="00E239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.</w:t>
            </w:r>
            <w:r w:rsidR="00264F62" w:rsidRPr="000A5C42">
              <w:rPr>
                <w:rFonts w:ascii="Times New Roman" w:hAnsi="Times New Roman" w:cs="Times New Roman"/>
              </w:rPr>
              <w:t>Шевченкове</w:t>
            </w:r>
            <w:r>
              <w:rPr>
                <w:rFonts w:ascii="Times New Roman" w:hAnsi="Times New Roman" w:cs="Times New Roman"/>
              </w:rPr>
              <w:t>,</w:t>
            </w:r>
            <w:r w:rsidR="00264F62" w:rsidRPr="000A5C42">
              <w:rPr>
                <w:rFonts w:ascii="Times New Roman" w:hAnsi="Times New Roman" w:cs="Times New Roman"/>
              </w:rPr>
              <w:t xml:space="preserve"> амбул</w:t>
            </w:r>
            <w:r w:rsidR="00ED7203">
              <w:rPr>
                <w:rFonts w:ascii="Times New Roman" w:hAnsi="Times New Roman" w:cs="Times New Roman"/>
              </w:rPr>
              <w:t>аторія</w:t>
            </w:r>
          </w:p>
        </w:tc>
      </w:tr>
      <w:tr w:rsidR="009076A9" w:rsidRPr="000A5C42" w:rsidTr="00C47CF2">
        <w:tc>
          <w:tcPr>
            <w:tcW w:w="861" w:type="dxa"/>
          </w:tcPr>
          <w:p w:rsidR="009076A9" w:rsidRPr="000A5C42" w:rsidRDefault="00264F62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0A5C4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11</w:t>
            </w:r>
          </w:p>
        </w:tc>
        <w:tc>
          <w:tcPr>
            <w:tcW w:w="5484" w:type="dxa"/>
            <w:vAlign w:val="bottom"/>
          </w:tcPr>
          <w:p w:rsidR="009076A9" w:rsidRPr="000A5C42" w:rsidRDefault="009076A9" w:rsidP="005A1A25">
            <w:pPr>
              <w:rPr>
                <w:rFonts w:ascii="Times New Roman" w:hAnsi="Times New Roman" w:cs="Times New Roman"/>
              </w:rPr>
            </w:pPr>
            <w:r w:rsidRPr="000A5C42">
              <w:rPr>
                <w:rFonts w:ascii="Times New Roman" w:hAnsi="Times New Roman" w:cs="Times New Roman"/>
              </w:rPr>
              <w:t>Автомобіль Renault Duster</w:t>
            </w:r>
            <w:r w:rsidR="004D6C39" w:rsidRPr="000A5C42">
              <w:rPr>
                <w:rFonts w:ascii="Times New Roman" w:hAnsi="Times New Roman" w:cs="Times New Roman"/>
              </w:rPr>
              <w:t>, СА 19-74 ІА</w:t>
            </w:r>
            <w:r w:rsidR="000A5C42" w:rsidRPr="000A5C42">
              <w:rPr>
                <w:rFonts w:ascii="Times New Roman" w:hAnsi="Times New Roman" w:cs="Times New Roman"/>
              </w:rPr>
              <w:t>, 2020 р</w:t>
            </w:r>
          </w:p>
        </w:tc>
        <w:tc>
          <w:tcPr>
            <w:tcW w:w="553" w:type="dxa"/>
          </w:tcPr>
          <w:p w:rsidR="009076A9" w:rsidRPr="000A5C42" w:rsidRDefault="00ED7203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  <w:vAlign w:val="bottom"/>
          </w:tcPr>
          <w:p w:rsidR="004D6C39" w:rsidRPr="000A5C42" w:rsidRDefault="00E239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r w:rsidR="00264F62" w:rsidRPr="000A5C42">
              <w:rPr>
                <w:rFonts w:ascii="Times New Roman" w:hAnsi="Times New Roman" w:cs="Times New Roman"/>
              </w:rPr>
              <w:t>Козацька</w:t>
            </w:r>
            <w:r>
              <w:rPr>
                <w:rFonts w:ascii="Times New Roman" w:hAnsi="Times New Roman" w:cs="Times New Roman"/>
              </w:rPr>
              <w:t>,</w:t>
            </w:r>
            <w:r w:rsidR="00264F62" w:rsidRPr="000A5C42">
              <w:rPr>
                <w:rFonts w:ascii="Times New Roman" w:hAnsi="Times New Roman" w:cs="Times New Roman"/>
              </w:rPr>
              <w:t xml:space="preserve"> амбул</w:t>
            </w:r>
            <w:r w:rsidR="00ED7203">
              <w:rPr>
                <w:rFonts w:ascii="Times New Roman" w:hAnsi="Times New Roman" w:cs="Times New Roman"/>
              </w:rPr>
              <w:t>аторія</w:t>
            </w:r>
          </w:p>
        </w:tc>
      </w:tr>
      <w:tr w:rsidR="009076A9" w:rsidRPr="000A5C42" w:rsidTr="00C47CF2">
        <w:tc>
          <w:tcPr>
            <w:tcW w:w="861" w:type="dxa"/>
          </w:tcPr>
          <w:p w:rsidR="009076A9" w:rsidRPr="000A5C42" w:rsidRDefault="00264F62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0A5C4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</w:t>
            </w:r>
          </w:p>
        </w:tc>
        <w:tc>
          <w:tcPr>
            <w:tcW w:w="5484" w:type="dxa"/>
            <w:vAlign w:val="bottom"/>
          </w:tcPr>
          <w:p w:rsidR="009076A9" w:rsidRPr="000A5C42" w:rsidRDefault="009076A9" w:rsidP="005A1A25">
            <w:pPr>
              <w:rPr>
                <w:rFonts w:ascii="Times New Roman" w:hAnsi="Times New Roman" w:cs="Times New Roman"/>
              </w:rPr>
            </w:pPr>
            <w:r w:rsidRPr="000A5C42">
              <w:rPr>
                <w:rFonts w:ascii="Times New Roman" w:hAnsi="Times New Roman" w:cs="Times New Roman"/>
              </w:rPr>
              <w:t>Автомобіль SUZUKI NEW SX4</w:t>
            </w:r>
            <w:r w:rsidR="004D6C39" w:rsidRPr="000A5C42">
              <w:rPr>
                <w:rFonts w:ascii="Times New Roman" w:hAnsi="Times New Roman" w:cs="Times New Roman"/>
              </w:rPr>
              <w:t>,СА 19-75 ІА</w:t>
            </w:r>
            <w:r w:rsidR="000A5C42" w:rsidRPr="000A5C42">
              <w:rPr>
                <w:rFonts w:ascii="Times New Roman" w:hAnsi="Times New Roman" w:cs="Times New Roman"/>
              </w:rPr>
              <w:t>, 2020 р</w:t>
            </w:r>
          </w:p>
        </w:tc>
        <w:tc>
          <w:tcPr>
            <w:tcW w:w="553" w:type="dxa"/>
          </w:tcPr>
          <w:p w:rsidR="009076A9" w:rsidRPr="000A5C42" w:rsidRDefault="00ED7203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  <w:vAlign w:val="bottom"/>
          </w:tcPr>
          <w:p w:rsidR="004D6C39" w:rsidRPr="000A5C42" w:rsidRDefault="00E239B5" w:rsidP="004D6C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</w:t>
            </w:r>
            <w:r w:rsidR="00264F62" w:rsidRPr="000A5C42">
              <w:rPr>
                <w:rFonts w:ascii="Times New Roman" w:hAnsi="Times New Roman" w:cs="Times New Roman"/>
              </w:rPr>
              <w:t>Звенигородка</w:t>
            </w:r>
            <w:r>
              <w:rPr>
                <w:rFonts w:ascii="Times New Roman" w:hAnsi="Times New Roman" w:cs="Times New Roman"/>
              </w:rPr>
              <w:t>, амб.</w:t>
            </w:r>
            <w:r w:rsidR="00264F62" w:rsidRPr="000A5C42">
              <w:rPr>
                <w:rFonts w:ascii="Times New Roman" w:hAnsi="Times New Roman" w:cs="Times New Roman"/>
              </w:rPr>
              <w:t xml:space="preserve"> № 1</w:t>
            </w:r>
          </w:p>
        </w:tc>
      </w:tr>
      <w:tr w:rsidR="00FC058F" w:rsidRPr="000A5C42" w:rsidTr="00C47CF2">
        <w:tc>
          <w:tcPr>
            <w:tcW w:w="861" w:type="dxa"/>
          </w:tcPr>
          <w:p w:rsidR="00FC058F" w:rsidRPr="000A5C42" w:rsidRDefault="00FC058F" w:rsidP="009C0DA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484" w:type="dxa"/>
            <w:vAlign w:val="bottom"/>
          </w:tcPr>
          <w:p w:rsidR="00FC058F" w:rsidRPr="000A5C42" w:rsidRDefault="00FC058F" w:rsidP="005A1A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3" w:type="dxa"/>
          </w:tcPr>
          <w:p w:rsidR="00FC058F" w:rsidRPr="000A5C42" w:rsidRDefault="00FC058F" w:rsidP="009C0DAA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991" w:type="dxa"/>
            <w:vAlign w:val="bottom"/>
          </w:tcPr>
          <w:p w:rsidR="00FC058F" w:rsidRPr="000A5C42" w:rsidRDefault="00FC058F" w:rsidP="004D6C39">
            <w:pPr>
              <w:rPr>
                <w:rFonts w:ascii="Times New Roman" w:hAnsi="Times New Roman" w:cs="Times New Roman"/>
              </w:rPr>
            </w:pPr>
          </w:p>
        </w:tc>
      </w:tr>
      <w:tr w:rsidR="00FC058F" w:rsidRPr="006D0052" w:rsidTr="00FC058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8F" w:rsidRDefault="00FC058F" w:rsidP="00FC058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058F" w:rsidRPr="00FC058F" w:rsidRDefault="00FC058F" w:rsidP="009278C1">
            <w:pPr>
              <w:rPr>
                <w:rFonts w:ascii="Times New Roman" w:hAnsi="Times New Roman" w:cs="Times New Roman"/>
              </w:rPr>
            </w:pPr>
            <w:r w:rsidRPr="008C27BB">
              <w:rPr>
                <w:rFonts w:ascii="Times New Roman" w:hAnsi="Times New Roman" w:cs="Times New Roman"/>
                <w:b/>
              </w:rPr>
              <w:t>Транспортні засоби, щ</w:t>
            </w:r>
            <w:r w:rsidR="00535B07">
              <w:rPr>
                <w:rFonts w:ascii="Times New Roman" w:hAnsi="Times New Roman" w:cs="Times New Roman"/>
                <w:b/>
              </w:rPr>
              <w:t xml:space="preserve">о перебувають на балансі </w:t>
            </w:r>
            <w:r w:rsidRPr="008C27BB">
              <w:rPr>
                <w:rFonts w:ascii="Times New Roman" w:hAnsi="Times New Roman" w:cs="Times New Roman"/>
                <w:b/>
              </w:rPr>
              <w:t xml:space="preserve"> КНП «</w:t>
            </w:r>
            <w:r w:rsidRPr="006D005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Звенигородська багатопрофільна лікарня інтенсивного лікування» Звенигородської міської ради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8F" w:rsidRPr="006D0052" w:rsidRDefault="00FC058F" w:rsidP="00FC058F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058F" w:rsidRPr="00FC058F" w:rsidRDefault="003918E4" w:rsidP="00FC05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Звенигородка, вул. Г. Небесної Сотні, 79</w:t>
            </w:r>
          </w:p>
        </w:tc>
      </w:tr>
      <w:tr w:rsidR="00FC058F" w:rsidRPr="000A5C42" w:rsidTr="00FC058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8F" w:rsidRPr="000A5C42" w:rsidRDefault="00FC058F" w:rsidP="00FC058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0A5C4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058F" w:rsidRPr="00FC058F" w:rsidRDefault="00FC058F" w:rsidP="00FC058F">
            <w:pPr>
              <w:rPr>
                <w:rFonts w:ascii="Times New Roman" w:hAnsi="Times New Roman" w:cs="Times New Roman"/>
              </w:rPr>
            </w:pPr>
            <w:r w:rsidRPr="00FC058F">
              <w:rPr>
                <w:rFonts w:ascii="Times New Roman" w:hAnsi="Times New Roman" w:cs="Times New Roman"/>
              </w:rPr>
              <w:t xml:space="preserve"> Автомобіль</w:t>
            </w:r>
            <w:r>
              <w:rPr>
                <w:rFonts w:ascii="Times New Roman" w:hAnsi="Times New Roman" w:cs="Times New Roman"/>
              </w:rPr>
              <w:t xml:space="preserve"> «Соболь»  </w:t>
            </w:r>
            <w:r w:rsidRPr="00FC058F">
              <w:rPr>
                <w:rFonts w:ascii="Times New Roman" w:hAnsi="Times New Roman" w:cs="Times New Roman"/>
              </w:rPr>
              <w:t xml:space="preserve">, держ.  номер </w:t>
            </w:r>
            <w:r>
              <w:rPr>
                <w:rFonts w:ascii="Times New Roman" w:hAnsi="Times New Roman" w:cs="Times New Roman"/>
              </w:rPr>
              <w:t>91-47 ВА</w:t>
            </w:r>
            <w:r w:rsidR="00242789">
              <w:rPr>
                <w:rFonts w:ascii="Times New Roman" w:hAnsi="Times New Roman" w:cs="Times New Roman"/>
              </w:rPr>
              <w:t>, 2009 рік</w:t>
            </w:r>
            <w:r w:rsidRPr="00FC058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8F" w:rsidRPr="000A5C42" w:rsidRDefault="00FC058F" w:rsidP="00FC058F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0A5C4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058F" w:rsidRPr="00FC058F" w:rsidRDefault="00FC058F" w:rsidP="00FC05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FC058F" w:rsidRPr="000A5C42" w:rsidTr="00FC058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8F" w:rsidRPr="000A5C42" w:rsidRDefault="00BD5FED" w:rsidP="00FC058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058F" w:rsidRPr="00FC058F" w:rsidRDefault="00FC058F" w:rsidP="00FC058F">
            <w:pPr>
              <w:rPr>
                <w:rFonts w:ascii="Times New Roman" w:hAnsi="Times New Roman" w:cs="Times New Roman"/>
              </w:rPr>
            </w:pPr>
            <w:r w:rsidRPr="00FC058F">
              <w:rPr>
                <w:rFonts w:ascii="Times New Roman" w:hAnsi="Times New Roman" w:cs="Times New Roman"/>
              </w:rPr>
              <w:t>Автомобіль</w:t>
            </w:r>
            <w:r>
              <w:rPr>
                <w:rFonts w:ascii="Times New Roman" w:hAnsi="Times New Roman" w:cs="Times New Roman"/>
              </w:rPr>
              <w:t xml:space="preserve"> ВАЗ 21213 «Ни</w:t>
            </w:r>
            <w:r w:rsidR="00242789">
              <w:rPr>
                <w:rFonts w:ascii="Times New Roman" w:hAnsi="Times New Roman" w:cs="Times New Roman"/>
              </w:rPr>
              <w:t xml:space="preserve">ва Тайга»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C058F">
              <w:rPr>
                <w:rFonts w:ascii="Times New Roman" w:hAnsi="Times New Roman" w:cs="Times New Roman"/>
              </w:rPr>
              <w:t xml:space="preserve">, держ.  </w:t>
            </w:r>
            <w:r w:rsidR="00242789">
              <w:rPr>
                <w:rFonts w:ascii="Times New Roman" w:hAnsi="Times New Roman" w:cs="Times New Roman"/>
              </w:rPr>
              <w:t>н</w:t>
            </w:r>
            <w:r w:rsidRPr="00FC058F">
              <w:rPr>
                <w:rFonts w:ascii="Times New Roman" w:hAnsi="Times New Roman" w:cs="Times New Roman"/>
              </w:rPr>
              <w:t>омер</w:t>
            </w:r>
            <w:r w:rsidR="00242789">
              <w:rPr>
                <w:rFonts w:ascii="Times New Roman" w:hAnsi="Times New Roman" w:cs="Times New Roman"/>
              </w:rPr>
              <w:t>, 2018 рік</w:t>
            </w:r>
            <w:r w:rsidRPr="00FC058F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8F" w:rsidRPr="000A5C42" w:rsidRDefault="00ED7203" w:rsidP="00FC058F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058F" w:rsidRPr="00FC058F" w:rsidRDefault="00BD5FED" w:rsidP="00FC05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FC058F" w:rsidRPr="000A5C42" w:rsidTr="00FC058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8F" w:rsidRPr="000A5C42" w:rsidRDefault="00BD5FED" w:rsidP="00FC058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</w:p>
        </w:tc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058F" w:rsidRPr="00FC058F" w:rsidRDefault="00FC058F" w:rsidP="00FC058F">
            <w:pPr>
              <w:rPr>
                <w:rFonts w:ascii="Times New Roman" w:hAnsi="Times New Roman" w:cs="Times New Roman"/>
              </w:rPr>
            </w:pPr>
            <w:r w:rsidRPr="00FC058F">
              <w:rPr>
                <w:rFonts w:ascii="Times New Roman" w:hAnsi="Times New Roman" w:cs="Times New Roman"/>
              </w:rPr>
              <w:t>Автомобіль</w:t>
            </w:r>
            <w:r w:rsidR="00242789">
              <w:rPr>
                <w:rFonts w:ascii="Times New Roman" w:hAnsi="Times New Roman" w:cs="Times New Roman"/>
              </w:rPr>
              <w:t xml:space="preserve"> ГАЗ 52 </w:t>
            </w:r>
            <w:r w:rsidRPr="00FC058F">
              <w:rPr>
                <w:rFonts w:ascii="Times New Roman" w:hAnsi="Times New Roman" w:cs="Times New Roman"/>
              </w:rPr>
              <w:t xml:space="preserve">, держ.  номер  </w:t>
            </w:r>
            <w:r>
              <w:rPr>
                <w:rFonts w:ascii="Times New Roman" w:hAnsi="Times New Roman" w:cs="Times New Roman"/>
              </w:rPr>
              <w:t>36-40</w:t>
            </w:r>
            <w:r w:rsidR="00BD5FED">
              <w:rPr>
                <w:rFonts w:ascii="Times New Roman" w:hAnsi="Times New Roman" w:cs="Times New Roman"/>
              </w:rPr>
              <w:t>, 1991</w:t>
            </w:r>
            <w:r w:rsidR="00242789">
              <w:rPr>
                <w:rFonts w:ascii="Times New Roman" w:hAnsi="Times New Roman" w:cs="Times New Roman"/>
              </w:rPr>
              <w:t xml:space="preserve"> р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8F" w:rsidRPr="000A5C42" w:rsidRDefault="00ED7203" w:rsidP="00FC058F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058F" w:rsidRPr="00FC058F" w:rsidRDefault="00BD5FED" w:rsidP="00FC05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FC058F" w:rsidRPr="000A5C42" w:rsidTr="00FC058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8F" w:rsidRPr="000A5C42" w:rsidRDefault="00BD5FED" w:rsidP="00FC058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058F" w:rsidRPr="00FC058F" w:rsidRDefault="00FC058F" w:rsidP="00FC058F">
            <w:pPr>
              <w:rPr>
                <w:rFonts w:ascii="Times New Roman" w:hAnsi="Times New Roman" w:cs="Times New Roman"/>
              </w:rPr>
            </w:pPr>
            <w:r w:rsidRPr="00FC058F">
              <w:rPr>
                <w:rFonts w:ascii="Times New Roman" w:hAnsi="Times New Roman" w:cs="Times New Roman"/>
              </w:rPr>
              <w:t>Автомобіль</w:t>
            </w:r>
            <w:r>
              <w:rPr>
                <w:rFonts w:ascii="Times New Roman" w:hAnsi="Times New Roman" w:cs="Times New Roman"/>
              </w:rPr>
              <w:t xml:space="preserve">  ВАЗ 2107  </w:t>
            </w:r>
            <w:r w:rsidRPr="00FC058F">
              <w:rPr>
                <w:rFonts w:ascii="Times New Roman" w:hAnsi="Times New Roman" w:cs="Times New Roman"/>
              </w:rPr>
              <w:t xml:space="preserve">, держ.  номер </w:t>
            </w:r>
            <w:r>
              <w:rPr>
                <w:rFonts w:ascii="Times New Roman" w:hAnsi="Times New Roman" w:cs="Times New Roman"/>
              </w:rPr>
              <w:t>07091</w:t>
            </w:r>
            <w:r w:rsidR="00242789">
              <w:rPr>
                <w:rFonts w:ascii="Times New Roman" w:hAnsi="Times New Roman" w:cs="Times New Roman"/>
              </w:rPr>
              <w:t xml:space="preserve">, </w:t>
            </w:r>
            <w:r w:rsidR="00BD5FED">
              <w:rPr>
                <w:rFonts w:ascii="Times New Roman" w:hAnsi="Times New Roman" w:cs="Times New Roman"/>
              </w:rPr>
              <w:t>2004р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8F" w:rsidRPr="000A5C42" w:rsidRDefault="00ED7203" w:rsidP="00FC058F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058F" w:rsidRPr="00FC058F" w:rsidRDefault="00BD5FED" w:rsidP="00FC05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FC058F" w:rsidRPr="000A5C42" w:rsidTr="00FC058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8F" w:rsidRPr="000A5C42" w:rsidRDefault="00BD5FED" w:rsidP="00FC058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</w:t>
            </w:r>
          </w:p>
        </w:tc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058F" w:rsidRPr="00FC058F" w:rsidRDefault="00FC058F" w:rsidP="00FC058F">
            <w:pPr>
              <w:rPr>
                <w:rFonts w:ascii="Times New Roman" w:hAnsi="Times New Roman" w:cs="Times New Roman"/>
              </w:rPr>
            </w:pPr>
            <w:r w:rsidRPr="00FC058F">
              <w:rPr>
                <w:rFonts w:ascii="Times New Roman" w:hAnsi="Times New Roman" w:cs="Times New Roman"/>
              </w:rPr>
              <w:t>Автомобіль</w:t>
            </w:r>
            <w:r>
              <w:rPr>
                <w:rFonts w:ascii="Times New Roman" w:hAnsi="Times New Roman" w:cs="Times New Roman"/>
              </w:rPr>
              <w:t xml:space="preserve">  УАЗ 3962 </w:t>
            </w:r>
            <w:r w:rsidRPr="00FC058F">
              <w:rPr>
                <w:rFonts w:ascii="Times New Roman" w:hAnsi="Times New Roman" w:cs="Times New Roman"/>
              </w:rPr>
              <w:t xml:space="preserve">, держ.  номер  </w:t>
            </w:r>
            <w:r>
              <w:rPr>
                <w:rFonts w:ascii="Times New Roman" w:hAnsi="Times New Roman" w:cs="Times New Roman"/>
              </w:rPr>
              <w:t>СА 23-74</w:t>
            </w:r>
            <w:r w:rsidR="00BD5FED">
              <w:rPr>
                <w:rFonts w:ascii="Times New Roman" w:hAnsi="Times New Roman" w:cs="Times New Roman"/>
              </w:rPr>
              <w:t>, 2006р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8F" w:rsidRPr="000A5C42" w:rsidRDefault="00ED7203" w:rsidP="00FC058F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058F" w:rsidRPr="00FC058F" w:rsidRDefault="00BD5FED" w:rsidP="00FC05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FC058F" w:rsidRPr="000A5C42" w:rsidTr="00FC058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8F" w:rsidRPr="000A5C42" w:rsidRDefault="00BD5FED" w:rsidP="00FC058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</w:t>
            </w:r>
          </w:p>
        </w:tc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058F" w:rsidRPr="00FC058F" w:rsidRDefault="00FC058F" w:rsidP="00FC058F">
            <w:pPr>
              <w:rPr>
                <w:rFonts w:ascii="Times New Roman" w:hAnsi="Times New Roman" w:cs="Times New Roman"/>
              </w:rPr>
            </w:pPr>
            <w:r w:rsidRPr="00FC058F">
              <w:rPr>
                <w:rFonts w:ascii="Times New Roman" w:hAnsi="Times New Roman" w:cs="Times New Roman"/>
              </w:rPr>
              <w:t>Автомобіль</w:t>
            </w:r>
            <w:r w:rsidR="000961F3">
              <w:rPr>
                <w:rFonts w:ascii="Times New Roman" w:hAnsi="Times New Roman" w:cs="Times New Roman"/>
              </w:rPr>
              <w:t xml:space="preserve"> ГАЗ 32214 </w:t>
            </w:r>
            <w:r w:rsidRPr="00FC058F">
              <w:rPr>
                <w:rFonts w:ascii="Times New Roman" w:hAnsi="Times New Roman" w:cs="Times New Roman"/>
              </w:rPr>
              <w:t xml:space="preserve">, держ.  номер  </w:t>
            </w:r>
            <w:r>
              <w:rPr>
                <w:rFonts w:ascii="Times New Roman" w:hAnsi="Times New Roman" w:cs="Times New Roman"/>
              </w:rPr>
              <w:t>СА 7241 АМ</w:t>
            </w:r>
            <w:r w:rsidR="00BD5FED">
              <w:rPr>
                <w:rFonts w:ascii="Times New Roman" w:hAnsi="Times New Roman" w:cs="Times New Roman"/>
              </w:rPr>
              <w:t>, 2007р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8F" w:rsidRPr="000A5C42" w:rsidRDefault="00ED7203" w:rsidP="00FC058F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058F" w:rsidRPr="00FC058F" w:rsidRDefault="00BD5FED" w:rsidP="00FC05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FC058F" w:rsidRPr="000A5C42" w:rsidTr="00FC058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8F" w:rsidRPr="000A5C42" w:rsidRDefault="00BD5FED" w:rsidP="00FC058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</w:t>
            </w:r>
          </w:p>
        </w:tc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058F" w:rsidRPr="00FC058F" w:rsidRDefault="00FC058F" w:rsidP="00FC058F">
            <w:pPr>
              <w:rPr>
                <w:rFonts w:ascii="Times New Roman" w:hAnsi="Times New Roman" w:cs="Times New Roman"/>
              </w:rPr>
            </w:pPr>
            <w:r w:rsidRPr="00FC058F">
              <w:rPr>
                <w:rFonts w:ascii="Times New Roman" w:hAnsi="Times New Roman" w:cs="Times New Roman"/>
              </w:rPr>
              <w:t>Автомобіль</w:t>
            </w:r>
            <w:r w:rsidR="000961F3">
              <w:rPr>
                <w:rFonts w:ascii="Times New Roman" w:hAnsi="Times New Roman" w:cs="Times New Roman"/>
              </w:rPr>
              <w:t xml:space="preserve"> спец Opel Combo</w:t>
            </w:r>
            <w:r w:rsidRPr="00FC058F">
              <w:rPr>
                <w:rFonts w:ascii="Times New Roman" w:hAnsi="Times New Roman" w:cs="Times New Roman"/>
              </w:rPr>
              <w:t xml:space="preserve">, держ.  номер </w:t>
            </w:r>
            <w:r w:rsidRPr="000961F3">
              <w:rPr>
                <w:rFonts w:ascii="Times New Roman" w:hAnsi="Times New Roman" w:cs="Times New Roman"/>
                <w:lang w:val="ru-RU"/>
              </w:rPr>
              <w:t xml:space="preserve">7169 </w:t>
            </w:r>
            <w:r w:rsidR="00242789">
              <w:rPr>
                <w:rFonts w:ascii="Times New Roman" w:hAnsi="Times New Roman" w:cs="Times New Roman"/>
              </w:rPr>
              <w:t>АІ</w:t>
            </w:r>
            <w:r w:rsidRPr="00FC058F">
              <w:rPr>
                <w:rFonts w:ascii="Times New Roman" w:hAnsi="Times New Roman" w:cs="Times New Roman"/>
              </w:rPr>
              <w:t xml:space="preserve"> </w:t>
            </w:r>
            <w:r w:rsidR="00BD5FED">
              <w:rPr>
                <w:rFonts w:ascii="Times New Roman" w:hAnsi="Times New Roman" w:cs="Times New Roman"/>
              </w:rPr>
              <w:t>, 2010р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8F" w:rsidRPr="000A5C42" w:rsidRDefault="00ED7203" w:rsidP="00FC058F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058F" w:rsidRPr="00FC058F" w:rsidRDefault="00BD5FED" w:rsidP="00FC05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FC058F" w:rsidRPr="000A5C42" w:rsidTr="00FC058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8F" w:rsidRPr="000A5C42" w:rsidRDefault="00BD5FED" w:rsidP="00FC058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8</w:t>
            </w:r>
          </w:p>
        </w:tc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058F" w:rsidRPr="00FC058F" w:rsidRDefault="00FC058F" w:rsidP="00FC058F">
            <w:pPr>
              <w:rPr>
                <w:rFonts w:ascii="Times New Roman" w:hAnsi="Times New Roman" w:cs="Times New Roman"/>
              </w:rPr>
            </w:pPr>
            <w:r w:rsidRPr="00FC058F">
              <w:rPr>
                <w:rFonts w:ascii="Times New Roman" w:hAnsi="Times New Roman" w:cs="Times New Roman"/>
              </w:rPr>
              <w:t>Автомобіль</w:t>
            </w:r>
            <w:r w:rsidR="000961F3">
              <w:rPr>
                <w:rFonts w:ascii="Times New Roman" w:hAnsi="Times New Roman" w:cs="Times New Roman"/>
              </w:rPr>
              <w:t xml:space="preserve"> Renault Duster</w:t>
            </w:r>
            <w:r w:rsidR="00242789">
              <w:rPr>
                <w:rFonts w:ascii="Times New Roman" w:hAnsi="Times New Roman" w:cs="Times New Roman"/>
              </w:rPr>
              <w:t>, держ.  номер САЗ 700 ІВ</w:t>
            </w:r>
            <w:r w:rsidR="00BD5FED">
              <w:rPr>
                <w:rFonts w:ascii="Times New Roman" w:hAnsi="Times New Roman" w:cs="Times New Roman"/>
              </w:rPr>
              <w:t>, 2020р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8F" w:rsidRPr="000A5C42" w:rsidRDefault="00ED7203" w:rsidP="00FC058F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058F" w:rsidRPr="00FC058F" w:rsidRDefault="00BD5FED" w:rsidP="00FC05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FC058F" w:rsidRPr="000A5C42" w:rsidTr="00FC058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8F" w:rsidRPr="000A5C42" w:rsidRDefault="00BD5FED" w:rsidP="00FC058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9</w:t>
            </w:r>
          </w:p>
        </w:tc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058F" w:rsidRPr="00FC058F" w:rsidRDefault="00242789" w:rsidP="00FC05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Спеца</w:t>
            </w:r>
            <w:r w:rsidR="00FC058F" w:rsidRPr="00FC058F">
              <w:rPr>
                <w:rFonts w:ascii="Times New Roman" w:hAnsi="Times New Roman" w:cs="Times New Roman"/>
              </w:rPr>
              <w:t>втомобіль</w:t>
            </w:r>
            <w:r w:rsidR="00FC058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швидкої допомоги</w:t>
            </w:r>
            <w:r w:rsidR="00FC058F" w:rsidRPr="00FC058F">
              <w:rPr>
                <w:rFonts w:ascii="Times New Roman" w:hAnsi="Times New Roman" w:cs="Times New Roman"/>
              </w:rPr>
              <w:t xml:space="preserve">, держ.  номер </w:t>
            </w:r>
            <w:r w:rsidR="00BD5FED">
              <w:rPr>
                <w:rFonts w:ascii="Times New Roman" w:hAnsi="Times New Roman" w:cs="Times New Roman"/>
              </w:rPr>
              <w:t>, 2020</w:t>
            </w:r>
            <w:r w:rsidR="00FC058F" w:rsidRPr="00FC058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8F" w:rsidRPr="000A5C42" w:rsidRDefault="00ED7203" w:rsidP="00FC058F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058F" w:rsidRPr="00FC058F" w:rsidRDefault="00BD5FED" w:rsidP="00FC05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533A2E" w:rsidRPr="000A5C42" w:rsidTr="00FC058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A2E" w:rsidRDefault="00533A2E" w:rsidP="00FC058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</w:pPr>
          </w:p>
          <w:p w:rsidR="00533A2E" w:rsidRPr="00533A2E" w:rsidRDefault="00533A2E" w:rsidP="00FC058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</w:pPr>
          </w:p>
        </w:tc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A2E" w:rsidRPr="00533A2E" w:rsidRDefault="00533A2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A2E" w:rsidRPr="000A5C42" w:rsidRDefault="00533A2E" w:rsidP="00FC058F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A2E" w:rsidRPr="00FC058F" w:rsidRDefault="00533A2E" w:rsidP="00FC058F">
            <w:pPr>
              <w:rPr>
                <w:rFonts w:ascii="Times New Roman" w:hAnsi="Times New Roman" w:cs="Times New Roman"/>
              </w:rPr>
            </w:pPr>
          </w:p>
        </w:tc>
      </w:tr>
      <w:tr w:rsidR="009750A7" w:rsidRPr="000A5C42" w:rsidTr="00FC058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A7" w:rsidRDefault="009750A7" w:rsidP="00FC058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</w:pPr>
          </w:p>
        </w:tc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0A7" w:rsidRPr="00533A2E" w:rsidRDefault="009750A7" w:rsidP="00856230">
            <w:pPr>
              <w:rPr>
                <w:rFonts w:ascii="Times New Roman" w:hAnsi="Times New Roman" w:cs="Times New Roman"/>
                <w:b/>
                <w:bCs/>
              </w:rPr>
            </w:pPr>
            <w:r w:rsidRPr="008C27BB">
              <w:rPr>
                <w:rFonts w:ascii="Times New Roman" w:hAnsi="Times New Roman" w:cs="Times New Roman"/>
                <w:b/>
              </w:rPr>
              <w:t>Транспортні засоби, щ</w:t>
            </w:r>
            <w:r w:rsidR="00535B07">
              <w:rPr>
                <w:rFonts w:ascii="Times New Roman" w:hAnsi="Times New Roman" w:cs="Times New Roman"/>
                <w:b/>
              </w:rPr>
              <w:t xml:space="preserve">о перебувають балансі </w:t>
            </w:r>
            <w:r w:rsidRPr="008C27BB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виконавчого комітету Звенигородської міської ради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A7" w:rsidRPr="000A5C42" w:rsidRDefault="009750A7" w:rsidP="00FC058F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0A7" w:rsidRPr="00FC058F" w:rsidRDefault="009750A7" w:rsidP="00FC058F">
            <w:pPr>
              <w:rPr>
                <w:rFonts w:ascii="Times New Roman" w:hAnsi="Times New Roman" w:cs="Times New Roman"/>
              </w:rPr>
            </w:pPr>
          </w:p>
        </w:tc>
      </w:tr>
      <w:tr w:rsidR="009750A7" w:rsidRPr="000A5C42" w:rsidTr="00FC058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A7" w:rsidRDefault="009750A7" w:rsidP="00FC058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  <w:t>1</w:t>
            </w:r>
          </w:p>
        </w:tc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0A7" w:rsidRPr="008C27BB" w:rsidRDefault="009750A7" w:rsidP="009750A7">
            <w:pPr>
              <w:rPr>
                <w:rFonts w:ascii="Times New Roman" w:hAnsi="Times New Roman" w:cs="Times New Roman"/>
                <w:b/>
              </w:rPr>
            </w:pPr>
            <w:r w:rsidRPr="000A5C42">
              <w:rPr>
                <w:rFonts w:ascii="Times New Roman" w:hAnsi="Times New Roman" w:cs="Times New Roman"/>
              </w:rPr>
              <w:t>Автомо</w:t>
            </w:r>
            <w:r w:rsidR="00D22EAE">
              <w:rPr>
                <w:rFonts w:ascii="Times New Roman" w:hAnsi="Times New Roman" w:cs="Times New Roman"/>
              </w:rPr>
              <w:t xml:space="preserve">біль  Dасіа , </w:t>
            </w:r>
            <w:r w:rsidR="00D22EAE">
              <w:rPr>
                <w:rFonts w:ascii="Times New Roman" w:hAnsi="Times New Roman" w:cs="Times New Roman"/>
                <w:lang w:val="en-US"/>
              </w:rPr>
              <w:t>LOGAN</w:t>
            </w:r>
            <w:r w:rsidR="00330645">
              <w:rPr>
                <w:rFonts w:ascii="Times New Roman" w:hAnsi="Times New Roman" w:cs="Times New Roman"/>
              </w:rPr>
              <w:t>,</w:t>
            </w:r>
            <w:r w:rsidR="00D22EAE" w:rsidRPr="0048189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D22EAE">
              <w:rPr>
                <w:rFonts w:ascii="Times New Roman" w:hAnsi="Times New Roman" w:cs="Times New Roman"/>
                <w:lang w:val="en-US"/>
              </w:rPr>
              <w:t>C</w:t>
            </w:r>
            <w:r w:rsidR="00D22EAE" w:rsidRPr="00481891">
              <w:rPr>
                <w:rFonts w:ascii="Times New Roman" w:hAnsi="Times New Roman" w:cs="Times New Roman"/>
                <w:lang w:val="ru-RU"/>
              </w:rPr>
              <w:t>А 2100СЕ,</w:t>
            </w:r>
            <w:r w:rsidR="00D22EAE">
              <w:rPr>
                <w:rFonts w:ascii="Times New Roman" w:hAnsi="Times New Roman" w:cs="Times New Roman"/>
              </w:rPr>
              <w:t xml:space="preserve"> 2006</w:t>
            </w:r>
            <w:r w:rsidRPr="000A5C42">
              <w:rPr>
                <w:rFonts w:ascii="Times New Roman" w:hAnsi="Times New Roman" w:cs="Times New Roman"/>
              </w:rPr>
              <w:t xml:space="preserve"> р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A7" w:rsidRPr="000A5C42" w:rsidRDefault="009750A7" w:rsidP="00FC058F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0A7" w:rsidRPr="00FC058F" w:rsidRDefault="009750A7" w:rsidP="00FC05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м.Звенигоодка</w:t>
            </w:r>
          </w:p>
        </w:tc>
      </w:tr>
      <w:tr w:rsidR="009750A7" w:rsidRPr="000A5C42" w:rsidTr="00FC058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A7" w:rsidRDefault="009750A7" w:rsidP="00FC058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  <w:t>2</w:t>
            </w:r>
          </w:p>
        </w:tc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0A7" w:rsidRPr="008C27BB" w:rsidRDefault="000961F3" w:rsidP="009750A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</w:rPr>
              <w:t xml:space="preserve">Легковий автомобіль </w:t>
            </w:r>
            <w:r w:rsidRPr="000961F3">
              <w:rPr>
                <w:rFonts w:ascii="Times New Roman" w:hAnsi="Times New Roman" w:cs="Times New Roman"/>
                <w:szCs w:val="28"/>
                <w:lang w:val="en-US"/>
              </w:rPr>
              <w:t>SKODA</w:t>
            </w:r>
            <w:r w:rsidRPr="000961F3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0961F3">
              <w:rPr>
                <w:rFonts w:ascii="Times New Roman" w:hAnsi="Times New Roman" w:cs="Times New Roman"/>
                <w:szCs w:val="28"/>
                <w:lang w:val="en-US"/>
              </w:rPr>
              <w:t>Oktavia</w:t>
            </w:r>
            <w:r w:rsidR="009750A7">
              <w:rPr>
                <w:rFonts w:ascii="Times New Roman" w:hAnsi="Times New Roman" w:cs="Times New Roman"/>
                <w:bCs/>
              </w:rPr>
              <w:t xml:space="preserve">, держ номер СА 00 68АА, </w:t>
            </w:r>
            <w:r>
              <w:rPr>
                <w:rFonts w:ascii="Times New Roman" w:hAnsi="Times New Roman" w:cs="Times New Roman"/>
                <w:bCs/>
              </w:rPr>
              <w:t>2000рік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A7" w:rsidRPr="000A5C42" w:rsidRDefault="009750A7" w:rsidP="00FC058F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0A7" w:rsidRPr="00FC058F" w:rsidRDefault="009750A7" w:rsidP="00FC05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</w:tbl>
    <w:p w:rsidR="00421241" w:rsidRDefault="00421241" w:rsidP="00421241">
      <w:pPr>
        <w:textAlignment w:val="baseline"/>
        <w:rPr>
          <w:rFonts w:ascii="Times New Roman" w:eastAsia="Times New Roman" w:hAnsi="Times New Roman" w:cs="Times New Roman"/>
          <w:b/>
          <w:color w:val="auto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                           </w:t>
      </w:r>
    </w:p>
    <w:p w:rsidR="008C27BB" w:rsidRDefault="008C27BB" w:rsidP="00421241">
      <w:pPr>
        <w:textAlignment w:val="baseline"/>
        <w:rPr>
          <w:rFonts w:ascii="Times New Roman" w:eastAsia="Times New Roman" w:hAnsi="Times New Roman" w:cs="Times New Roman"/>
          <w:b/>
          <w:color w:val="auto"/>
          <w:lang w:eastAsia="ru-RU"/>
        </w:rPr>
      </w:pPr>
    </w:p>
    <w:p w:rsidR="00FB1ECF" w:rsidRDefault="00FB1ECF" w:rsidP="00FB1ECF">
      <w:pPr>
        <w:rPr>
          <w:rFonts w:ascii="Times New Roman" w:hAnsi="Times New Roman"/>
        </w:rPr>
      </w:pPr>
      <w:r>
        <w:rPr>
          <w:rFonts w:ascii="Times New Roman" w:hAnsi="Times New Roman"/>
        </w:rPr>
        <w:t>Секретар міської ради                                                                          Володимир НИЗЕНКО</w:t>
      </w:r>
    </w:p>
    <w:p w:rsidR="00FB1ECF" w:rsidRDefault="00FB1ECF" w:rsidP="00FB1ECF">
      <w:pPr>
        <w:rPr>
          <w:rFonts w:ascii="Times New Roman" w:hAnsi="Times New Roman"/>
        </w:rPr>
      </w:pPr>
    </w:p>
    <w:p w:rsidR="008C27BB" w:rsidRDefault="008C27BB" w:rsidP="00421241">
      <w:pPr>
        <w:textAlignment w:val="baseline"/>
        <w:rPr>
          <w:rFonts w:ascii="Times New Roman" w:eastAsia="Times New Roman" w:hAnsi="Times New Roman" w:cs="Times New Roman"/>
          <w:b/>
          <w:color w:val="auto"/>
          <w:lang w:eastAsia="ru-RU"/>
        </w:rPr>
      </w:pPr>
    </w:p>
    <w:p w:rsidR="00421241" w:rsidRDefault="00421241" w:rsidP="00421241">
      <w:pPr>
        <w:textAlignment w:val="baseline"/>
        <w:rPr>
          <w:rFonts w:ascii="Times New Roman" w:eastAsia="Times New Roman" w:hAnsi="Times New Roman" w:cs="Times New Roman"/>
          <w:b/>
          <w:color w:val="auto"/>
          <w:lang w:eastAsia="ru-RU"/>
        </w:rPr>
      </w:pPr>
    </w:p>
    <w:p w:rsidR="00A75C90" w:rsidRDefault="00A75C90" w:rsidP="00421241">
      <w:pPr>
        <w:textAlignment w:val="baseline"/>
        <w:rPr>
          <w:rFonts w:ascii="Times New Roman" w:eastAsia="Times New Roman" w:hAnsi="Times New Roman" w:cs="Times New Roman"/>
          <w:b/>
          <w:color w:val="auto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                                                                                                                                       </w:t>
      </w:r>
    </w:p>
    <w:p w:rsidR="00856230" w:rsidRDefault="00A75C90" w:rsidP="00421241">
      <w:pPr>
        <w:textAlignment w:val="baseline"/>
        <w:rPr>
          <w:rFonts w:ascii="Times New Roman" w:eastAsia="Times New Roman" w:hAnsi="Times New Roman" w:cs="Times New Roman"/>
          <w:b/>
          <w:color w:val="auto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                                                                                                                                    </w:t>
      </w:r>
    </w:p>
    <w:p w:rsidR="004B4684" w:rsidRDefault="00856230" w:rsidP="00421241">
      <w:pPr>
        <w:textAlignment w:val="baseline"/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                                                                                                                              </w:t>
      </w:r>
      <w:r w:rsidR="00A75C90" w:rsidRPr="00A75C90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>Додаток</w:t>
      </w:r>
      <w:r w:rsidR="00421241" w:rsidRPr="00A75C90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 xml:space="preserve"> </w:t>
      </w:r>
      <w:r w:rsidR="00A2159C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>3</w:t>
      </w:r>
    </w:p>
    <w:p w:rsidR="00A75C90" w:rsidRDefault="004B4684" w:rsidP="00421241">
      <w:pPr>
        <w:textAlignment w:val="baseline"/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до рішення міської ради </w:t>
      </w:r>
      <w:r w:rsidR="00421241" w:rsidRPr="00A75C90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 xml:space="preserve"> </w:t>
      </w:r>
    </w:p>
    <w:p w:rsidR="004B4684" w:rsidRPr="00856230" w:rsidRDefault="004B4684" w:rsidP="00856230">
      <w:pPr>
        <w:textAlignment w:val="baseline"/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</w:t>
      </w:r>
      <w:r w:rsidR="00856230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 xml:space="preserve">                        від 14.07.2021№12-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 xml:space="preserve">                        №</w:t>
      </w:r>
    </w:p>
    <w:p w:rsidR="00A75C90" w:rsidRPr="00A75C90" w:rsidRDefault="00421241" w:rsidP="00421241">
      <w:pPr>
        <w:textAlignment w:val="baseline"/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</w:pPr>
      <w:r w:rsidRPr="00A75C90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 xml:space="preserve">        </w:t>
      </w:r>
    </w:p>
    <w:p w:rsidR="006F6D55" w:rsidRDefault="00965F24" w:rsidP="004B4684">
      <w:pPr>
        <w:tabs>
          <w:tab w:val="left" w:pos="766"/>
          <w:tab w:val="left" w:pos="5406"/>
          <w:tab w:val="left" w:pos="8044"/>
        </w:tabs>
        <w:rPr>
          <w:rFonts w:ascii="Times New Roman" w:eastAsia="Times New Roman" w:hAnsi="Times New Roman" w:cs="Times New Roman"/>
          <w:b/>
          <w:color w:val="auto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    </w:t>
      </w:r>
      <w:r w:rsidR="00421241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Перелік </w:t>
      </w:r>
      <w:r w:rsidR="00091CDF">
        <w:rPr>
          <w:rFonts w:ascii="Times New Roman" w:eastAsia="Times New Roman" w:hAnsi="Times New Roman" w:cs="Times New Roman"/>
          <w:b/>
          <w:color w:val="auto"/>
          <w:lang w:eastAsia="ru-RU"/>
        </w:rPr>
        <w:t>об’єктів</w:t>
      </w:r>
      <w:r w:rsidR="00421241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комунальної власності( дороги, тротуари, мости</w:t>
      </w:r>
      <w:r w:rsidR="006F6D55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та інші)</w:t>
      </w:r>
    </w:p>
    <w:p w:rsidR="006F6D55" w:rsidRDefault="004B4684" w:rsidP="004B4684">
      <w:pPr>
        <w:tabs>
          <w:tab w:val="left" w:pos="766"/>
          <w:tab w:val="left" w:pos="5406"/>
          <w:tab w:val="left" w:pos="8044"/>
        </w:tabs>
        <w:rPr>
          <w:rFonts w:ascii="Times New Roman" w:eastAsia="Times New Roman" w:hAnsi="Times New Roman" w:cs="Times New Roman"/>
          <w:b/>
          <w:color w:val="auto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</w:t>
      </w:r>
    </w:p>
    <w:p w:rsidR="004B4684" w:rsidRPr="00535B07" w:rsidRDefault="006F6D55" w:rsidP="004B4684">
      <w:pPr>
        <w:tabs>
          <w:tab w:val="left" w:pos="766"/>
          <w:tab w:val="left" w:pos="5406"/>
          <w:tab w:val="left" w:pos="8044"/>
        </w:tabs>
        <w:rPr>
          <w:rFonts w:ascii="Times New Roman" w:eastAsia="Times New Roman" w:hAnsi="Times New Roman" w:cs="Times New Roman"/>
          <w:b/>
          <w:color w:val="auto"/>
          <w:lang w:eastAsia="ru-RU"/>
        </w:rPr>
      </w:pPr>
      <w:r>
        <w:rPr>
          <w:rFonts w:ascii="Times New Roman" w:eastAsia="Times New Roman" w:hAnsi="Times New Roman" w:cs="Times New Roman"/>
          <w:color w:val="auto"/>
          <w:lang w:eastAsia="ru-RU"/>
        </w:rPr>
        <w:t xml:space="preserve"> </w:t>
      </w:r>
      <w:r w:rsidRPr="00535B07">
        <w:rPr>
          <w:rFonts w:ascii="Times New Roman" w:eastAsia="Times New Roman" w:hAnsi="Times New Roman" w:cs="Times New Roman"/>
          <w:b/>
          <w:color w:val="auto"/>
          <w:lang w:eastAsia="ru-RU"/>
        </w:rPr>
        <w:t>П</w:t>
      </w:r>
      <w:r w:rsidR="004B4684" w:rsidRPr="00535B07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еребувають </w:t>
      </w:r>
      <w:r w:rsidR="00856230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на балансі </w:t>
      </w:r>
      <w:r w:rsidR="004B4684" w:rsidRPr="00535B07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КП ««Виробниче житлове ремон</w:t>
      </w:r>
      <w:r w:rsidRPr="00535B07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тно-експлуатаційне управління» </w:t>
      </w:r>
      <w:r w:rsidR="004B4684" w:rsidRPr="00535B07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</w:t>
      </w:r>
    </w:p>
    <w:p w:rsidR="0022072B" w:rsidRDefault="0022072B" w:rsidP="00421241">
      <w:pPr>
        <w:textAlignment w:val="baseline"/>
        <w:rPr>
          <w:rFonts w:ascii="Times New Roman" w:eastAsia="Times New Roman" w:hAnsi="Times New Roman" w:cs="Times New Roman"/>
          <w:b/>
          <w:color w:val="auto"/>
          <w:lang w:eastAsia="ru-RU"/>
        </w:rPr>
      </w:pPr>
    </w:p>
    <w:p w:rsidR="00421241" w:rsidRPr="000A5C42" w:rsidRDefault="00421241" w:rsidP="0022072B">
      <w:pPr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6"/>
        <w:gridCol w:w="6417"/>
        <w:gridCol w:w="623"/>
        <w:gridCol w:w="2033"/>
      </w:tblGrid>
      <w:tr w:rsidR="00421241" w:rsidRPr="00FC058F" w:rsidTr="00DB0ABE">
        <w:trPr>
          <w:trHeight w:val="71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6D0052" w:rsidRDefault="00180C7B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№з</w:t>
            </w:r>
            <w:r w:rsidR="00421241"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/п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6D0052" w:rsidRDefault="00421241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Назва об’єкта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, характеристика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21241" w:rsidRPr="006D0052" w:rsidRDefault="00421241" w:rsidP="00AE57FC">
            <w:pPr>
              <w:ind w:right="113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Кількість 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6D0052" w:rsidRDefault="00421241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            </w:t>
            </w:r>
            <w:r w:rsidRPr="006D00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Адреса </w:t>
            </w:r>
          </w:p>
        </w:tc>
      </w:tr>
      <w:tr w:rsidR="00421241" w:rsidRPr="00FC058F" w:rsidTr="00DB0ABE">
        <w:trPr>
          <w:trHeight w:val="252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Default="00421241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</w:pP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41" w:rsidRDefault="00421241" w:rsidP="00AE57F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м. Звенигородка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0A5C42" w:rsidRDefault="00421241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41" w:rsidRPr="00FC058F" w:rsidRDefault="00421241" w:rsidP="00AE57FC">
            <w:pPr>
              <w:rPr>
                <w:rFonts w:ascii="Times New Roman" w:hAnsi="Times New Roman" w:cs="Times New Roman"/>
              </w:rPr>
            </w:pPr>
          </w:p>
        </w:tc>
      </w:tr>
      <w:tr w:rsidR="00421241" w:rsidRPr="00FC058F" w:rsidTr="00DB0ABE">
        <w:trPr>
          <w:trHeight w:val="28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Default="00180C7B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  <w:t>1</w:t>
            </w:r>
            <w:r w:rsidR="004D4964"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  <w:t>.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41" w:rsidRDefault="00421241" w:rsidP="00AE57FC">
            <w:pPr>
              <w:rPr>
                <w:rFonts w:ascii="Times New Roman" w:hAnsi="Times New Roman" w:cs="Times New Roman"/>
                <w:b/>
                <w:bCs/>
              </w:rPr>
            </w:pPr>
            <w:r w:rsidRPr="00533A2E">
              <w:rPr>
                <w:rFonts w:ascii="Times New Roman" w:hAnsi="Times New Roman" w:cs="Times New Roman"/>
                <w:b/>
                <w:bCs/>
              </w:rPr>
              <w:t>Тротуари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0A5C42" w:rsidRDefault="00421241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41" w:rsidRPr="00FC058F" w:rsidRDefault="00421241" w:rsidP="00AE57FC">
            <w:pPr>
              <w:rPr>
                <w:rFonts w:ascii="Times New Roman" w:hAnsi="Times New Roman" w:cs="Times New Roman"/>
              </w:rPr>
            </w:pPr>
          </w:p>
        </w:tc>
      </w:tr>
      <w:tr w:rsidR="00421241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0A5C42" w:rsidRDefault="00180C7B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1.1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241" w:rsidRPr="00533A2E" w:rsidRDefault="004D4964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421241" w:rsidRPr="00533A2E">
              <w:rPr>
                <w:rFonts w:ascii="Times New Roman" w:hAnsi="Times New Roman" w:cs="Times New Roman"/>
              </w:rPr>
              <w:t>-кт Шевченка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0A5C42" w:rsidRDefault="00AB0341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41" w:rsidRPr="00FC058F" w:rsidRDefault="00A75C90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421241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0A5C42" w:rsidRDefault="00180C7B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1.2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533A2E" w:rsidRDefault="00421241" w:rsidP="00AE57FC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Вул.Кримського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0A5C42" w:rsidRDefault="00AB0341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41" w:rsidRPr="00FC058F" w:rsidRDefault="00A75C90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421241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0A5C42" w:rsidRDefault="00180C7B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1.3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533A2E" w:rsidRDefault="00421241" w:rsidP="00AE57FC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Вул.Д.Давидова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0A5C42" w:rsidRDefault="00AB0341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41" w:rsidRPr="00FC058F" w:rsidRDefault="00A75C90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421241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0A5C42" w:rsidRDefault="00180C7B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1.4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533A2E" w:rsidRDefault="00421241" w:rsidP="00AE57FC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 О.Кошиця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0A5C42" w:rsidRDefault="00AB0341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41" w:rsidRPr="00FC058F" w:rsidRDefault="00A75C90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421241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0A5C42" w:rsidRDefault="00180C7B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1.5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533A2E" w:rsidRDefault="00421241" w:rsidP="00AE57FC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</w:t>
            </w:r>
            <w:r w:rsidR="004D4964">
              <w:rPr>
                <w:rFonts w:ascii="Times New Roman" w:hAnsi="Times New Roman" w:cs="Times New Roman"/>
              </w:rPr>
              <w:t>.</w:t>
            </w:r>
            <w:r w:rsidR="009947C8">
              <w:rPr>
                <w:rFonts w:ascii="Times New Roman" w:hAnsi="Times New Roman" w:cs="Times New Roman"/>
              </w:rPr>
              <w:t xml:space="preserve"> </w:t>
            </w:r>
            <w:r w:rsidRPr="00533A2E">
              <w:rPr>
                <w:rFonts w:ascii="Times New Roman" w:hAnsi="Times New Roman" w:cs="Times New Roman"/>
              </w:rPr>
              <w:t>Благовісна</w:t>
            </w:r>
            <w:r w:rsidR="009947C8">
              <w:rPr>
                <w:rFonts w:ascii="Times New Roman" w:hAnsi="Times New Roman" w:cs="Times New Roman"/>
              </w:rPr>
              <w:t xml:space="preserve"> ( Пролетарська)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0A5C42" w:rsidRDefault="00AB0341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41" w:rsidRPr="00FC058F" w:rsidRDefault="00A75C90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421241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0A5C42" w:rsidRDefault="00180C7B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1.6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533A2E" w:rsidRDefault="00421241" w:rsidP="00AE57FC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</w:t>
            </w:r>
            <w:r w:rsidR="004D4964">
              <w:rPr>
                <w:rFonts w:ascii="Times New Roman" w:hAnsi="Times New Roman" w:cs="Times New Roman"/>
              </w:rPr>
              <w:t>.</w:t>
            </w:r>
            <w:r w:rsidR="009947C8">
              <w:rPr>
                <w:rFonts w:ascii="Times New Roman" w:hAnsi="Times New Roman" w:cs="Times New Roman"/>
              </w:rPr>
              <w:t xml:space="preserve"> Б.</w:t>
            </w:r>
            <w:r w:rsidRPr="00533A2E">
              <w:rPr>
                <w:rFonts w:ascii="Times New Roman" w:hAnsi="Times New Roman" w:cs="Times New Roman"/>
              </w:rPr>
              <w:t xml:space="preserve"> Хмельницького</w:t>
            </w:r>
            <w:r w:rsidR="009947C8">
              <w:rPr>
                <w:rFonts w:ascii="Times New Roman" w:hAnsi="Times New Roman" w:cs="Times New Roman"/>
              </w:rPr>
              <w:t xml:space="preserve"> (Дімітрова)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0A5C42" w:rsidRDefault="00AB0341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41" w:rsidRPr="00FC058F" w:rsidRDefault="00A75C90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421241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0A5C42" w:rsidRDefault="00180C7B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1.7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533A2E" w:rsidRDefault="00421241" w:rsidP="00AE57FC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</w:t>
            </w:r>
            <w:r w:rsidR="004D4964">
              <w:rPr>
                <w:rFonts w:ascii="Times New Roman" w:hAnsi="Times New Roman" w:cs="Times New Roman"/>
              </w:rPr>
              <w:t>.</w:t>
            </w:r>
            <w:r w:rsidR="009947C8">
              <w:rPr>
                <w:rFonts w:ascii="Times New Roman" w:hAnsi="Times New Roman" w:cs="Times New Roman"/>
              </w:rPr>
              <w:t xml:space="preserve"> </w:t>
            </w:r>
            <w:r w:rsidRPr="00533A2E">
              <w:rPr>
                <w:rFonts w:ascii="Times New Roman" w:hAnsi="Times New Roman" w:cs="Times New Roman"/>
              </w:rPr>
              <w:t>І.Сошенка</w:t>
            </w:r>
            <w:r w:rsidR="009947C8">
              <w:rPr>
                <w:rFonts w:ascii="Times New Roman" w:hAnsi="Times New Roman" w:cs="Times New Roman"/>
              </w:rPr>
              <w:t xml:space="preserve"> (Комінтерна)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0A5C42" w:rsidRDefault="00AB0341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41" w:rsidRPr="00FC058F" w:rsidRDefault="00A75C90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421241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0A5C42" w:rsidRDefault="00180C7B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1.8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533A2E" w:rsidRDefault="00421241" w:rsidP="00AE57FC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</w:t>
            </w:r>
            <w:r w:rsidR="004D4964">
              <w:rPr>
                <w:rFonts w:ascii="Times New Roman" w:hAnsi="Times New Roman" w:cs="Times New Roman"/>
              </w:rPr>
              <w:t>.</w:t>
            </w:r>
            <w:r w:rsidRPr="00533A2E">
              <w:rPr>
                <w:rFonts w:ascii="Times New Roman" w:hAnsi="Times New Roman" w:cs="Times New Roman"/>
              </w:rPr>
              <w:t xml:space="preserve"> </w:t>
            </w:r>
            <w:r w:rsidR="009947C8">
              <w:rPr>
                <w:rFonts w:ascii="Times New Roman" w:hAnsi="Times New Roman" w:cs="Times New Roman"/>
              </w:rPr>
              <w:t xml:space="preserve"> Героїв Євромайдану</w:t>
            </w:r>
            <w:r w:rsidRPr="00533A2E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0A5C42" w:rsidRDefault="00AB0341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41" w:rsidRPr="00FC058F" w:rsidRDefault="00A75C90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421241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0A5C42" w:rsidRDefault="00180C7B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1.9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533A2E" w:rsidRDefault="00A75C90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Вул</w:t>
            </w:r>
            <w:r w:rsidR="004D4964">
              <w:rPr>
                <w:rFonts w:ascii="Times New Roman" w:hAnsi="Times New Roman" w:cs="Times New Roman"/>
              </w:rPr>
              <w:t>.</w:t>
            </w:r>
            <w:r w:rsidR="00ED7203">
              <w:rPr>
                <w:rFonts w:ascii="Times New Roman" w:hAnsi="Times New Roman" w:cs="Times New Roman"/>
              </w:rPr>
              <w:t xml:space="preserve"> М.Грушевського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0A5C42" w:rsidRDefault="00AB0341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41" w:rsidRPr="00FC058F" w:rsidRDefault="00A75C90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421241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0A5C42" w:rsidRDefault="00180C7B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1.10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533A2E" w:rsidRDefault="00421241" w:rsidP="00AE57FC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</w:t>
            </w:r>
            <w:r w:rsidR="004D4964">
              <w:rPr>
                <w:rFonts w:ascii="Times New Roman" w:hAnsi="Times New Roman" w:cs="Times New Roman"/>
              </w:rPr>
              <w:t>.</w:t>
            </w:r>
            <w:r w:rsidRPr="00533A2E">
              <w:rPr>
                <w:rFonts w:ascii="Times New Roman" w:hAnsi="Times New Roman" w:cs="Times New Roman"/>
              </w:rPr>
              <w:t xml:space="preserve"> Шмідта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0A5C42" w:rsidRDefault="00AB0341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41" w:rsidRPr="00FC058F" w:rsidRDefault="00A75C90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421241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0A5C42" w:rsidRDefault="00180C7B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1.11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533A2E" w:rsidRDefault="00421241" w:rsidP="00AE57FC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</w:t>
            </w:r>
            <w:r w:rsidR="004D4964">
              <w:rPr>
                <w:rFonts w:ascii="Times New Roman" w:hAnsi="Times New Roman" w:cs="Times New Roman"/>
              </w:rPr>
              <w:t>.</w:t>
            </w:r>
            <w:r w:rsidRPr="00533A2E">
              <w:rPr>
                <w:rFonts w:ascii="Times New Roman" w:hAnsi="Times New Roman" w:cs="Times New Roman"/>
              </w:rPr>
              <w:t xml:space="preserve"> Чорновола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0A5C42" w:rsidRDefault="00AB0341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41" w:rsidRPr="00FC058F" w:rsidRDefault="00A75C90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421241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0A5C42" w:rsidRDefault="00180C7B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1.12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533A2E" w:rsidRDefault="009947C8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Вул.</w:t>
            </w:r>
            <w:r w:rsidR="00421241" w:rsidRPr="00533A2E">
              <w:rPr>
                <w:rFonts w:ascii="Times New Roman" w:hAnsi="Times New Roman" w:cs="Times New Roman"/>
              </w:rPr>
              <w:t xml:space="preserve"> С.Терещенко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0A5C42" w:rsidRDefault="00AB0341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41" w:rsidRPr="00FC058F" w:rsidRDefault="00A75C90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421241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0A5C42" w:rsidRDefault="00180C7B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1.13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533A2E" w:rsidRDefault="00421241" w:rsidP="00AE57FC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</w:t>
            </w:r>
            <w:r w:rsidR="004D4964">
              <w:rPr>
                <w:rFonts w:ascii="Times New Roman" w:hAnsi="Times New Roman" w:cs="Times New Roman"/>
              </w:rPr>
              <w:t>.</w:t>
            </w:r>
            <w:r w:rsidRPr="00533A2E">
              <w:rPr>
                <w:rFonts w:ascii="Times New Roman" w:hAnsi="Times New Roman" w:cs="Times New Roman"/>
              </w:rPr>
              <w:t xml:space="preserve"> Шевченка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0A5C42" w:rsidRDefault="00AB0341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41" w:rsidRPr="00FC058F" w:rsidRDefault="00A75C90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421241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0A5C42" w:rsidRDefault="00180C7B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1.14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533A2E" w:rsidRDefault="00421241" w:rsidP="00AE57FC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</w:t>
            </w:r>
            <w:r w:rsidR="004D4964">
              <w:rPr>
                <w:rFonts w:ascii="Times New Roman" w:hAnsi="Times New Roman" w:cs="Times New Roman"/>
              </w:rPr>
              <w:t>.</w:t>
            </w:r>
            <w:r w:rsidR="009947C8">
              <w:rPr>
                <w:rFonts w:ascii="Times New Roman" w:hAnsi="Times New Roman" w:cs="Times New Roman"/>
              </w:rPr>
              <w:t xml:space="preserve"> М</w:t>
            </w:r>
            <w:r w:rsidRPr="00533A2E">
              <w:rPr>
                <w:rFonts w:ascii="Times New Roman" w:hAnsi="Times New Roman" w:cs="Times New Roman"/>
              </w:rPr>
              <w:t>.Приймаченко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0A5C42" w:rsidRDefault="00AB0341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41" w:rsidRPr="00FC058F" w:rsidRDefault="00A75C90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421241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0A5C42" w:rsidRDefault="00180C7B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1.15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533A2E" w:rsidRDefault="00421241" w:rsidP="00AE57FC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</w:t>
            </w:r>
            <w:r w:rsidR="004D4964">
              <w:rPr>
                <w:rFonts w:ascii="Times New Roman" w:hAnsi="Times New Roman" w:cs="Times New Roman"/>
              </w:rPr>
              <w:t>.</w:t>
            </w:r>
            <w:r w:rsidR="009947C8">
              <w:rPr>
                <w:rFonts w:ascii="Times New Roman" w:hAnsi="Times New Roman" w:cs="Times New Roman"/>
              </w:rPr>
              <w:t xml:space="preserve"> </w:t>
            </w:r>
            <w:r w:rsidRPr="00533A2E">
              <w:rPr>
                <w:rFonts w:ascii="Times New Roman" w:hAnsi="Times New Roman" w:cs="Times New Roman"/>
              </w:rPr>
              <w:t>Благовісна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0A5C42" w:rsidRDefault="00AB0341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41" w:rsidRPr="00FC058F" w:rsidRDefault="00A75C90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421241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0A5C42" w:rsidRDefault="00180C7B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1.16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533A2E" w:rsidRDefault="00421241" w:rsidP="00AE57FC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</w:t>
            </w:r>
            <w:r w:rsidR="004D4964">
              <w:rPr>
                <w:rFonts w:ascii="Times New Roman" w:hAnsi="Times New Roman" w:cs="Times New Roman"/>
              </w:rPr>
              <w:t>.</w:t>
            </w:r>
            <w:r w:rsidR="00ED7203">
              <w:rPr>
                <w:rFonts w:ascii="Times New Roman" w:hAnsi="Times New Roman" w:cs="Times New Roman"/>
              </w:rPr>
              <w:t xml:space="preserve"> П. Орлика (</w:t>
            </w:r>
            <w:r w:rsidRPr="00533A2E">
              <w:rPr>
                <w:rFonts w:ascii="Times New Roman" w:hAnsi="Times New Roman" w:cs="Times New Roman"/>
              </w:rPr>
              <w:t xml:space="preserve"> Гулькіна</w:t>
            </w:r>
            <w:r w:rsidR="00ED720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0A5C42" w:rsidRDefault="00AB0341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41" w:rsidRPr="00FC058F" w:rsidRDefault="00A75C90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421241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0A5C42" w:rsidRDefault="00180C7B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1.17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533A2E" w:rsidRDefault="00421241" w:rsidP="00AE57FC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</w:t>
            </w:r>
            <w:r w:rsidR="004D4964">
              <w:rPr>
                <w:rFonts w:ascii="Times New Roman" w:hAnsi="Times New Roman" w:cs="Times New Roman"/>
              </w:rPr>
              <w:t>.</w:t>
            </w:r>
            <w:r w:rsidRPr="00533A2E">
              <w:rPr>
                <w:rFonts w:ascii="Times New Roman" w:hAnsi="Times New Roman" w:cs="Times New Roman"/>
              </w:rPr>
              <w:t xml:space="preserve"> Щедріна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0A5C42" w:rsidRDefault="00AB0341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41" w:rsidRPr="00FC058F" w:rsidRDefault="00A75C90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421241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0A5C42" w:rsidRDefault="00180C7B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1.18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533A2E" w:rsidRDefault="00421241" w:rsidP="00AE57FC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</w:t>
            </w:r>
            <w:r w:rsidR="004D4964">
              <w:rPr>
                <w:rFonts w:ascii="Times New Roman" w:hAnsi="Times New Roman" w:cs="Times New Roman"/>
              </w:rPr>
              <w:t>.</w:t>
            </w:r>
            <w:r w:rsidRPr="00533A2E">
              <w:rPr>
                <w:rFonts w:ascii="Times New Roman" w:hAnsi="Times New Roman" w:cs="Times New Roman"/>
              </w:rPr>
              <w:t xml:space="preserve"> Дружби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0A5C42" w:rsidRDefault="00AB0341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41" w:rsidRPr="00FC058F" w:rsidRDefault="00A75C90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421241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0A5C42" w:rsidRDefault="00180C7B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1.19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533A2E" w:rsidRDefault="00421241" w:rsidP="00AE57FC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</w:t>
            </w:r>
            <w:r w:rsidR="004D4964">
              <w:rPr>
                <w:rFonts w:ascii="Times New Roman" w:hAnsi="Times New Roman" w:cs="Times New Roman"/>
              </w:rPr>
              <w:t>.</w:t>
            </w:r>
            <w:r w:rsidR="009947C8">
              <w:rPr>
                <w:rFonts w:ascii="Times New Roman" w:hAnsi="Times New Roman" w:cs="Times New Roman"/>
              </w:rPr>
              <w:t xml:space="preserve"> </w:t>
            </w:r>
            <w:r w:rsidRPr="00533A2E">
              <w:rPr>
                <w:rFonts w:ascii="Times New Roman" w:hAnsi="Times New Roman" w:cs="Times New Roman"/>
              </w:rPr>
              <w:t>Небесної Сотні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0A5C42" w:rsidRDefault="00AB0341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41" w:rsidRPr="00FC058F" w:rsidRDefault="00A75C90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421241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0A5C42" w:rsidRDefault="00180C7B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1.20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533A2E" w:rsidRDefault="00421241" w:rsidP="00AE57FC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Вул.Шполянська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0A5C42" w:rsidRDefault="00AB0341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41" w:rsidRPr="00FC058F" w:rsidRDefault="00A75C90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421241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0A5C42" w:rsidRDefault="00421241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241" w:rsidRPr="00533A2E" w:rsidRDefault="00421241" w:rsidP="00AE57FC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0A5C42" w:rsidRDefault="00421241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41" w:rsidRPr="00FC058F" w:rsidRDefault="00421241" w:rsidP="00AE57FC">
            <w:pPr>
              <w:rPr>
                <w:rFonts w:ascii="Times New Roman" w:hAnsi="Times New Roman" w:cs="Times New Roman"/>
              </w:rPr>
            </w:pPr>
          </w:p>
        </w:tc>
      </w:tr>
      <w:tr w:rsidR="00421241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0A5C42" w:rsidRDefault="00421241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41" w:rsidRPr="00533A2E" w:rsidRDefault="00421241" w:rsidP="00AE57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0A5C42" w:rsidRDefault="00421241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41" w:rsidRPr="00FC058F" w:rsidRDefault="00421241" w:rsidP="00AE57FC">
            <w:pPr>
              <w:rPr>
                <w:rFonts w:ascii="Times New Roman" w:hAnsi="Times New Roman" w:cs="Times New Roman"/>
              </w:rPr>
            </w:pPr>
          </w:p>
        </w:tc>
      </w:tr>
      <w:tr w:rsidR="00421241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0A5C42" w:rsidRDefault="00180C7B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41" w:rsidRPr="00533A2E" w:rsidRDefault="00421241" w:rsidP="00AE57FC">
            <w:pPr>
              <w:rPr>
                <w:rFonts w:ascii="Times New Roman" w:hAnsi="Times New Roman" w:cs="Times New Roman"/>
                <w:b/>
                <w:bCs/>
              </w:rPr>
            </w:pPr>
            <w:r w:rsidRPr="00533A2E">
              <w:rPr>
                <w:rFonts w:ascii="Times New Roman" w:hAnsi="Times New Roman" w:cs="Times New Roman"/>
                <w:b/>
                <w:bCs/>
              </w:rPr>
              <w:t>Газони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0A5C42" w:rsidRDefault="00421241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41" w:rsidRPr="00FC058F" w:rsidRDefault="00421241" w:rsidP="00AE57FC">
            <w:pPr>
              <w:rPr>
                <w:rFonts w:ascii="Times New Roman" w:hAnsi="Times New Roman" w:cs="Times New Roman"/>
              </w:rPr>
            </w:pPr>
          </w:p>
        </w:tc>
      </w:tr>
      <w:tr w:rsidR="00421241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0A5C42" w:rsidRDefault="00180C7B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2.1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533A2E" w:rsidRDefault="00421241" w:rsidP="00AE57FC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П-кт Шевченка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0A5C42" w:rsidRDefault="00AB0341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41" w:rsidRPr="00FC058F" w:rsidRDefault="00A75C90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421241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0A5C42" w:rsidRDefault="00180C7B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2.2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533A2E" w:rsidRDefault="00421241" w:rsidP="00AE57FC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Вул.Чорновола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0A5C42" w:rsidRDefault="00AB0341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41" w:rsidRPr="00FC058F" w:rsidRDefault="00A75C90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421241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0A5C42" w:rsidRDefault="00180C7B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2.3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533A2E" w:rsidRDefault="009947C8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Вул.</w:t>
            </w:r>
            <w:r w:rsidR="00421241" w:rsidRPr="00533A2E">
              <w:rPr>
                <w:rFonts w:ascii="Times New Roman" w:hAnsi="Times New Roman" w:cs="Times New Roman"/>
              </w:rPr>
              <w:t xml:space="preserve"> І.Сошенка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0A5C42" w:rsidRDefault="00AB0341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41" w:rsidRPr="00FC058F" w:rsidRDefault="00A75C90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421241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0A5C42" w:rsidRDefault="00180C7B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2.4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533A2E" w:rsidRDefault="009947C8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Вул. </w:t>
            </w:r>
            <w:r w:rsidR="00421241" w:rsidRPr="00533A2E">
              <w:rPr>
                <w:rFonts w:ascii="Times New Roman" w:hAnsi="Times New Roman" w:cs="Times New Roman"/>
              </w:rPr>
              <w:t>Героїв Небесної Сотні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0A5C42" w:rsidRDefault="00AB0341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41" w:rsidRPr="00FC058F" w:rsidRDefault="00A75C90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421241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0A5C42" w:rsidRDefault="00180C7B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2.5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533A2E" w:rsidRDefault="009947C8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Вул. </w:t>
            </w:r>
            <w:r w:rsidR="00421241" w:rsidRPr="00533A2E">
              <w:rPr>
                <w:rFonts w:ascii="Times New Roman" w:hAnsi="Times New Roman" w:cs="Times New Roman"/>
              </w:rPr>
              <w:t>М.Грушевського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0A5C42" w:rsidRDefault="00AB0341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41" w:rsidRPr="00FC058F" w:rsidRDefault="00A75C90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421241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0A5C42" w:rsidRDefault="00421241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533A2E" w:rsidRDefault="00421241" w:rsidP="00AE57FC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41" w:rsidRPr="000A5C42" w:rsidRDefault="00421241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41" w:rsidRPr="00FC058F" w:rsidRDefault="00421241" w:rsidP="00AE57FC">
            <w:pPr>
              <w:rPr>
                <w:rFonts w:ascii="Times New Roman" w:hAnsi="Times New Roman" w:cs="Times New Roman"/>
              </w:rPr>
            </w:pPr>
          </w:p>
        </w:tc>
      </w:tr>
      <w:tr w:rsidR="00D606EE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013" w:rsidRDefault="007A0013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  <w:p w:rsidR="007A0013" w:rsidRDefault="007A0013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  <w:p w:rsidR="00D606EE" w:rsidRPr="000A5C42" w:rsidRDefault="00D606EE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3.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6EE" w:rsidRPr="00533A2E" w:rsidRDefault="00F153CF" w:rsidP="00D606EE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Парки, сквери</w:t>
            </w:r>
            <w:r w:rsidR="00677A16">
              <w:rPr>
                <w:rFonts w:ascii="Times New Roman" w:hAnsi="Times New Roman" w:cs="Times New Roman"/>
                <w:b/>
                <w:bCs/>
              </w:rPr>
              <w:t xml:space="preserve"> м. Звенигородка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EE" w:rsidRPr="000A5C42" w:rsidRDefault="00D606EE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6EE" w:rsidRPr="00FC058F" w:rsidRDefault="00D606EE" w:rsidP="00AE57FC">
            <w:pPr>
              <w:rPr>
                <w:rFonts w:ascii="Times New Roman" w:hAnsi="Times New Roman" w:cs="Times New Roman"/>
              </w:rPr>
            </w:pPr>
          </w:p>
        </w:tc>
      </w:tr>
      <w:tr w:rsidR="00D606EE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EE" w:rsidRPr="000A5C42" w:rsidRDefault="00D606EE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3.1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6EE" w:rsidRDefault="00D606EE" w:rsidP="00D606EE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Дитячий сквер</w:t>
            </w:r>
          </w:p>
          <w:p w:rsidR="00677A16" w:rsidRPr="00533A2E" w:rsidRDefault="00677A16" w:rsidP="00D606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Огорожа дитячого сквера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EE" w:rsidRPr="000A5C42" w:rsidRDefault="00D606EE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lastRenderedPageBreak/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6EE" w:rsidRPr="00FC058F" w:rsidRDefault="00D606EE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  <w:r w:rsidR="00632308">
              <w:rPr>
                <w:rFonts w:ascii="Times New Roman" w:hAnsi="Times New Roman" w:cs="Times New Roman"/>
              </w:rPr>
              <w:t xml:space="preserve">, </w:t>
            </w:r>
            <w:r w:rsidR="00632308">
              <w:rPr>
                <w:rFonts w:ascii="Times New Roman" w:hAnsi="Times New Roman" w:cs="Times New Roman"/>
              </w:rPr>
              <w:lastRenderedPageBreak/>
              <w:t>центр</w:t>
            </w:r>
          </w:p>
        </w:tc>
      </w:tr>
      <w:tr w:rsidR="00D606EE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EE" w:rsidRPr="000A5C42" w:rsidRDefault="00D606EE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lastRenderedPageBreak/>
              <w:t>3.2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6EE" w:rsidRPr="00533A2E" w:rsidRDefault="00D606EE" w:rsidP="00D606EE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Міський сквер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EE" w:rsidRPr="000A5C42" w:rsidRDefault="00D606EE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6EE" w:rsidRPr="00FC058F" w:rsidRDefault="00D606EE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  <w:r w:rsidR="002456F3">
              <w:rPr>
                <w:rFonts w:ascii="Times New Roman" w:hAnsi="Times New Roman" w:cs="Times New Roman"/>
              </w:rPr>
              <w:t>, пр.-т Шевченка</w:t>
            </w:r>
          </w:p>
        </w:tc>
      </w:tr>
      <w:tr w:rsidR="00D606EE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EE" w:rsidRPr="000A5C42" w:rsidRDefault="00D606EE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3.3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6EE" w:rsidRPr="00533A2E" w:rsidRDefault="00D606EE" w:rsidP="00D606EE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Дендропарк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EE" w:rsidRPr="000A5C42" w:rsidRDefault="00D606EE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6EE" w:rsidRPr="00FC058F" w:rsidRDefault="00D606EE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  <w:r w:rsidR="002456F3">
              <w:rPr>
                <w:rFonts w:ascii="Times New Roman" w:hAnsi="Times New Roman" w:cs="Times New Roman"/>
              </w:rPr>
              <w:t>, пр.-т Шевченка</w:t>
            </w:r>
          </w:p>
        </w:tc>
      </w:tr>
      <w:tr w:rsidR="00D606EE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EE" w:rsidRPr="000A5C42" w:rsidRDefault="00D606EE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3.4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6EE" w:rsidRPr="00533A2E" w:rsidRDefault="00D606EE" w:rsidP="00D606EE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Бульвар Шевченка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EE" w:rsidRPr="000A5C42" w:rsidRDefault="00D606EE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6EE" w:rsidRPr="00FC058F" w:rsidRDefault="00D606EE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  <w:r w:rsidR="002456F3">
              <w:rPr>
                <w:rFonts w:ascii="Times New Roman" w:hAnsi="Times New Roman" w:cs="Times New Roman"/>
              </w:rPr>
              <w:t>, пр.-т Шевченка</w:t>
            </w:r>
          </w:p>
        </w:tc>
      </w:tr>
      <w:tr w:rsidR="00D606EE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EE" w:rsidRPr="000A5C42" w:rsidRDefault="00D606EE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3.5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6EE" w:rsidRPr="00677A16" w:rsidRDefault="00677A16" w:rsidP="00D606EE">
            <w:pPr>
              <w:rPr>
                <w:rFonts w:ascii="Times New Roman" w:hAnsi="Times New Roman" w:cs="Times New Roman"/>
              </w:rPr>
            </w:pPr>
            <w:r w:rsidRPr="00677A16">
              <w:rPr>
                <w:rFonts w:ascii="Times New Roman" w:hAnsi="Times New Roman" w:cs="Times New Roman"/>
              </w:rPr>
              <w:t>Дитячий майданчик -парк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EE" w:rsidRPr="000A5C42" w:rsidRDefault="00D606EE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6EE" w:rsidRPr="00FC058F" w:rsidRDefault="00D606EE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  <w:r w:rsidR="002456F3">
              <w:rPr>
                <w:rFonts w:ascii="Times New Roman" w:hAnsi="Times New Roman" w:cs="Times New Roman"/>
              </w:rPr>
              <w:t>, вул. Чорновола</w:t>
            </w:r>
          </w:p>
        </w:tc>
      </w:tr>
      <w:tr w:rsidR="00D606EE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EE" w:rsidRPr="000A5C42" w:rsidRDefault="00D606EE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3.6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6EE" w:rsidRPr="00677A16" w:rsidRDefault="00677A16" w:rsidP="00D606E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Качелі пр.-т  Ш</w:t>
            </w:r>
            <w:r w:rsidR="002456F3">
              <w:rPr>
                <w:rFonts w:ascii="Times New Roman" w:hAnsi="Times New Roman" w:cs="Times New Roman"/>
              </w:rPr>
              <w:t>евчен</w:t>
            </w:r>
            <w:r w:rsidRPr="00533A2E">
              <w:rPr>
                <w:rFonts w:ascii="Times New Roman" w:hAnsi="Times New Roman" w:cs="Times New Roman"/>
              </w:rPr>
              <w:t>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33A2E">
              <w:rPr>
                <w:rFonts w:ascii="Times New Roman" w:hAnsi="Times New Roman" w:cs="Times New Roman"/>
              </w:rPr>
              <w:t>96;</w:t>
            </w:r>
            <w:r w:rsidR="002456F3">
              <w:rPr>
                <w:rFonts w:ascii="Times New Roman" w:hAnsi="Times New Roman" w:cs="Times New Roman"/>
              </w:rPr>
              <w:t xml:space="preserve"> вул.</w:t>
            </w:r>
            <w:r>
              <w:rPr>
                <w:rFonts w:ascii="Times New Roman" w:hAnsi="Times New Roman" w:cs="Times New Roman"/>
              </w:rPr>
              <w:t xml:space="preserve"> К</w:t>
            </w:r>
            <w:r w:rsidRPr="00533A2E">
              <w:rPr>
                <w:rFonts w:ascii="Times New Roman" w:hAnsi="Times New Roman" w:cs="Times New Roman"/>
              </w:rPr>
              <w:t>римськ</w:t>
            </w:r>
            <w:r w:rsidR="002456F3">
              <w:rPr>
                <w:rFonts w:ascii="Times New Roman" w:hAnsi="Times New Roman" w:cs="Times New Roman"/>
              </w:rPr>
              <w:t>ого</w:t>
            </w:r>
            <w:r w:rsidRPr="00533A2E">
              <w:rPr>
                <w:rFonts w:ascii="Times New Roman" w:hAnsi="Times New Roman" w:cs="Times New Roman"/>
              </w:rPr>
              <w:t>-2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EE" w:rsidRPr="000A5C42" w:rsidRDefault="002456F3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6EE" w:rsidRPr="00FC058F" w:rsidRDefault="00D606EE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3.7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373A36" w:rsidP="008255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Дитяча гірка, пр.-т Шевченка, 16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  <w:r w:rsidR="002456F3">
              <w:rPr>
                <w:rFonts w:ascii="Times New Roman" w:hAnsi="Times New Roman" w:cs="Times New Roman"/>
              </w:rPr>
              <w:t>, пр.-т Шевченка, 16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3.8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373A36" w:rsidP="008255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Турнікети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  <w:r w:rsidR="006F6D55">
              <w:rPr>
                <w:rFonts w:ascii="Times New Roman" w:hAnsi="Times New Roman" w:cs="Times New Roman"/>
              </w:rPr>
              <w:t>, пр.-т Шевченка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8255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  <w:b/>
                <w:bCs/>
              </w:rPr>
            </w:pPr>
            <w:r w:rsidRPr="00533A2E">
              <w:rPr>
                <w:rFonts w:ascii="Times New Roman" w:hAnsi="Times New Roman" w:cs="Times New Roman"/>
                <w:b/>
                <w:bCs/>
              </w:rPr>
              <w:t>Дороги з твердим покриттям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м. Звенигородка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4.1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Вул. Козачанська ( К. Маркса), асфальтне покриття, 1300м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4.2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Вул.Кримського</w:t>
            </w:r>
            <w:r>
              <w:rPr>
                <w:rFonts w:ascii="Times New Roman" w:hAnsi="Times New Roman" w:cs="Times New Roman"/>
              </w:rPr>
              <w:t>, 1700 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4.3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Вул.Д.Давидова</w:t>
            </w:r>
            <w:r>
              <w:rPr>
                <w:rFonts w:ascii="Times New Roman" w:hAnsi="Times New Roman" w:cs="Times New Roman"/>
              </w:rPr>
              <w:t>, 1500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4.4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Вул Івана Сошенка,( Комінтерна), 2500 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4.5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Вул. Михайла Грушевського (Енгельса), 3000 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4.6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 Шевченка</w:t>
            </w:r>
            <w:r>
              <w:rPr>
                <w:rFonts w:ascii="Times New Roman" w:hAnsi="Times New Roman" w:cs="Times New Roman"/>
              </w:rPr>
              <w:t>, 1400 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4.7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Вул. Благовісна (Пролетарська), 2250 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4.8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F6D55" w:rsidP="002705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Вул. О.Кошиці(Кірова)</w:t>
            </w:r>
            <w:r w:rsidR="00677A16">
              <w:rPr>
                <w:rFonts w:ascii="Times New Roman" w:hAnsi="Times New Roman" w:cs="Times New Roman"/>
              </w:rPr>
              <w:t>, 1300 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4.9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</w:t>
            </w:r>
            <w:r>
              <w:rPr>
                <w:rFonts w:ascii="Times New Roman" w:hAnsi="Times New Roman" w:cs="Times New Roman"/>
              </w:rPr>
              <w:t xml:space="preserve"> М. Старицького (</w:t>
            </w:r>
            <w:r w:rsidRPr="00533A2E">
              <w:rPr>
                <w:rFonts w:ascii="Times New Roman" w:hAnsi="Times New Roman" w:cs="Times New Roman"/>
              </w:rPr>
              <w:t>П.Комуни</w:t>
            </w:r>
            <w:r>
              <w:rPr>
                <w:rFonts w:ascii="Times New Roman" w:hAnsi="Times New Roman" w:cs="Times New Roman"/>
              </w:rPr>
              <w:t>) 1500 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4.10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Вул.С.Терещенко</w:t>
            </w:r>
            <w:r>
              <w:rPr>
                <w:rFonts w:ascii="Times New Roman" w:hAnsi="Times New Roman" w:cs="Times New Roman"/>
              </w:rPr>
              <w:t>, 1100 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4.11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 Шмідта</w:t>
            </w:r>
            <w:r>
              <w:rPr>
                <w:rFonts w:ascii="Times New Roman" w:hAnsi="Times New Roman" w:cs="Times New Roman"/>
              </w:rPr>
              <w:t>, тверде покриття, 1600 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4.12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 Дружби</w:t>
            </w:r>
            <w:r>
              <w:rPr>
                <w:rFonts w:ascii="Times New Roman" w:hAnsi="Times New Roman" w:cs="Times New Roman"/>
              </w:rPr>
              <w:t>, тверде покриття, 2000м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4.13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Вул. </w:t>
            </w:r>
            <w:r w:rsidRPr="00533A2E">
              <w:rPr>
                <w:rFonts w:ascii="Times New Roman" w:hAnsi="Times New Roman" w:cs="Times New Roman"/>
              </w:rPr>
              <w:t>Героїв Небесної Сотні</w:t>
            </w:r>
            <w:r>
              <w:rPr>
                <w:rFonts w:ascii="Times New Roman" w:hAnsi="Times New Roman" w:cs="Times New Roman"/>
              </w:rPr>
              <w:t>( Піонерська), 2500 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4.14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 Чорновола</w:t>
            </w:r>
            <w:r>
              <w:rPr>
                <w:rFonts w:ascii="Times New Roman" w:hAnsi="Times New Roman" w:cs="Times New Roman"/>
              </w:rPr>
              <w:t>, 2700 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4.15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Вул.Щедріна</w:t>
            </w:r>
            <w:r>
              <w:rPr>
                <w:rFonts w:ascii="Times New Roman" w:hAnsi="Times New Roman" w:cs="Times New Roman"/>
              </w:rPr>
              <w:t>, 500 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4.16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</w:t>
            </w:r>
            <w:r>
              <w:rPr>
                <w:rFonts w:ascii="Times New Roman" w:hAnsi="Times New Roman" w:cs="Times New Roman"/>
              </w:rPr>
              <w:t xml:space="preserve"> Б. Хмельницького (</w:t>
            </w:r>
            <w:r w:rsidRPr="00533A2E">
              <w:rPr>
                <w:rFonts w:ascii="Times New Roman" w:hAnsi="Times New Roman" w:cs="Times New Roman"/>
              </w:rPr>
              <w:t>Дімітрова</w:t>
            </w:r>
            <w:r>
              <w:rPr>
                <w:rFonts w:ascii="Times New Roman" w:hAnsi="Times New Roman" w:cs="Times New Roman"/>
              </w:rPr>
              <w:t>), 1600 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4.17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</w:t>
            </w:r>
            <w:r>
              <w:rPr>
                <w:rFonts w:ascii="Times New Roman" w:hAnsi="Times New Roman" w:cs="Times New Roman"/>
              </w:rPr>
              <w:t xml:space="preserve"> П. Скоропадського (</w:t>
            </w:r>
            <w:r w:rsidRPr="00533A2E">
              <w:rPr>
                <w:rFonts w:ascii="Times New Roman" w:hAnsi="Times New Roman" w:cs="Times New Roman"/>
              </w:rPr>
              <w:t>Ватутіна</w:t>
            </w:r>
            <w:r>
              <w:rPr>
                <w:rFonts w:ascii="Times New Roman" w:hAnsi="Times New Roman" w:cs="Times New Roman"/>
              </w:rPr>
              <w:t>), 650 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4.18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Вул.Чапаєва( Василя Стуса)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4.19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11058D" w:rsidP="002705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Вул.  Липинського (1 Травня)</w:t>
            </w:r>
            <w:r w:rsidR="00677A16">
              <w:rPr>
                <w:rFonts w:ascii="Times New Roman" w:hAnsi="Times New Roman" w:cs="Times New Roman"/>
              </w:rPr>
              <w:t>, 1000 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4.20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 Мічуріна</w:t>
            </w:r>
            <w:r>
              <w:rPr>
                <w:rFonts w:ascii="Times New Roman" w:hAnsi="Times New Roman" w:cs="Times New Roman"/>
              </w:rPr>
              <w:t>, тверде,3600м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4.21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</w:t>
            </w:r>
            <w:r>
              <w:rPr>
                <w:rFonts w:ascii="Times New Roman" w:hAnsi="Times New Roman" w:cs="Times New Roman"/>
              </w:rPr>
              <w:t xml:space="preserve"> С. Гризла(Щорса),900м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4.22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</w:t>
            </w:r>
            <w:r>
              <w:rPr>
                <w:rFonts w:ascii="Times New Roman" w:hAnsi="Times New Roman" w:cs="Times New Roman"/>
              </w:rPr>
              <w:t xml:space="preserve"> М. Примаченко (</w:t>
            </w:r>
            <w:r w:rsidRPr="00533A2E">
              <w:rPr>
                <w:rFonts w:ascii="Times New Roman" w:hAnsi="Times New Roman" w:cs="Times New Roman"/>
              </w:rPr>
              <w:t>Комсомольська</w:t>
            </w:r>
            <w:r>
              <w:rPr>
                <w:rFonts w:ascii="Times New Roman" w:hAnsi="Times New Roman" w:cs="Times New Roman"/>
              </w:rPr>
              <w:t>), 400 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4.23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Вул.Чернячанська</w:t>
            </w:r>
            <w:r>
              <w:rPr>
                <w:rFonts w:ascii="Times New Roman" w:hAnsi="Times New Roman" w:cs="Times New Roman"/>
              </w:rPr>
              <w:t>, 500м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4.24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</w:t>
            </w:r>
            <w:r>
              <w:rPr>
                <w:rFonts w:ascii="Times New Roman" w:hAnsi="Times New Roman" w:cs="Times New Roman"/>
              </w:rPr>
              <w:t xml:space="preserve"> Пилипа Орлика (</w:t>
            </w:r>
            <w:r w:rsidRPr="00533A2E">
              <w:rPr>
                <w:rFonts w:ascii="Times New Roman" w:hAnsi="Times New Roman" w:cs="Times New Roman"/>
              </w:rPr>
              <w:t>Гулькіна</w:t>
            </w:r>
            <w:r>
              <w:rPr>
                <w:rFonts w:ascii="Times New Roman" w:hAnsi="Times New Roman" w:cs="Times New Roman"/>
              </w:rPr>
              <w:t>), 2100 м</w:t>
            </w:r>
            <w:r w:rsidRPr="00533A2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4.25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Вул.Звенигородська</w:t>
            </w:r>
            <w:r>
              <w:rPr>
                <w:rFonts w:ascii="Times New Roman" w:hAnsi="Times New Roman" w:cs="Times New Roman"/>
              </w:rPr>
              <w:t>, 1200 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4.26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З-д на вул Д.Давидов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4.2</w:t>
            </w:r>
            <w:r w:rsidR="006D7AAF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З-д на вул Кримськог</w:t>
            </w:r>
            <w:r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4.2</w:t>
            </w:r>
            <w:r w:rsidR="006D7AAF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8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F6D55" w:rsidP="002705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З-д на вул О.Кошиці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</w:t>
            </w:r>
            <w:r w:rsidR="006D7AAF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29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Під'їзд до водозабору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4.3</w:t>
            </w:r>
            <w:r w:rsidR="006D7AAF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0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Під'їзд до кладовища Мічуріна</w:t>
            </w:r>
            <w:r>
              <w:rPr>
                <w:rFonts w:ascii="Times New Roman" w:hAnsi="Times New Roman" w:cs="Times New Roman"/>
              </w:rPr>
              <w:t>, 200м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4.3</w:t>
            </w:r>
            <w:r w:rsidR="006D7AAF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Пров.Червоний</w:t>
            </w:r>
            <w:r>
              <w:rPr>
                <w:rFonts w:ascii="Times New Roman" w:hAnsi="Times New Roman" w:cs="Times New Roman"/>
              </w:rPr>
              <w:t>, 500м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4.3</w:t>
            </w:r>
            <w:r w:rsidR="006D7AAF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З-зд з Енгельса на Гулькіна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4.3</w:t>
            </w:r>
            <w:r w:rsidR="006D7AAF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Вул. Я.Мудрого(Куйбишева),1900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4.3</w:t>
            </w:r>
            <w:r w:rsidR="006D7AAF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Вул.Бульварна</w:t>
            </w:r>
            <w:r>
              <w:rPr>
                <w:rFonts w:ascii="Times New Roman" w:hAnsi="Times New Roman" w:cs="Times New Roman"/>
              </w:rPr>
              <w:t>, тверде покриття, 1700м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lastRenderedPageBreak/>
              <w:t>4.3</w:t>
            </w:r>
            <w:r w:rsidR="006D7AAF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Під'їзд до нового кладов.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4.3</w:t>
            </w:r>
            <w:r w:rsidR="006D7AAF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Вул.Свободи</w:t>
            </w:r>
            <w:r>
              <w:rPr>
                <w:rFonts w:ascii="Times New Roman" w:hAnsi="Times New Roman" w:cs="Times New Roman"/>
              </w:rPr>
              <w:t>, 2500 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4.3</w:t>
            </w:r>
            <w:r w:rsidR="006D7AAF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Чернячанський спуск</w:t>
            </w:r>
            <w:r>
              <w:rPr>
                <w:rFonts w:ascii="Times New Roman" w:hAnsi="Times New Roman" w:cs="Times New Roman"/>
              </w:rPr>
              <w:t>, 500 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4.3</w:t>
            </w:r>
            <w:r w:rsidR="006D7AAF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8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Вул.Гоголя</w:t>
            </w:r>
            <w:r>
              <w:rPr>
                <w:rFonts w:ascii="Times New Roman" w:hAnsi="Times New Roman" w:cs="Times New Roman"/>
              </w:rPr>
              <w:t>, 700 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</w:t>
            </w:r>
            <w:r w:rsidR="006D7AAF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39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Вул.Чкалова</w:t>
            </w:r>
            <w:r>
              <w:rPr>
                <w:rFonts w:ascii="Times New Roman" w:hAnsi="Times New Roman" w:cs="Times New Roman"/>
              </w:rPr>
              <w:t>, 1100 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4.4</w:t>
            </w:r>
            <w:r w:rsidR="006D7AAF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0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Вул.Пушкіна</w:t>
            </w:r>
            <w:r>
              <w:rPr>
                <w:rFonts w:ascii="Times New Roman" w:hAnsi="Times New Roman" w:cs="Times New Roman"/>
              </w:rPr>
              <w:t>, 500 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4.4</w:t>
            </w:r>
            <w:r w:rsidR="006D7AAF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</w:t>
            </w:r>
            <w:r>
              <w:rPr>
                <w:rFonts w:ascii="Times New Roman" w:hAnsi="Times New Roman" w:cs="Times New Roman"/>
              </w:rPr>
              <w:t xml:space="preserve"> Правобережна(</w:t>
            </w:r>
            <w:r w:rsidRPr="00533A2E">
              <w:rPr>
                <w:rFonts w:ascii="Times New Roman" w:hAnsi="Times New Roman" w:cs="Times New Roman"/>
              </w:rPr>
              <w:t xml:space="preserve"> Фрунзе</w:t>
            </w:r>
            <w:r>
              <w:rPr>
                <w:rFonts w:ascii="Times New Roman" w:hAnsi="Times New Roman" w:cs="Times New Roman"/>
              </w:rPr>
              <w:t>),1300 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4.4</w:t>
            </w:r>
            <w:r w:rsidR="006D7AAF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33A2E">
              <w:rPr>
                <w:rFonts w:ascii="Times New Roman" w:hAnsi="Times New Roman" w:cs="Times New Roman"/>
              </w:rPr>
              <w:t>Будівельників</w:t>
            </w:r>
            <w:r>
              <w:rPr>
                <w:rFonts w:ascii="Times New Roman" w:hAnsi="Times New Roman" w:cs="Times New Roman"/>
              </w:rPr>
              <w:t>, тверде покриття, 1700 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4.4</w:t>
            </w:r>
            <w:r w:rsidR="006D7AAF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Вул.Хохлова</w:t>
            </w:r>
            <w:r>
              <w:rPr>
                <w:rFonts w:ascii="Times New Roman" w:hAnsi="Times New Roman" w:cs="Times New Roman"/>
              </w:rPr>
              <w:t>, 1100м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4.4</w:t>
            </w:r>
            <w:r w:rsidR="006D7AAF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Вул.Танкістів</w:t>
            </w:r>
            <w:r>
              <w:rPr>
                <w:rFonts w:ascii="Times New Roman" w:hAnsi="Times New Roman" w:cs="Times New Roman"/>
              </w:rPr>
              <w:t>, 500м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4.4</w:t>
            </w:r>
            <w:r w:rsidR="006D7AAF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П-кт Шевченка</w:t>
            </w:r>
            <w:r>
              <w:rPr>
                <w:rFonts w:ascii="Times New Roman" w:hAnsi="Times New Roman" w:cs="Times New Roman"/>
              </w:rPr>
              <w:t>, асфальт. покриття, 2200 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4.4</w:t>
            </w:r>
            <w:r w:rsidR="006D7AAF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</w:t>
            </w:r>
            <w:r w:rsidR="006F6D55">
              <w:rPr>
                <w:rFonts w:ascii="Times New Roman" w:hAnsi="Times New Roman" w:cs="Times New Roman"/>
              </w:rPr>
              <w:t>.</w:t>
            </w:r>
            <w:r w:rsidRPr="00533A2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Героїв Євромайдану(</w:t>
            </w:r>
            <w:r w:rsidRPr="00533A2E">
              <w:rPr>
                <w:rFonts w:ascii="Times New Roman" w:hAnsi="Times New Roman" w:cs="Times New Roman"/>
              </w:rPr>
              <w:t>Горького</w:t>
            </w:r>
            <w:r>
              <w:rPr>
                <w:rFonts w:ascii="Times New Roman" w:hAnsi="Times New Roman" w:cs="Times New Roman"/>
              </w:rPr>
              <w:t>), 2300 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4.4</w:t>
            </w:r>
            <w:r w:rsidR="006D7AAF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Пров.Лікарняний</w:t>
            </w:r>
            <w:r>
              <w:rPr>
                <w:rFonts w:ascii="Times New Roman" w:hAnsi="Times New Roman" w:cs="Times New Roman"/>
              </w:rPr>
              <w:t>, 200 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4.4</w:t>
            </w:r>
            <w:r w:rsidR="006D7AAF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8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 Лазарєва</w:t>
            </w:r>
            <w:r>
              <w:rPr>
                <w:rFonts w:ascii="Times New Roman" w:hAnsi="Times New Roman" w:cs="Times New Roman"/>
              </w:rPr>
              <w:t>,750 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</w:t>
            </w:r>
            <w:r w:rsidR="006D7AAF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49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Вул.50-річчя Перемоги</w:t>
            </w:r>
            <w:r>
              <w:rPr>
                <w:rFonts w:ascii="Times New Roman" w:hAnsi="Times New Roman" w:cs="Times New Roman"/>
              </w:rPr>
              <w:t>, 1000м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  <w:p w:rsidR="00677A16" w:rsidRPr="000A5C42" w:rsidRDefault="006D7AAF" w:rsidP="004B4684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 </w:t>
            </w:r>
            <w:r w:rsidR="00677A16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4.5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0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 xml:space="preserve">Вул.600-річчя Звенигородки </w:t>
            </w:r>
            <w:r>
              <w:rPr>
                <w:rFonts w:ascii="Times New Roman" w:hAnsi="Times New Roman" w:cs="Times New Roman"/>
              </w:rPr>
              <w:t>, 600 м</w:t>
            </w:r>
            <w:r w:rsidRPr="00533A2E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4.5</w:t>
            </w:r>
            <w:r w:rsidR="006D7AAF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 Бандуриста Варченка</w:t>
            </w:r>
            <w:r>
              <w:rPr>
                <w:rFonts w:ascii="Times New Roman" w:hAnsi="Times New Roman" w:cs="Times New Roman"/>
              </w:rPr>
              <w:t>, 800м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4.5</w:t>
            </w:r>
            <w:r w:rsidR="006D7AAF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Вул.В.Хамка</w:t>
            </w:r>
            <w:r>
              <w:rPr>
                <w:rFonts w:ascii="Times New Roman" w:hAnsi="Times New Roman" w:cs="Times New Roman"/>
              </w:rPr>
              <w:t>, 700м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4.5</w:t>
            </w:r>
            <w:r w:rsidR="006D7AAF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Вул.Гетьмана Сагайдачного</w:t>
            </w:r>
            <w:r>
              <w:rPr>
                <w:rFonts w:ascii="Times New Roman" w:hAnsi="Times New Roman" w:cs="Times New Roman"/>
              </w:rPr>
              <w:t>, 700м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4.5</w:t>
            </w:r>
            <w:r w:rsidR="006D7AAF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 Криницького</w:t>
            </w:r>
            <w:r>
              <w:rPr>
                <w:rFonts w:ascii="Times New Roman" w:hAnsi="Times New Roman" w:cs="Times New Roman"/>
              </w:rPr>
              <w:t>, 1300м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4.5</w:t>
            </w:r>
            <w:r w:rsidR="006D7AAF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 Лейтенанта Жовтобрюхова</w:t>
            </w:r>
            <w:r>
              <w:rPr>
                <w:rFonts w:ascii="Times New Roman" w:hAnsi="Times New Roman" w:cs="Times New Roman"/>
              </w:rPr>
              <w:t>, 600м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4.5</w:t>
            </w:r>
            <w:r w:rsidR="006D7AAF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Вул.Макаренка</w:t>
            </w:r>
            <w:r>
              <w:rPr>
                <w:rFonts w:ascii="Times New Roman" w:hAnsi="Times New Roman" w:cs="Times New Roman"/>
              </w:rPr>
              <w:t>, 900м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4.5</w:t>
            </w:r>
            <w:r w:rsidR="006D7AAF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Вул.Некрасова</w:t>
            </w:r>
            <w:r>
              <w:rPr>
                <w:rFonts w:ascii="Times New Roman" w:hAnsi="Times New Roman" w:cs="Times New Roman"/>
              </w:rPr>
              <w:t>, 200м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4.5</w:t>
            </w:r>
            <w:r w:rsidR="006D7AAF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8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Вул.Тітаренко</w:t>
            </w:r>
            <w:r>
              <w:rPr>
                <w:rFonts w:ascii="Times New Roman" w:hAnsi="Times New Roman" w:cs="Times New Roman"/>
              </w:rPr>
              <w:t>, 800м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</w:t>
            </w:r>
            <w:r w:rsidR="006D7AAF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59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Вул.Освітянська</w:t>
            </w:r>
            <w:r>
              <w:rPr>
                <w:rFonts w:ascii="Times New Roman" w:hAnsi="Times New Roman" w:cs="Times New Roman"/>
              </w:rPr>
              <w:t>, 700м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4.6</w:t>
            </w:r>
            <w:r w:rsidR="006D7AAF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0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Вул.Миколи Шмигельського</w:t>
            </w:r>
            <w:r>
              <w:rPr>
                <w:rFonts w:ascii="Times New Roman" w:hAnsi="Times New Roman" w:cs="Times New Roman"/>
              </w:rPr>
              <w:t>, 550м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4.6</w:t>
            </w:r>
            <w:r w:rsidR="006D7AAF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Вул.Замкова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06593D">
              <w:rPr>
                <w:rFonts w:ascii="Times New Roman" w:hAnsi="Times New Roman" w:cs="Times New Roman"/>
                <w:color w:val="auto"/>
              </w:rPr>
              <w:t>500м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4.6</w:t>
            </w:r>
            <w:r w:rsidR="006D7AAF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 Рижанівська</w:t>
            </w:r>
            <w:r>
              <w:rPr>
                <w:rFonts w:ascii="Times New Roman" w:hAnsi="Times New Roman" w:cs="Times New Roman"/>
              </w:rPr>
              <w:t>, 400м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4.6</w:t>
            </w:r>
            <w:r w:rsidR="006D7AAF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 Сінна площа</w:t>
            </w:r>
            <w:r>
              <w:rPr>
                <w:rFonts w:ascii="Times New Roman" w:hAnsi="Times New Roman" w:cs="Times New Roman"/>
              </w:rPr>
              <w:t>,500м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4.6</w:t>
            </w:r>
            <w:r w:rsidR="006D7AAF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Вул.Червона</w:t>
            </w:r>
            <w:r>
              <w:rPr>
                <w:rFonts w:ascii="Times New Roman" w:hAnsi="Times New Roman" w:cs="Times New Roman"/>
              </w:rPr>
              <w:t>, 650 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4.6</w:t>
            </w:r>
            <w:r w:rsidR="006D7AAF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 Василя Симоненка</w:t>
            </w:r>
            <w:r>
              <w:rPr>
                <w:rFonts w:ascii="Times New Roman" w:hAnsi="Times New Roman" w:cs="Times New Roman"/>
              </w:rPr>
              <w:t>, тверде покриття 2500м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4.6</w:t>
            </w:r>
            <w:r w:rsidR="006D7AAF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Вул.Черняховського</w:t>
            </w:r>
            <w:r>
              <w:rPr>
                <w:rFonts w:ascii="Times New Roman" w:hAnsi="Times New Roman" w:cs="Times New Roman"/>
              </w:rPr>
              <w:t>, 800м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4.6</w:t>
            </w:r>
            <w:r w:rsidR="006D7AAF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Вул.Ювілейна</w:t>
            </w:r>
            <w:r>
              <w:rPr>
                <w:rFonts w:ascii="Times New Roman" w:hAnsi="Times New Roman" w:cs="Times New Roman"/>
              </w:rPr>
              <w:t>,430м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4.6</w:t>
            </w:r>
            <w:r w:rsidR="006D7AAF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8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Вул.Червонянська</w:t>
            </w:r>
            <w:r>
              <w:rPr>
                <w:rFonts w:ascii="Times New Roman" w:hAnsi="Times New Roman" w:cs="Times New Roman"/>
              </w:rPr>
              <w:t>, 550м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</w:t>
            </w:r>
            <w:r w:rsidR="006D7AAF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69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П-кт Шевч.вул.Гер.Неб.Сотні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4.7</w:t>
            </w:r>
            <w:r w:rsidR="006D7AAF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0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П-кт Шевч.вул.Чорновола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4.7</w:t>
            </w:r>
            <w:r w:rsidR="006D7AAF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П-кт Шевч.вул.Шевченка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 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4.7</w:t>
            </w:r>
            <w:r w:rsidR="006D7AAF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П-кт Шевч.вул.Грушевського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4.7</w:t>
            </w:r>
            <w:r w:rsidR="006D7AAF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 Липинського</w:t>
            </w:r>
            <w:r>
              <w:rPr>
                <w:rFonts w:ascii="Times New Roman" w:hAnsi="Times New Roman" w:cs="Times New Roman"/>
              </w:rPr>
              <w:t>, 1000м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4.7</w:t>
            </w:r>
            <w:r w:rsidR="006D7AAF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 Правобережна</w:t>
            </w:r>
            <w:r>
              <w:rPr>
                <w:rFonts w:ascii="Times New Roman" w:hAnsi="Times New Roman" w:cs="Times New Roman"/>
              </w:rPr>
              <w:t>, 1300м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4.7</w:t>
            </w:r>
            <w:r w:rsidR="006D7AAF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 Шмигельського</w:t>
            </w:r>
            <w:r>
              <w:rPr>
                <w:rFonts w:ascii="Times New Roman" w:hAnsi="Times New Roman" w:cs="Times New Roman"/>
              </w:rPr>
              <w:t>, 550м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4.7</w:t>
            </w:r>
            <w:r w:rsidR="006D7AAF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Березки</w:t>
            </w:r>
            <w:r>
              <w:rPr>
                <w:rFonts w:ascii="Times New Roman" w:hAnsi="Times New Roman" w:cs="Times New Roman"/>
              </w:rPr>
              <w:t>, 360м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4.77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Вул.Кримського</w:t>
            </w:r>
            <w:r>
              <w:rPr>
                <w:rFonts w:ascii="Times New Roman" w:hAnsi="Times New Roman" w:cs="Times New Roman"/>
              </w:rPr>
              <w:t>, 1700м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4.78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П.Орлика</w:t>
            </w:r>
            <w:r>
              <w:rPr>
                <w:rFonts w:ascii="Times New Roman" w:hAnsi="Times New Roman" w:cs="Times New Roman"/>
              </w:rPr>
              <w:t>, 2100м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4.79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 Благовісна</w:t>
            </w:r>
            <w:r>
              <w:rPr>
                <w:rFonts w:ascii="Times New Roman" w:hAnsi="Times New Roman" w:cs="Times New Roman"/>
              </w:rPr>
              <w:t>, 2250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4.80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Піщана 2</w:t>
            </w:r>
            <w:r>
              <w:rPr>
                <w:rFonts w:ascii="Times New Roman" w:hAnsi="Times New Roman" w:cs="Times New Roman"/>
              </w:rPr>
              <w:t>, 250м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4.81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Вул.Чорновола</w:t>
            </w:r>
            <w:r>
              <w:rPr>
                <w:rFonts w:ascii="Times New Roman" w:hAnsi="Times New Roman" w:cs="Times New Roman"/>
              </w:rPr>
              <w:t>, 2700м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4.82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2705F9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Вул.О.Довженка</w:t>
            </w:r>
            <w:r>
              <w:rPr>
                <w:rFonts w:ascii="Times New Roman" w:hAnsi="Times New Roman" w:cs="Times New Roman"/>
              </w:rPr>
              <w:t>, 500м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AE57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AE57FC">
            <w:pPr>
              <w:rPr>
                <w:rFonts w:ascii="Times New Roman" w:hAnsi="Times New Roman" w:cs="Times New Roman"/>
                <w:b/>
                <w:bCs/>
              </w:rPr>
            </w:pPr>
            <w:r w:rsidRPr="00533A2E">
              <w:rPr>
                <w:rFonts w:ascii="Times New Roman" w:hAnsi="Times New Roman" w:cs="Times New Roman"/>
                <w:b/>
                <w:bCs/>
              </w:rPr>
              <w:t>Мости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м. Звенигородка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5.1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533A2E" w:rsidRDefault="00677A16" w:rsidP="00AE57FC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Вул.Чорновола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5.2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533A2E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Вул. </w:t>
            </w:r>
            <w:r w:rsidRPr="00533A2E">
              <w:rPr>
                <w:rFonts w:ascii="Times New Roman" w:hAnsi="Times New Roman" w:cs="Times New Roman"/>
              </w:rPr>
              <w:t>Ів</w:t>
            </w:r>
            <w:r>
              <w:rPr>
                <w:rFonts w:ascii="Times New Roman" w:hAnsi="Times New Roman" w:cs="Times New Roman"/>
              </w:rPr>
              <w:t>ана Сошенка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5.3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533A2E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Вул. Героїв Небесної Сотні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5.4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533A2E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Вул. Михайла Грушевського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5.5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533A2E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Вул. О.Кошиці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5.6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533A2E" w:rsidRDefault="00677A16" w:rsidP="00AE57FC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</w:t>
            </w:r>
            <w:r>
              <w:rPr>
                <w:rFonts w:ascii="Times New Roman" w:hAnsi="Times New Roman" w:cs="Times New Roman"/>
              </w:rPr>
              <w:t>.</w:t>
            </w:r>
            <w:r w:rsidRPr="00533A2E">
              <w:rPr>
                <w:rFonts w:ascii="Times New Roman" w:hAnsi="Times New Roman" w:cs="Times New Roman"/>
              </w:rPr>
              <w:t xml:space="preserve"> Шевченка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5.7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533A2E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Водост.</w:t>
            </w:r>
            <w:r w:rsidRPr="00533A2E">
              <w:rPr>
                <w:rFonts w:ascii="Times New Roman" w:hAnsi="Times New Roman" w:cs="Times New Roman"/>
              </w:rPr>
              <w:t>Івана Сошенк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5.8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533A2E" w:rsidRDefault="00677A16" w:rsidP="00AE57FC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Водост.Кримського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5.9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533A2E" w:rsidRDefault="00677A16" w:rsidP="00AE57FC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Труба вул.Чорновола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533A2E" w:rsidRDefault="00677A16" w:rsidP="00AE57FC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6.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AB2B3F" w:rsidRDefault="00677A16" w:rsidP="001E68B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Pr="00AB2B3F">
              <w:rPr>
                <w:rFonts w:ascii="Times New Roman" w:hAnsi="Times New Roman" w:cs="Times New Roman"/>
                <w:b/>
              </w:rPr>
              <w:t>Дороги грунтові, профільовані </w:t>
            </w:r>
            <w:r>
              <w:rPr>
                <w:rFonts w:ascii="Times New Roman" w:hAnsi="Times New Roman" w:cs="Times New Roman"/>
                <w:b/>
              </w:rPr>
              <w:t>м. Звенигородка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6.1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Вул.Коцюбинського</w:t>
            </w:r>
            <w:r>
              <w:rPr>
                <w:rFonts w:ascii="Times New Roman" w:hAnsi="Times New Roman" w:cs="Times New Roman"/>
              </w:rPr>
              <w:t>, грунт, 600м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6.2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Вул.Крута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6.3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Вул.Гоголя</w:t>
            </w:r>
            <w:r>
              <w:rPr>
                <w:rFonts w:ascii="Times New Roman" w:hAnsi="Times New Roman" w:cs="Times New Roman"/>
              </w:rPr>
              <w:t>, 700м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6.4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</w:t>
            </w:r>
            <w:r>
              <w:rPr>
                <w:rFonts w:ascii="Times New Roman" w:hAnsi="Times New Roman" w:cs="Times New Roman"/>
              </w:rPr>
              <w:t xml:space="preserve"> М. Старицького (</w:t>
            </w:r>
            <w:r w:rsidRPr="00533A2E">
              <w:rPr>
                <w:rFonts w:ascii="Times New Roman" w:hAnsi="Times New Roman" w:cs="Times New Roman"/>
              </w:rPr>
              <w:t>П.Комуни</w:t>
            </w:r>
            <w:r>
              <w:rPr>
                <w:rFonts w:ascii="Times New Roman" w:hAnsi="Times New Roman" w:cs="Times New Roman"/>
              </w:rPr>
              <w:t>), 1500м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6.5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Вул.Червонянська</w:t>
            </w:r>
            <w:r>
              <w:rPr>
                <w:rFonts w:ascii="Times New Roman" w:hAnsi="Times New Roman" w:cs="Times New Roman"/>
              </w:rPr>
              <w:t>, 550м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6.6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</w:t>
            </w:r>
            <w:r>
              <w:rPr>
                <w:rFonts w:ascii="Times New Roman" w:hAnsi="Times New Roman" w:cs="Times New Roman"/>
              </w:rPr>
              <w:t xml:space="preserve"> О. Довженка (Інтернаціональна), 500м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6.7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Вул.Суворова</w:t>
            </w:r>
            <w:r>
              <w:rPr>
                <w:rFonts w:ascii="Times New Roman" w:hAnsi="Times New Roman" w:cs="Times New Roman"/>
              </w:rPr>
              <w:t>, 1000м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6.8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Вул.Крилова</w:t>
            </w:r>
            <w:r>
              <w:rPr>
                <w:rFonts w:ascii="Times New Roman" w:hAnsi="Times New Roman" w:cs="Times New Roman"/>
              </w:rPr>
              <w:t>, грунт 250м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6.9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Вул.Ломоносова</w:t>
            </w:r>
            <w:r>
              <w:rPr>
                <w:rFonts w:ascii="Times New Roman" w:hAnsi="Times New Roman" w:cs="Times New Roman"/>
              </w:rPr>
              <w:t>, 500м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6.10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Вул.Мічуріна</w:t>
            </w:r>
            <w:r>
              <w:rPr>
                <w:rFonts w:ascii="Times New Roman" w:hAnsi="Times New Roman" w:cs="Times New Roman"/>
              </w:rPr>
              <w:t>, 3600м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6.11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Вул.Шполянська</w:t>
            </w:r>
            <w:r>
              <w:rPr>
                <w:rFonts w:ascii="Times New Roman" w:hAnsi="Times New Roman" w:cs="Times New Roman"/>
              </w:rPr>
              <w:t>, 650м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6.12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</w:t>
            </w:r>
            <w:r>
              <w:rPr>
                <w:rFonts w:ascii="Times New Roman" w:hAnsi="Times New Roman" w:cs="Times New Roman"/>
              </w:rPr>
              <w:t>Правобережна (</w:t>
            </w:r>
            <w:r w:rsidRPr="00533A2E">
              <w:rPr>
                <w:rFonts w:ascii="Times New Roman" w:hAnsi="Times New Roman" w:cs="Times New Roman"/>
              </w:rPr>
              <w:t>Фрунзе</w:t>
            </w:r>
            <w:r>
              <w:rPr>
                <w:rFonts w:ascii="Times New Roman" w:hAnsi="Times New Roman" w:cs="Times New Roman"/>
              </w:rPr>
              <w:t>),1300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6.13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</w:t>
            </w:r>
            <w:r>
              <w:rPr>
                <w:rFonts w:ascii="Times New Roman" w:hAnsi="Times New Roman" w:cs="Times New Roman"/>
              </w:rPr>
              <w:t xml:space="preserve"> Трипільська (</w:t>
            </w:r>
            <w:r w:rsidRPr="00533A2E">
              <w:rPr>
                <w:rFonts w:ascii="Times New Roman" w:hAnsi="Times New Roman" w:cs="Times New Roman"/>
              </w:rPr>
              <w:t>Пархоменко</w:t>
            </w:r>
            <w:r>
              <w:rPr>
                <w:rFonts w:ascii="Times New Roman" w:hAnsi="Times New Roman" w:cs="Times New Roman"/>
              </w:rPr>
              <w:t>),</w:t>
            </w:r>
            <w:r w:rsidRPr="00E87076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A53CF8">
              <w:rPr>
                <w:rFonts w:ascii="Times New Roman" w:hAnsi="Times New Roman" w:cs="Times New Roman"/>
                <w:color w:val="auto"/>
              </w:rPr>
              <w:t>1850м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6.14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</w:t>
            </w:r>
            <w:r>
              <w:rPr>
                <w:rFonts w:ascii="Times New Roman" w:hAnsi="Times New Roman" w:cs="Times New Roman"/>
              </w:rPr>
              <w:t>В. Стуса(Чапаєва), 1100м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6.15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Вул.Піщана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A53CF8">
              <w:rPr>
                <w:rFonts w:ascii="Times New Roman" w:hAnsi="Times New Roman" w:cs="Times New Roman"/>
                <w:color w:val="auto"/>
              </w:rPr>
              <w:t>250м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6.16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Вул.Хлипнівска</w:t>
            </w:r>
            <w:r>
              <w:rPr>
                <w:rFonts w:ascii="Times New Roman" w:hAnsi="Times New Roman" w:cs="Times New Roman"/>
              </w:rPr>
              <w:t>, 400м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6.17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Вул.Чернячанська</w:t>
            </w:r>
            <w:r>
              <w:rPr>
                <w:rFonts w:ascii="Times New Roman" w:hAnsi="Times New Roman" w:cs="Times New Roman"/>
              </w:rPr>
              <w:t>, 500м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6.18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Вул.Тургенева</w:t>
            </w:r>
            <w:r>
              <w:rPr>
                <w:rFonts w:ascii="Times New Roman" w:hAnsi="Times New Roman" w:cs="Times New Roman"/>
              </w:rPr>
              <w:t>, 500м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6.19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Вул.Замостянська</w:t>
            </w:r>
            <w:r>
              <w:rPr>
                <w:rFonts w:ascii="Times New Roman" w:hAnsi="Times New Roman" w:cs="Times New Roman"/>
              </w:rPr>
              <w:t>, 500м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6.20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Вул.Пушкіна</w:t>
            </w:r>
            <w:r>
              <w:rPr>
                <w:rFonts w:ascii="Times New Roman" w:hAnsi="Times New Roman" w:cs="Times New Roman"/>
              </w:rPr>
              <w:t>, 450 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6.21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Вул.Неморожська</w:t>
            </w:r>
            <w:r>
              <w:rPr>
                <w:rFonts w:ascii="Times New Roman" w:hAnsi="Times New Roman" w:cs="Times New Roman"/>
              </w:rPr>
              <w:t>, 900м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6.22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Вул.Залізничка</w:t>
            </w:r>
            <w:r>
              <w:rPr>
                <w:rFonts w:ascii="Times New Roman" w:hAnsi="Times New Roman" w:cs="Times New Roman"/>
              </w:rPr>
              <w:t>, 900м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6.23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Вул.Замкова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BA521E">
              <w:rPr>
                <w:rFonts w:ascii="Times New Roman" w:hAnsi="Times New Roman" w:cs="Times New Roman"/>
                <w:color w:val="auto"/>
              </w:rPr>
              <w:t>500м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6.24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Вул.Київська</w:t>
            </w:r>
            <w:r>
              <w:rPr>
                <w:rFonts w:ascii="Times New Roman" w:hAnsi="Times New Roman" w:cs="Times New Roman"/>
              </w:rPr>
              <w:t>, 850м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6.25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Вул.Скеляста</w:t>
            </w:r>
            <w:r>
              <w:rPr>
                <w:rFonts w:ascii="Times New Roman" w:hAnsi="Times New Roman" w:cs="Times New Roman"/>
              </w:rPr>
              <w:t>,350м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6.26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Вул.ст.Гудзівка</w:t>
            </w:r>
            <w:r>
              <w:rPr>
                <w:rFonts w:ascii="Times New Roman" w:hAnsi="Times New Roman" w:cs="Times New Roman"/>
              </w:rPr>
              <w:t>, 300м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6.27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Вул.Сунична</w:t>
            </w:r>
            <w:r>
              <w:rPr>
                <w:rFonts w:ascii="Times New Roman" w:hAnsi="Times New Roman" w:cs="Times New Roman"/>
              </w:rPr>
              <w:t>,240м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6.28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Вул. Тиха</w:t>
            </w:r>
            <w:r>
              <w:rPr>
                <w:rFonts w:ascii="Times New Roman" w:hAnsi="Times New Roman" w:cs="Times New Roman"/>
              </w:rPr>
              <w:t>, 280м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  <w:b/>
                <w:bCs/>
              </w:rPr>
            </w:pPr>
            <w:r w:rsidRPr="00533A2E">
              <w:rPr>
                <w:rFonts w:ascii="Times New Roman" w:hAnsi="Times New Roman" w:cs="Times New Roman"/>
                <w:b/>
                <w:bCs/>
              </w:rPr>
              <w:t>Провулки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м. Звенигородка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7.1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Козачанський</w:t>
            </w:r>
            <w:r>
              <w:rPr>
                <w:rFonts w:ascii="Times New Roman" w:hAnsi="Times New Roman" w:cs="Times New Roman"/>
              </w:rPr>
              <w:t>, 170м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2705F9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lang w:eastAsia="ru-RU"/>
              </w:rPr>
            </w:pPr>
            <w:r w:rsidRPr="002705F9">
              <w:rPr>
                <w:rFonts w:ascii="Times New Roman" w:eastAsia="Times New Roman" w:hAnsi="Times New Roman" w:cs="Times New Roman"/>
                <w:color w:val="auto"/>
                <w:sz w:val="22"/>
                <w:lang w:eastAsia="ru-RU"/>
              </w:rPr>
              <w:t>7.2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Свободи</w:t>
            </w:r>
            <w:r>
              <w:rPr>
                <w:rFonts w:ascii="Times New Roman" w:hAnsi="Times New Roman" w:cs="Times New Roman"/>
              </w:rPr>
              <w:t xml:space="preserve">, 250м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7.3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Сосюри</w:t>
            </w:r>
            <w:r>
              <w:rPr>
                <w:rFonts w:ascii="Times New Roman" w:hAnsi="Times New Roman" w:cs="Times New Roman"/>
              </w:rPr>
              <w:t>, 450м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7.4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Л.Українки</w:t>
            </w:r>
            <w:r>
              <w:rPr>
                <w:rFonts w:ascii="Times New Roman" w:hAnsi="Times New Roman" w:cs="Times New Roman"/>
              </w:rPr>
              <w:t>, 150м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7.5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Перемоги</w:t>
            </w:r>
            <w:r>
              <w:rPr>
                <w:rFonts w:ascii="Times New Roman" w:hAnsi="Times New Roman" w:cs="Times New Roman"/>
              </w:rPr>
              <w:t>, 1000м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7.6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Кримського</w:t>
            </w:r>
            <w:r>
              <w:rPr>
                <w:rFonts w:ascii="Times New Roman" w:hAnsi="Times New Roman" w:cs="Times New Roman"/>
              </w:rPr>
              <w:t>, 350м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7.7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В. Погорілого (</w:t>
            </w:r>
            <w:r w:rsidRPr="00533A2E">
              <w:rPr>
                <w:rFonts w:ascii="Times New Roman" w:hAnsi="Times New Roman" w:cs="Times New Roman"/>
              </w:rPr>
              <w:t>Островського</w:t>
            </w:r>
            <w:r>
              <w:rPr>
                <w:rFonts w:ascii="Times New Roman" w:hAnsi="Times New Roman" w:cs="Times New Roman"/>
              </w:rPr>
              <w:t xml:space="preserve">), 300м 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lastRenderedPageBreak/>
              <w:t>7.8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Чехова</w:t>
            </w:r>
            <w:r>
              <w:rPr>
                <w:rFonts w:ascii="Times New Roman" w:hAnsi="Times New Roman" w:cs="Times New Roman"/>
              </w:rPr>
              <w:t>, 150м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7.9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Антона Радецького (</w:t>
            </w:r>
            <w:r w:rsidRPr="00533A2E">
              <w:rPr>
                <w:rFonts w:ascii="Times New Roman" w:hAnsi="Times New Roman" w:cs="Times New Roman"/>
              </w:rPr>
              <w:t>Каца</w:t>
            </w:r>
            <w:r>
              <w:rPr>
                <w:rFonts w:ascii="Times New Roman" w:hAnsi="Times New Roman" w:cs="Times New Roman"/>
              </w:rPr>
              <w:t>), 220м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7.10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Короленка</w:t>
            </w:r>
            <w:r>
              <w:rPr>
                <w:rFonts w:ascii="Times New Roman" w:hAnsi="Times New Roman" w:cs="Times New Roman"/>
              </w:rPr>
              <w:t>, 300м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7.11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Ю.  Горліс –Горького (</w:t>
            </w:r>
            <w:r w:rsidRPr="00533A2E">
              <w:rPr>
                <w:rFonts w:ascii="Times New Roman" w:hAnsi="Times New Roman" w:cs="Times New Roman"/>
              </w:rPr>
              <w:t>Ватутіна</w:t>
            </w:r>
            <w:r>
              <w:rPr>
                <w:rFonts w:ascii="Times New Roman" w:hAnsi="Times New Roman" w:cs="Times New Roman"/>
              </w:rPr>
              <w:t>), 200м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7.12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В. Липинського (</w:t>
            </w:r>
            <w:r w:rsidRPr="00533A2E">
              <w:rPr>
                <w:rFonts w:ascii="Times New Roman" w:hAnsi="Times New Roman" w:cs="Times New Roman"/>
              </w:rPr>
              <w:t>1-го Травня</w:t>
            </w:r>
            <w:r>
              <w:rPr>
                <w:rFonts w:ascii="Times New Roman" w:hAnsi="Times New Roman" w:cs="Times New Roman"/>
              </w:rPr>
              <w:t>),1000м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7.13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Івана Богуна (</w:t>
            </w:r>
            <w:r w:rsidRPr="00533A2E">
              <w:rPr>
                <w:rFonts w:ascii="Times New Roman" w:hAnsi="Times New Roman" w:cs="Times New Roman"/>
              </w:rPr>
              <w:t>Боженко</w:t>
            </w:r>
            <w:r>
              <w:rPr>
                <w:rFonts w:ascii="Times New Roman" w:hAnsi="Times New Roman" w:cs="Times New Roman"/>
              </w:rPr>
              <w:t>), 250м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7.14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Кавказький</w:t>
            </w:r>
            <w:r>
              <w:rPr>
                <w:rFonts w:ascii="Times New Roman" w:hAnsi="Times New Roman" w:cs="Times New Roman"/>
              </w:rPr>
              <w:t>, 300м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7.15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Чернишевського</w:t>
            </w:r>
            <w:r>
              <w:rPr>
                <w:rFonts w:ascii="Times New Roman" w:hAnsi="Times New Roman" w:cs="Times New Roman"/>
              </w:rPr>
              <w:t>, 600м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7.16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Грибоедова</w:t>
            </w:r>
            <w:r>
              <w:rPr>
                <w:rFonts w:ascii="Times New Roman" w:hAnsi="Times New Roman" w:cs="Times New Roman"/>
              </w:rPr>
              <w:t>, 200м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7.17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О. Теліги (</w:t>
            </w:r>
            <w:r w:rsidRPr="00533A2E">
              <w:rPr>
                <w:rFonts w:ascii="Times New Roman" w:hAnsi="Times New Roman" w:cs="Times New Roman"/>
              </w:rPr>
              <w:t>Революції</w:t>
            </w:r>
            <w:r>
              <w:rPr>
                <w:rFonts w:ascii="Times New Roman" w:hAnsi="Times New Roman" w:cs="Times New Roman"/>
              </w:rPr>
              <w:t>), 200м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7.18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Комінтерна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7.19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Гудзівський</w:t>
            </w:r>
            <w:r>
              <w:rPr>
                <w:rFonts w:ascii="Times New Roman" w:hAnsi="Times New Roman" w:cs="Times New Roman"/>
              </w:rPr>
              <w:t>, 300м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7.20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Березки</w:t>
            </w:r>
            <w:r>
              <w:rPr>
                <w:rFonts w:ascii="Times New Roman" w:hAnsi="Times New Roman" w:cs="Times New Roman"/>
              </w:rPr>
              <w:t>, 360м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7.21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Робочий</w:t>
            </w:r>
            <w:r>
              <w:rPr>
                <w:rFonts w:ascii="Times New Roman" w:hAnsi="Times New Roman" w:cs="Times New Roman"/>
              </w:rPr>
              <w:t>, 200м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7.22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Толстого</w:t>
            </w:r>
            <w:r>
              <w:rPr>
                <w:rFonts w:ascii="Times New Roman" w:hAnsi="Times New Roman" w:cs="Times New Roman"/>
              </w:rPr>
              <w:t>,300м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7.23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Червоний</w:t>
            </w:r>
            <w:r>
              <w:rPr>
                <w:rFonts w:ascii="Times New Roman" w:hAnsi="Times New Roman" w:cs="Times New Roman"/>
              </w:rPr>
              <w:t>,1200м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7.24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Звенигородський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7.25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Піщаний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BA521E">
              <w:rPr>
                <w:rFonts w:ascii="Times New Roman" w:hAnsi="Times New Roman" w:cs="Times New Roman"/>
                <w:color w:val="auto"/>
              </w:rPr>
              <w:t>250м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7.26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Вокзальний</w:t>
            </w:r>
            <w:r>
              <w:rPr>
                <w:rFonts w:ascii="Times New Roman" w:hAnsi="Times New Roman" w:cs="Times New Roman"/>
              </w:rPr>
              <w:t>,200м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7.27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Вільямса</w:t>
            </w:r>
            <w:r>
              <w:rPr>
                <w:rFonts w:ascii="Times New Roman" w:hAnsi="Times New Roman" w:cs="Times New Roman"/>
              </w:rPr>
              <w:t>, 250 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7.28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 Івана Бардика)</w:t>
            </w:r>
            <w:r w:rsidRPr="00533A2E">
              <w:rPr>
                <w:rFonts w:ascii="Times New Roman" w:hAnsi="Times New Roman" w:cs="Times New Roman"/>
              </w:rPr>
              <w:t>Крупської</w:t>
            </w:r>
            <w:r>
              <w:rPr>
                <w:rFonts w:ascii="Times New Roman" w:hAnsi="Times New Roman" w:cs="Times New Roman"/>
              </w:rPr>
              <w:t xml:space="preserve"> 250м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7.29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Чайковського</w:t>
            </w:r>
            <w:r>
              <w:rPr>
                <w:rFonts w:ascii="Times New Roman" w:hAnsi="Times New Roman" w:cs="Times New Roman"/>
              </w:rPr>
              <w:t>, 200м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7.30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Б.Хмельницького</w:t>
            </w:r>
            <w:r>
              <w:rPr>
                <w:rFonts w:ascii="Times New Roman" w:hAnsi="Times New Roman" w:cs="Times New Roman"/>
              </w:rPr>
              <w:t>, 1600м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7.31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Маяковського</w:t>
            </w:r>
            <w:r>
              <w:rPr>
                <w:rFonts w:ascii="Times New Roman" w:hAnsi="Times New Roman" w:cs="Times New Roman"/>
              </w:rPr>
              <w:t>, 200м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7.32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Стебнянський</w:t>
            </w:r>
            <w:r>
              <w:rPr>
                <w:rFonts w:ascii="Times New Roman" w:hAnsi="Times New Roman" w:cs="Times New Roman"/>
              </w:rPr>
              <w:t>,650м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7.33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Мельничний</w:t>
            </w:r>
            <w:r>
              <w:rPr>
                <w:rFonts w:ascii="Times New Roman" w:hAnsi="Times New Roman" w:cs="Times New Roman"/>
              </w:rPr>
              <w:t>, 450м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7.34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Замостянський</w:t>
            </w:r>
            <w:r>
              <w:rPr>
                <w:rFonts w:ascii="Times New Roman" w:hAnsi="Times New Roman" w:cs="Times New Roman"/>
              </w:rPr>
              <w:t>, 250м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7.35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Очеретяний</w:t>
            </w:r>
            <w:r>
              <w:rPr>
                <w:rFonts w:ascii="Times New Roman" w:hAnsi="Times New Roman" w:cs="Times New Roman"/>
              </w:rPr>
              <w:t>, 300м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7.36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Озірянський</w:t>
            </w:r>
            <w:r>
              <w:rPr>
                <w:rFonts w:ascii="Times New Roman" w:hAnsi="Times New Roman" w:cs="Times New Roman"/>
              </w:rPr>
              <w:t>, 350м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7.37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Черняховського</w:t>
            </w:r>
            <w:r>
              <w:rPr>
                <w:rFonts w:ascii="Times New Roman" w:hAnsi="Times New Roman" w:cs="Times New Roman"/>
              </w:rPr>
              <w:t>, 600м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7.38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пров.28-січня</w:t>
            </w:r>
            <w:r>
              <w:rPr>
                <w:rFonts w:ascii="Times New Roman" w:hAnsi="Times New Roman" w:cs="Times New Roman"/>
              </w:rPr>
              <w:t>, 300м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7.39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пров.Автобусний</w:t>
            </w:r>
            <w:r>
              <w:rPr>
                <w:rFonts w:ascii="Times New Roman" w:hAnsi="Times New Roman" w:cs="Times New Roman"/>
              </w:rPr>
              <w:t>, 70м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7.40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пров.Рибальський</w:t>
            </w:r>
            <w:r>
              <w:rPr>
                <w:rFonts w:ascii="Times New Roman" w:hAnsi="Times New Roman" w:cs="Times New Roman"/>
              </w:rPr>
              <w:t>, 250м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7.41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пров.Валерія Кравченка</w:t>
            </w:r>
            <w:r>
              <w:rPr>
                <w:rFonts w:ascii="Times New Roman" w:hAnsi="Times New Roman" w:cs="Times New Roman"/>
              </w:rPr>
              <w:t>, 300м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7.42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пров.Віктора Коновала</w:t>
            </w:r>
            <w:r>
              <w:rPr>
                <w:rFonts w:ascii="Times New Roman" w:hAnsi="Times New Roman" w:cs="Times New Roman"/>
              </w:rPr>
              <w:t>, 250м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7.43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пров.Волкова</w:t>
            </w:r>
            <w:r>
              <w:rPr>
                <w:rFonts w:ascii="Times New Roman" w:hAnsi="Times New Roman" w:cs="Times New Roman"/>
              </w:rPr>
              <w:t>, 200м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7.44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пров.Гагаріна</w:t>
            </w:r>
            <w:r>
              <w:rPr>
                <w:rFonts w:ascii="Times New Roman" w:hAnsi="Times New Roman" w:cs="Times New Roman"/>
              </w:rPr>
              <w:t>, 200м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7.45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пров.Гірський</w:t>
            </w:r>
            <w:r>
              <w:rPr>
                <w:rFonts w:ascii="Times New Roman" w:hAnsi="Times New Roman" w:cs="Times New Roman"/>
              </w:rPr>
              <w:t>, 200м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7.46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пров.Глінки</w:t>
            </w:r>
            <w:r>
              <w:rPr>
                <w:rFonts w:ascii="Times New Roman" w:hAnsi="Times New Roman" w:cs="Times New Roman"/>
              </w:rPr>
              <w:t>, 200м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7.47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пров.Дружби</w:t>
            </w:r>
            <w:r>
              <w:rPr>
                <w:rFonts w:ascii="Times New Roman" w:hAnsi="Times New Roman" w:cs="Times New Roman"/>
              </w:rPr>
              <w:t>, 250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7.48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прв.Єрківський</w:t>
            </w:r>
            <w:r>
              <w:rPr>
                <w:rFonts w:ascii="Times New Roman" w:hAnsi="Times New Roman" w:cs="Times New Roman"/>
              </w:rPr>
              <w:t>,160м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7.49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пров.Заводський</w:t>
            </w:r>
            <w:r>
              <w:rPr>
                <w:rFonts w:ascii="Times New Roman" w:hAnsi="Times New Roman" w:cs="Times New Roman"/>
              </w:rPr>
              <w:t>, 200м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7.50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пров.Зелений</w:t>
            </w:r>
            <w:r>
              <w:rPr>
                <w:rFonts w:ascii="Times New Roman" w:hAnsi="Times New Roman" w:cs="Times New Roman"/>
              </w:rPr>
              <w:t>, 300м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7.51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пров.Київський</w:t>
            </w:r>
            <w:r>
              <w:rPr>
                <w:rFonts w:ascii="Times New Roman" w:hAnsi="Times New Roman" w:cs="Times New Roman"/>
              </w:rPr>
              <w:t>, 170м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7.52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пров.Каленика Мишковича</w:t>
            </w:r>
            <w:r>
              <w:rPr>
                <w:rFonts w:ascii="Times New Roman" w:hAnsi="Times New Roman" w:cs="Times New Roman"/>
              </w:rPr>
              <w:t>,170 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7.53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пров.Олександра Кониського</w:t>
            </w:r>
            <w:r>
              <w:rPr>
                <w:rFonts w:ascii="Times New Roman" w:hAnsi="Times New Roman" w:cs="Times New Roman"/>
              </w:rPr>
              <w:t>, 300м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7.54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пров.Комарова</w:t>
            </w:r>
            <w:r>
              <w:rPr>
                <w:rFonts w:ascii="Times New Roman" w:hAnsi="Times New Roman" w:cs="Times New Roman"/>
              </w:rPr>
              <w:t>, 250 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7.55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пров.Івана Огієнка</w:t>
            </w:r>
            <w:r>
              <w:rPr>
                <w:rFonts w:ascii="Times New Roman" w:hAnsi="Times New Roman" w:cs="Times New Roman"/>
              </w:rPr>
              <w:t>, 250м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7.56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пров.Космонавтів</w:t>
            </w:r>
            <w:r>
              <w:rPr>
                <w:rFonts w:ascii="Times New Roman" w:hAnsi="Times New Roman" w:cs="Times New Roman"/>
              </w:rPr>
              <w:t xml:space="preserve"> , 250м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7.57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пров.Крученики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6B12F4">
              <w:rPr>
                <w:rFonts w:ascii="Times New Roman" w:hAnsi="Times New Roman" w:cs="Times New Roman"/>
                <w:color w:val="auto"/>
              </w:rPr>
              <w:t>200м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lastRenderedPageBreak/>
              <w:t>7.58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пров.Кузнечний</w:t>
            </w:r>
            <w:r>
              <w:rPr>
                <w:rFonts w:ascii="Times New Roman" w:hAnsi="Times New Roman" w:cs="Times New Roman"/>
              </w:rPr>
              <w:t>,  250 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7.59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пров.Левка Биковського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7.60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пров.Олексія Стеблівського</w:t>
            </w:r>
            <w:r>
              <w:rPr>
                <w:rFonts w:ascii="Times New Roman" w:hAnsi="Times New Roman" w:cs="Times New Roman"/>
              </w:rPr>
              <w:t>, 350м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7.61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пров.Зарічний</w:t>
            </w:r>
            <w:r>
              <w:rPr>
                <w:rFonts w:ascii="Times New Roman" w:hAnsi="Times New Roman" w:cs="Times New Roman"/>
              </w:rPr>
              <w:t>, 350м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7.62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пров.Левадний</w:t>
            </w:r>
            <w:r>
              <w:rPr>
                <w:rFonts w:ascii="Times New Roman" w:hAnsi="Times New Roman" w:cs="Times New Roman"/>
              </w:rPr>
              <w:t>, 200м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7.63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пров.Луговий</w:t>
            </w:r>
            <w:r>
              <w:rPr>
                <w:rFonts w:ascii="Times New Roman" w:hAnsi="Times New Roman" w:cs="Times New Roman"/>
              </w:rPr>
              <w:t>, 300м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7.64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пров.Макаренка</w:t>
            </w:r>
            <w:r>
              <w:rPr>
                <w:rFonts w:ascii="Times New Roman" w:hAnsi="Times New Roman" w:cs="Times New Roman"/>
              </w:rPr>
              <w:t>, 900м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7.65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пров.Матросова</w:t>
            </w:r>
            <w:r>
              <w:rPr>
                <w:rFonts w:ascii="Times New Roman" w:hAnsi="Times New Roman" w:cs="Times New Roman"/>
              </w:rPr>
              <w:t>, 170м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7.66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пров. Миру</w:t>
            </w:r>
            <w:r>
              <w:rPr>
                <w:rFonts w:ascii="Times New Roman" w:hAnsi="Times New Roman" w:cs="Times New Roman"/>
              </w:rPr>
              <w:t>, 270м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7.67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пров.Мічуріна</w:t>
            </w:r>
            <w:r>
              <w:rPr>
                <w:rFonts w:ascii="Times New Roman" w:hAnsi="Times New Roman" w:cs="Times New Roman"/>
              </w:rPr>
              <w:t>,600м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7.68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пров.Івана Крашановського</w:t>
            </w:r>
            <w:r>
              <w:rPr>
                <w:rFonts w:ascii="Times New Roman" w:hAnsi="Times New Roman" w:cs="Times New Roman"/>
              </w:rPr>
              <w:t>, 450м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7.69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пров.Нагірний</w:t>
            </w:r>
            <w:r>
              <w:rPr>
                <w:rFonts w:ascii="Times New Roman" w:hAnsi="Times New Roman" w:cs="Times New Roman"/>
              </w:rPr>
              <w:t>, 330м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7.70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пров.Новий</w:t>
            </w:r>
            <w:r>
              <w:rPr>
                <w:rFonts w:ascii="Times New Roman" w:hAnsi="Times New Roman" w:cs="Times New Roman"/>
              </w:rPr>
              <w:t>, 450м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7.71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пров.О.Кошевого</w:t>
            </w:r>
            <w:r>
              <w:rPr>
                <w:rFonts w:ascii="Times New Roman" w:hAnsi="Times New Roman" w:cs="Times New Roman"/>
              </w:rPr>
              <w:t>, 300м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7.72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пров.Овражний</w:t>
            </w:r>
            <w:r>
              <w:rPr>
                <w:rFonts w:ascii="Times New Roman" w:hAnsi="Times New Roman" w:cs="Times New Roman"/>
              </w:rPr>
              <w:t>, 160м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7.73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пров.Остапа Вишні</w:t>
            </w:r>
            <w:r>
              <w:rPr>
                <w:rFonts w:ascii="Times New Roman" w:hAnsi="Times New Roman" w:cs="Times New Roman"/>
              </w:rPr>
              <w:t>, 300 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7.74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пров.П.Мирного</w:t>
            </w:r>
            <w:r>
              <w:rPr>
                <w:rFonts w:ascii="Times New Roman" w:hAnsi="Times New Roman" w:cs="Times New Roman"/>
              </w:rPr>
              <w:t>, 270 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7.75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пров.Павлова</w:t>
            </w:r>
            <w:r>
              <w:rPr>
                <w:rFonts w:ascii="Times New Roman" w:hAnsi="Times New Roman" w:cs="Times New Roman"/>
              </w:rPr>
              <w:t>, 160 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7.76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пров.Південний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6B12F4">
              <w:rPr>
                <w:rFonts w:ascii="Times New Roman" w:hAnsi="Times New Roman" w:cs="Times New Roman"/>
                <w:color w:val="auto"/>
              </w:rPr>
              <w:t>160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6B12F4">
              <w:rPr>
                <w:rFonts w:ascii="Times New Roman" w:hAnsi="Times New Roman" w:cs="Times New Roman"/>
                <w:color w:val="auto"/>
              </w:rPr>
              <w:t>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7.77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пров.Північний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6B12F4">
              <w:rPr>
                <w:rFonts w:ascii="Times New Roman" w:hAnsi="Times New Roman" w:cs="Times New Roman"/>
                <w:color w:val="auto"/>
              </w:rPr>
              <w:t>270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6B12F4">
              <w:rPr>
                <w:rFonts w:ascii="Times New Roman" w:hAnsi="Times New Roman" w:cs="Times New Roman"/>
                <w:color w:val="auto"/>
              </w:rPr>
              <w:t>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7.78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пров.Підгорний</w:t>
            </w:r>
            <w:r>
              <w:rPr>
                <w:rFonts w:ascii="Times New Roman" w:hAnsi="Times New Roman" w:cs="Times New Roman"/>
              </w:rPr>
              <w:t>,300м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7.79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пров.Поповича</w:t>
            </w:r>
            <w:r>
              <w:rPr>
                <w:rFonts w:ascii="Times New Roman" w:hAnsi="Times New Roman" w:cs="Times New Roman"/>
              </w:rPr>
              <w:t>, 240 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7.80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пров.Замкова</w:t>
            </w:r>
            <w:r>
              <w:rPr>
                <w:rFonts w:ascii="Times New Roman" w:hAnsi="Times New Roman" w:cs="Times New Roman"/>
              </w:rPr>
              <w:t>, 250 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7.81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пров.Ігоря Сікорського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7.82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пров.Прикордонний</w:t>
            </w:r>
            <w:r>
              <w:rPr>
                <w:rFonts w:ascii="Times New Roman" w:hAnsi="Times New Roman" w:cs="Times New Roman"/>
              </w:rPr>
              <w:t>, 250м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7.83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пров.Пушкіна</w:t>
            </w:r>
            <w:r>
              <w:rPr>
                <w:rFonts w:ascii="Times New Roman" w:hAnsi="Times New Roman" w:cs="Times New Roman"/>
              </w:rPr>
              <w:t>, 300 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7.84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пров.Радоновський</w:t>
            </w:r>
            <w:r>
              <w:rPr>
                <w:rFonts w:ascii="Times New Roman" w:hAnsi="Times New Roman" w:cs="Times New Roman"/>
              </w:rPr>
              <w:t>,100м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7.85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пров.Садовий</w:t>
            </w:r>
            <w:r>
              <w:rPr>
                <w:rFonts w:ascii="Times New Roman" w:hAnsi="Times New Roman" w:cs="Times New Roman"/>
              </w:rPr>
              <w:t>, 200 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7.86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пров.Сонячний</w:t>
            </w:r>
            <w:r>
              <w:rPr>
                <w:rFonts w:ascii="Times New Roman" w:hAnsi="Times New Roman" w:cs="Times New Roman"/>
              </w:rPr>
              <w:t>, 250 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7.87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 Студентський</w:t>
            </w:r>
            <w:r>
              <w:rPr>
                <w:rFonts w:ascii="Times New Roman" w:hAnsi="Times New Roman" w:cs="Times New Roman"/>
              </w:rPr>
              <w:t>, 200 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7.88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пров.Михайла Чалого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7.89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пров.Тичини</w:t>
            </w:r>
            <w:r>
              <w:rPr>
                <w:rFonts w:ascii="Times New Roman" w:hAnsi="Times New Roman" w:cs="Times New Roman"/>
              </w:rPr>
              <w:t>, 300 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7.90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пров.Івана Гонти</w:t>
            </w:r>
            <w:r>
              <w:rPr>
                <w:rFonts w:ascii="Times New Roman" w:hAnsi="Times New Roman" w:cs="Times New Roman"/>
              </w:rPr>
              <w:t>,400м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7.91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пров.Франка</w:t>
            </w:r>
            <w:r>
              <w:rPr>
                <w:rFonts w:ascii="Times New Roman" w:hAnsi="Times New Roman" w:cs="Times New Roman"/>
              </w:rPr>
              <w:t>,450м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7.92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пров.Отамана Цвітковського</w:t>
            </w:r>
            <w:r>
              <w:rPr>
                <w:rFonts w:ascii="Times New Roman" w:hAnsi="Times New Roman" w:cs="Times New Roman"/>
              </w:rPr>
              <w:t>,300м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7.93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пров.Чайки</w:t>
            </w:r>
            <w:r>
              <w:rPr>
                <w:rFonts w:ascii="Times New Roman" w:hAnsi="Times New Roman" w:cs="Times New Roman"/>
              </w:rPr>
              <w:t>,250м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7.94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пров.Черкаський</w:t>
            </w:r>
            <w:r>
              <w:rPr>
                <w:rFonts w:ascii="Times New Roman" w:hAnsi="Times New Roman" w:cs="Times New Roman"/>
              </w:rPr>
              <w:t>, 350м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7.95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пров.Шкільний</w:t>
            </w:r>
            <w:r>
              <w:rPr>
                <w:rFonts w:ascii="Times New Roman" w:hAnsi="Times New Roman" w:cs="Times New Roman"/>
              </w:rPr>
              <w:t>, 180м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7.96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пров.Шполянський</w:t>
            </w:r>
            <w:r>
              <w:rPr>
                <w:rFonts w:ascii="Times New Roman" w:hAnsi="Times New Roman" w:cs="Times New Roman"/>
              </w:rPr>
              <w:t>, 60м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7.97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пров.Івана Підкови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7.98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пров. Петра Болбочана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7.99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пров.Миколи Гірника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677A1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7.100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533A2E" w:rsidRDefault="00677A16" w:rsidP="001E68B0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Санаторій Радон</w:t>
            </w:r>
            <w:r>
              <w:rPr>
                <w:rFonts w:ascii="Times New Roman" w:hAnsi="Times New Roman" w:cs="Times New Roman"/>
              </w:rPr>
              <w:t>, 140м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16" w:rsidRPr="000A5C42" w:rsidRDefault="00677A1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A16" w:rsidRPr="00FC058F" w:rsidRDefault="00677A1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373A36" w:rsidRPr="00FC058F" w:rsidTr="00373A36">
        <w:trPr>
          <w:trHeight w:val="14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0A5C42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533A2E" w:rsidRDefault="00373A36" w:rsidP="008255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0A5C42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C058F" w:rsidRDefault="00373A36" w:rsidP="00AE57FC">
            <w:pPr>
              <w:rPr>
                <w:rFonts w:ascii="Times New Roman" w:hAnsi="Times New Roman" w:cs="Times New Roman"/>
              </w:rPr>
            </w:pPr>
          </w:p>
        </w:tc>
      </w:tr>
      <w:tr w:rsidR="00373A36" w:rsidRPr="00FC058F" w:rsidTr="00373A36">
        <w:trPr>
          <w:trHeight w:val="172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0A5C42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8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373A36" w:rsidRDefault="00373A36" w:rsidP="008255B7">
            <w:pPr>
              <w:rPr>
                <w:rFonts w:ascii="Times New Roman" w:hAnsi="Times New Roman" w:cs="Times New Roman"/>
                <w:b/>
              </w:rPr>
            </w:pPr>
            <w:r w:rsidRPr="00373A36">
              <w:rPr>
                <w:rFonts w:ascii="Times New Roman" w:hAnsi="Times New Roman" w:cs="Times New Roman"/>
                <w:b/>
              </w:rPr>
              <w:t>Інші</w:t>
            </w:r>
            <w:r w:rsidR="008255B7">
              <w:rPr>
                <w:rFonts w:ascii="Times New Roman" w:hAnsi="Times New Roman" w:cs="Times New Roman"/>
                <w:b/>
              </w:rPr>
              <w:t xml:space="preserve"> об'єкти</w:t>
            </w:r>
            <w:r>
              <w:rPr>
                <w:rFonts w:ascii="Times New Roman" w:hAnsi="Times New Roman" w:cs="Times New Roman"/>
                <w:b/>
              </w:rPr>
              <w:t xml:space="preserve"> (м. Звенигородка)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0A5C42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C058F" w:rsidRDefault="00373A36" w:rsidP="00AE57FC">
            <w:pPr>
              <w:rPr>
                <w:rFonts w:ascii="Times New Roman" w:hAnsi="Times New Roman" w:cs="Times New Roman"/>
              </w:rPr>
            </w:pPr>
          </w:p>
        </w:tc>
      </w:tr>
      <w:tr w:rsidR="00373A36" w:rsidRPr="00FC058F" w:rsidTr="00373A36">
        <w:trPr>
          <w:trHeight w:val="14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0A5C42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8.1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533A2E" w:rsidRDefault="00373A36" w:rsidP="008255B7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 xml:space="preserve">Обеліск </w:t>
            </w:r>
            <w:r w:rsidR="00DE180E">
              <w:rPr>
                <w:rFonts w:ascii="Times New Roman" w:hAnsi="Times New Roman" w:cs="Times New Roman"/>
              </w:rPr>
              <w:t>«</w:t>
            </w:r>
            <w:r w:rsidRPr="00533A2E">
              <w:rPr>
                <w:rFonts w:ascii="Times New Roman" w:hAnsi="Times New Roman" w:cs="Times New Roman"/>
              </w:rPr>
              <w:t>Танк</w:t>
            </w:r>
            <w:r w:rsidR="00DE180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0A5C42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C058F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Звенигородка, пр.-т Шевченка</w:t>
            </w:r>
          </w:p>
        </w:tc>
      </w:tr>
      <w:tr w:rsidR="00373A36" w:rsidRPr="00FC058F" w:rsidTr="00373A36">
        <w:trPr>
          <w:trHeight w:val="12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0A5C42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8.2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533A2E" w:rsidRDefault="00373A36" w:rsidP="008255B7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 xml:space="preserve">Обеліск </w:t>
            </w:r>
            <w:r w:rsidR="00ED7203">
              <w:rPr>
                <w:rFonts w:ascii="Times New Roman" w:hAnsi="Times New Roman" w:cs="Times New Roman"/>
              </w:rPr>
              <w:t>«</w:t>
            </w:r>
            <w:r w:rsidRPr="00533A2E">
              <w:rPr>
                <w:rFonts w:ascii="Times New Roman" w:hAnsi="Times New Roman" w:cs="Times New Roman"/>
              </w:rPr>
              <w:t>Стела</w:t>
            </w:r>
            <w:r w:rsidR="00ED720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0A5C42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C058F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  <w:r w:rsidR="00CC2CB2">
              <w:rPr>
                <w:rFonts w:ascii="Times New Roman" w:hAnsi="Times New Roman" w:cs="Times New Roman"/>
              </w:rPr>
              <w:t>, пр.-т Шевченка</w:t>
            </w:r>
          </w:p>
        </w:tc>
      </w:tr>
      <w:tr w:rsidR="00373A36" w:rsidRPr="00FC058F" w:rsidTr="00373A36">
        <w:trPr>
          <w:trHeight w:val="11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0A5C42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8.3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533A2E" w:rsidRDefault="00373A36" w:rsidP="008255B7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Монумент Слави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0A5C42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C058F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  <w:r w:rsidR="00CC2CB2">
              <w:rPr>
                <w:rFonts w:ascii="Times New Roman" w:hAnsi="Times New Roman" w:cs="Times New Roman"/>
              </w:rPr>
              <w:t xml:space="preserve">, вул. Героїв </w:t>
            </w:r>
            <w:r w:rsidR="00CC2CB2">
              <w:rPr>
                <w:rFonts w:ascii="Times New Roman" w:hAnsi="Times New Roman" w:cs="Times New Roman"/>
              </w:rPr>
              <w:lastRenderedPageBreak/>
              <w:t>Євромайдану</w:t>
            </w:r>
          </w:p>
        </w:tc>
      </w:tr>
      <w:tr w:rsidR="00373A36" w:rsidRPr="00FC058F" w:rsidTr="00373A36">
        <w:trPr>
          <w:trHeight w:val="15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0A5C42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lastRenderedPageBreak/>
              <w:t>8.4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533A2E" w:rsidRDefault="00373A36" w:rsidP="008255B7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Пам'ятник Леніна</w:t>
            </w:r>
            <w:r>
              <w:rPr>
                <w:rFonts w:ascii="Times New Roman" w:hAnsi="Times New Roman" w:cs="Times New Roman"/>
              </w:rPr>
              <w:t xml:space="preserve"> (демонтований)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0A5C42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C058F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</w:p>
        </w:tc>
      </w:tr>
      <w:tr w:rsidR="00373A36" w:rsidRPr="00FC058F" w:rsidTr="00373A36">
        <w:trPr>
          <w:trHeight w:val="14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0A5C42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8.5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533A2E" w:rsidRDefault="00373A36" w:rsidP="008255B7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Дошка Пошани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0A5C42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C058F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  <w:r w:rsidR="00CC2CB2">
              <w:rPr>
                <w:rFonts w:ascii="Times New Roman" w:hAnsi="Times New Roman" w:cs="Times New Roman"/>
              </w:rPr>
              <w:t>, пр.-т Шевченка</w:t>
            </w:r>
          </w:p>
        </w:tc>
      </w:tr>
      <w:tr w:rsidR="00373A36" w:rsidRPr="00FC058F" w:rsidTr="00DB0ABE">
        <w:trPr>
          <w:trHeight w:val="11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0A5C42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8.6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533A2E" w:rsidRDefault="00373A36" w:rsidP="008255B7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>Огорожа металева</w:t>
            </w:r>
            <w:r w:rsidR="00CC2CB2">
              <w:rPr>
                <w:rFonts w:ascii="Times New Roman" w:hAnsi="Times New Roman" w:cs="Times New Roman"/>
              </w:rPr>
              <w:t xml:space="preserve"> (тротуарна)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0A5C42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C058F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  <w:r w:rsidR="00CC2CB2">
              <w:rPr>
                <w:rFonts w:ascii="Times New Roman" w:hAnsi="Times New Roman" w:cs="Times New Roman"/>
              </w:rPr>
              <w:t>, пр.-т Шевченка</w:t>
            </w:r>
          </w:p>
        </w:tc>
      </w:tr>
      <w:tr w:rsidR="00373A3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0A5C42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8.7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533A2E" w:rsidRDefault="00373A36" w:rsidP="008255B7">
            <w:pPr>
              <w:rPr>
                <w:rFonts w:ascii="Times New Roman" w:hAnsi="Times New Roman" w:cs="Times New Roman"/>
              </w:rPr>
            </w:pPr>
            <w:r w:rsidRPr="00533A2E">
              <w:rPr>
                <w:rFonts w:ascii="Times New Roman" w:hAnsi="Times New Roman" w:cs="Times New Roman"/>
              </w:rPr>
              <w:t xml:space="preserve">Пам'ятник </w:t>
            </w:r>
            <w:r w:rsidR="00DE180E">
              <w:rPr>
                <w:rFonts w:ascii="Times New Roman" w:hAnsi="Times New Roman" w:cs="Times New Roman"/>
              </w:rPr>
              <w:t>«</w:t>
            </w:r>
            <w:r w:rsidRPr="00533A2E">
              <w:rPr>
                <w:rFonts w:ascii="Times New Roman" w:hAnsi="Times New Roman" w:cs="Times New Roman"/>
              </w:rPr>
              <w:t>Чорнобилю</w:t>
            </w:r>
            <w:r w:rsidR="00DE180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0A5C42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C058F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Звенигородка</w:t>
            </w:r>
            <w:r w:rsidR="00CC2CB2">
              <w:rPr>
                <w:rFonts w:ascii="Times New Roman" w:hAnsi="Times New Roman" w:cs="Times New Roman"/>
              </w:rPr>
              <w:t>, вул. Шевченка</w:t>
            </w:r>
          </w:p>
        </w:tc>
      </w:tr>
      <w:tr w:rsidR="00373A36" w:rsidRPr="00FC058F" w:rsidTr="00373A36">
        <w:trPr>
          <w:trHeight w:val="172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0A5C42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533A2E" w:rsidRDefault="00373A36" w:rsidP="008255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0A5C42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C058F" w:rsidRDefault="00373A36" w:rsidP="00AE57FC">
            <w:pPr>
              <w:rPr>
                <w:rFonts w:ascii="Times New Roman" w:hAnsi="Times New Roman" w:cs="Times New Roman"/>
              </w:rPr>
            </w:pPr>
          </w:p>
        </w:tc>
      </w:tr>
      <w:tr w:rsidR="00373A36" w:rsidRPr="00FC058F" w:rsidTr="00DB0ABE">
        <w:trPr>
          <w:trHeight w:val="10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0A5C42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6F6D55" w:rsidRDefault="006F6D55" w:rsidP="006F6D55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6F6D55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Перебувають </w:t>
            </w:r>
            <w:r w:rsidR="00856230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на балансі </w:t>
            </w:r>
            <w:r w:rsidRPr="006F6D55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 виконавчого комітету Звенигородської міської ради </w:t>
            </w:r>
          </w:p>
          <w:p w:rsidR="006F6D55" w:rsidRPr="00533A2E" w:rsidRDefault="006F6D55" w:rsidP="006F6D55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0A5C42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C058F" w:rsidRDefault="00373A36" w:rsidP="00AE57FC">
            <w:pPr>
              <w:rPr>
                <w:rFonts w:ascii="Times New Roman" w:hAnsi="Times New Roman" w:cs="Times New Roman"/>
              </w:rPr>
            </w:pPr>
          </w:p>
        </w:tc>
      </w:tr>
      <w:tr w:rsidR="00373A36" w:rsidRPr="00FC058F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9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Вулиці, дороги с</w:t>
            </w:r>
            <w:r w:rsidRPr="00F535A6">
              <w:rPr>
                <w:rFonts w:ascii="Times New Roman" w:hAnsi="Times New Roman" w:cs="Times New Roman"/>
                <w:b/>
              </w:rPr>
              <w:t>. Багачівка, с. Михайлівка, с. Павлівка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0A5C42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C058F" w:rsidRDefault="00373A36" w:rsidP="00AE57FC">
            <w:pPr>
              <w:rPr>
                <w:rFonts w:ascii="Times New Roman" w:hAnsi="Times New Roman" w:cs="Times New Roman"/>
              </w:rPr>
            </w:pP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9.1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F535A6" w:rsidRDefault="00373A36">
            <w:pPr>
              <w:rPr>
                <w:rFonts w:ascii="Times New Roman" w:hAnsi="Times New Roman" w:cs="Times New Roman"/>
                <w:bCs/>
              </w:rPr>
            </w:pPr>
            <w:r w:rsidRPr="00F535A6">
              <w:rPr>
                <w:rFonts w:ascii="Times New Roman" w:hAnsi="Times New Roman" w:cs="Times New Roman"/>
                <w:bCs/>
              </w:rPr>
              <w:t>вул. Т. Шевченка-2300 м, 1100км асфальт, 2200м -бруківка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Багачівка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9.2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F535A6" w:rsidRDefault="00373A36">
            <w:pPr>
              <w:rPr>
                <w:rFonts w:ascii="Times New Roman" w:hAnsi="Times New Roman" w:cs="Times New Roman"/>
                <w:bCs/>
              </w:rPr>
            </w:pPr>
            <w:r w:rsidRPr="00F535A6">
              <w:rPr>
                <w:rFonts w:ascii="Times New Roman" w:hAnsi="Times New Roman" w:cs="Times New Roman"/>
                <w:bCs/>
              </w:rPr>
              <w:t>вул. Гагаріна, 2700м, бруківка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Багачівка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9.3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F535A6" w:rsidRDefault="00373A36">
            <w:pPr>
              <w:rPr>
                <w:rFonts w:ascii="Times New Roman" w:hAnsi="Times New Roman" w:cs="Times New Roman"/>
                <w:bCs/>
              </w:rPr>
            </w:pPr>
            <w:r w:rsidRPr="00F535A6">
              <w:rPr>
                <w:rFonts w:ascii="Times New Roman" w:hAnsi="Times New Roman" w:cs="Times New Roman"/>
                <w:bCs/>
              </w:rPr>
              <w:t>вул Звенигородська -1100м, насипна, 400м. тротуару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Багачівка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9.4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F535A6" w:rsidRDefault="00373A36">
            <w:pPr>
              <w:rPr>
                <w:rFonts w:ascii="Times New Roman" w:hAnsi="Times New Roman" w:cs="Times New Roman"/>
                <w:bCs/>
              </w:rPr>
            </w:pPr>
            <w:r w:rsidRPr="00F535A6">
              <w:rPr>
                <w:rFonts w:ascii="Times New Roman" w:hAnsi="Times New Roman" w:cs="Times New Roman"/>
                <w:bCs/>
              </w:rPr>
              <w:t xml:space="preserve">пров. Зве6нигородський, 540м, насипна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Багачівка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9.5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F535A6" w:rsidRDefault="00373A36">
            <w:pPr>
              <w:rPr>
                <w:rFonts w:ascii="Times New Roman" w:hAnsi="Times New Roman" w:cs="Times New Roman"/>
                <w:bCs/>
              </w:rPr>
            </w:pPr>
            <w:r w:rsidRPr="00F535A6">
              <w:rPr>
                <w:rFonts w:ascii="Times New Roman" w:hAnsi="Times New Roman" w:cs="Times New Roman"/>
                <w:bCs/>
              </w:rPr>
              <w:t>пров. Свободи, 1900м, 1200м -насипна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Багачівка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9.6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F535A6" w:rsidRDefault="00373A36">
            <w:pPr>
              <w:rPr>
                <w:rFonts w:ascii="Times New Roman" w:hAnsi="Times New Roman" w:cs="Times New Roman"/>
                <w:bCs/>
              </w:rPr>
            </w:pPr>
            <w:r w:rsidRPr="00F535A6">
              <w:rPr>
                <w:rFonts w:ascii="Times New Roman" w:hAnsi="Times New Roman" w:cs="Times New Roman"/>
                <w:bCs/>
              </w:rPr>
              <w:t>пров. Комарова, 600м -насипна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Багачівка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9.7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F535A6" w:rsidRDefault="00373A36">
            <w:pPr>
              <w:rPr>
                <w:rFonts w:ascii="Times New Roman" w:hAnsi="Times New Roman" w:cs="Times New Roman"/>
                <w:bCs/>
              </w:rPr>
            </w:pPr>
            <w:r w:rsidRPr="00F535A6">
              <w:rPr>
                <w:rFonts w:ascii="Times New Roman" w:hAnsi="Times New Roman" w:cs="Times New Roman"/>
                <w:bCs/>
              </w:rPr>
              <w:t>вул. Комарова, 1700м, 1000м-асфальт, 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Багачівка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9.8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F535A6" w:rsidRDefault="00373A36">
            <w:pPr>
              <w:rPr>
                <w:rFonts w:ascii="Times New Roman" w:hAnsi="Times New Roman" w:cs="Times New Roman"/>
                <w:bCs/>
              </w:rPr>
            </w:pPr>
            <w:r w:rsidRPr="00F535A6">
              <w:rPr>
                <w:rFonts w:ascii="Times New Roman" w:hAnsi="Times New Roman" w:cs="Times New Roman"/>
                <w:bCs/>
              </w:rPr>
              <w:t>вул. Л. Українки,900м, 600м-бруківка, 300м -насипна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Багачівка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F535A6" w:rsidRDefault="00373A36">
            <w:pPr>
              <w:rPr>
                <w:rFonts w:ascii="Times New Roman" w:hAnsi="Times New Roman" w:cs="Times New Roman"/>
                <w:bCs/>
              </w:rPr>
            </w:pPr>
            <w:r w:rsidRPr="00F535A6">
              <w:rPr>
                <w:rFonts w:ascii="Times New Roman" w:hAnsi="Times New Roman" w:cs="Times New Roman"/>
                <w:bCs/>
              </w:rPr>
              <w:t xml:space="preserve"> </w:t>
            </w:r>
            <w:r w:rsidRPr="00F535A6">
              <w:rPr>
                <w:rFonts w:ascii="Times New Roman" w:hAnsi="Times New Roman" w:cs="Times New Roman"/>
                <w:bCs/>
                <w:i/>
                <w:iCs/>
              </w:rPr>
              <w:t>Вулиці, дороги</w:t>
            </w:r>
            <w:r w:rsidRPr="00F535A6">
              <w:rPr>
                <w:rFonts w:ascii="Times New Roman" w:hAnsi="Times New Roman" w:cs="Times New Roman"/>
                <w:bCs/>
              </w:rPr>
              <w:t xml:space="preserve"> с. Михайлівка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9.9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F535A6" w:rsidRDefault="00373A36">
            <w:pPr>
              <w:rPr>
                <w:rFonts w:ascii="Times New Roman" w:hAnsi="Times New Roman" w:cs="Times New Roman"/>
                <w:bCs/>
              </w:rPr>
            </w:pPr>
            <w:r w:rsidRPr="00F535A6">
              <w:rPr>
                <w:rFonts w:ascii="Times New Roman" w:hAnsi="Times New Roman" w:cs="Times New Roman"/>
                <w:bCs/>
              </w:rPr>
              <w:t>вул. Тракторна,1600м, насипна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Михайлівка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9.10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F535A6" w:rsidRDefault="00373A36">
            <w:pPr>
              <w:rPr>
                <w:rFonts w:ascii="Times New Roman" w:hAnsi="Times New Roman" w:cs="Times New Roman"/>
                <w:bCs/>
              </w:rPr>
            </w:pPr>
            <w:r w:rsidRPr="00F535A6">
              <w:rPr>
                <w:rFonts w:ascii="Times New Roman" w:hAnsi="Times New Roman" w:cs="Times New Roman"/>
                <w:bCs/>
              </w:rPr>
              <w:t>вул. Дружби, 450м, насипна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Михайлівка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9.11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F535A6" w:rsidRDefault="00373A36">
            <w:pPr>
              <w:rPr>
                <w:rFonts w:ascii="Times New Roman" w:hAnsi="Times New Roman" w:cs="Times New Roman"/>
                <w:bCs/>
              </w:rPr>
            </w:pPr>
            <w:r w:rsidRPr="00F535A6">
              <w:rPr>
                <w:rFonts w:ascii="Times New Roman" w:hAnsi="Times New Roman" w:cs="Times New Roman"/>
                <w:bCs/>
              </w:rPr>
              <w:t>пров. Садовий, 300м, насипна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Михайлівка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9.12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F535A6" w:rsidRDefault="00373A36">
            <w:pPr>
              <w:rPr>
                <w:rFonts w:ascii="Times New Roman" w:hAnsi="Times New Roman" w:cs="Times New Roman"/>
                <w:bCs/>
              </w:rPr>
            </w:pPr>
            <w:r w:rsidRPr="00F535A6">
              <w:rPr>
                <w:rFonts w:ascii="Times New Roman" w:hAnsi="Times New Roman" w:cs="Times New Roman"/>
                <w:bCs/>
              </w:rPr>
              <w:t>пров. Соборності,400м, насипна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Михайлівка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9.13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F535A6" w:rsidRDefault="00373A36">
            <w:pPr>
              <w:rPr>
                <w:rFonts w:ascii="Times New Roman" w:hAnsi="Times New Roman" w:cs="Times New Roman"/>
                <w:bCs/>
              </w:rPr>
            </w:pPr>
            <w:r w:rsidRPr="00F535A6">
              <w:rPr>
                <w:rFonts w:ascii="Times New Roman" w:hAnsi="Times New Roman" w:cs="Times New Roman"/>
                <w:bCs/>
              </w:rPr>
              <w:t>пров. Луговий, 300м, грунтова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Михайлівка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9.14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F535A6" w:rsidRDefault="00373A36">
            <w:pPr>
              <w:rPr>
                <w:rFonts w:ascii="Times New Roman" w:hAnsi="Times New Roman" w:cs="Times New Roman"/>
                <w:bCs/>
              </w:rPr>
            </w:pPr>
            <w:r w:rsidRPr="00F535A6">
              <w:rPr>
                <w:rFonts w:ascii="Times New Roman" w:hAnsi="Times New Roman" w:cs="Times New Roman"/>
                <w:bCs/>
              </w:rPr>
              <w:t>вул. Садова, 780м, насипна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Михайлівка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9.15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F535A6" w:rsidRDefault="00373A36">
            <w:pPr>
              <w:rPr>
                <w:rFonts w:ascii="Times New Roman" w:hAnsi="Times New Roman" w:cs="Times New Roman"/>
                <w:bCs/>
              </w:rPr>
            </w:pPr>
            <w:r w:rsidRPr="00F535A6">
              <w:rPr>
                <w:rFonts w:ascii="Times New Roman" w:hAnsi="Times New Roman" w:cs="Times New Roman"/>
                <w:bCs/>
              </w:rPr>
              <w:t>вул. Я. Мудрого, 1200м, бруківка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Михайлівка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9.16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F535A6" w:rsidRDefault="00373A36">
            <w:pPr>
              <w:rPr>
                <w:rFonts w:ascii="Times New Roman" w:hAnsi="Times New Roman" w:cs="Times New Roman"/>
                <w:bCs/>
              </w:rPr>
            </w:pPr>
            <w:r w:rsidRPr="00F535A6">
              <w:rPr>
                <w:rFonts w:ascii="Times New Roman" w:hAnsi="Times New Roman" w:cs="Times New Roman"/>
                <w:bCs/>
              </w:rPr>
              <w:t>вул. Миру, 800м(200- бруківка, 600-насипна)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Михайлівка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9.17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F535A6" w:rsidRDefault="00373A36">
            <w:pPr>
              <w:rPr>
                <w:rFonts w:ascii="Times New Roman" w:hAnsi="Times New Roman" w:cs="Times New Roman"/>
                <w:bCs/>
              </w:rPr>
            </w:pPr>
            <w:r w:rsidRPr="00F535A6">
              <w:rPr>
                <w:rFonts w:ascii="Times New Roman" w:hAnsi="Times New Roman" w:cs="Times New Roman"/>
                <w:bCs/>
              </w:rPr>
              <w:t>вул. Б. Хмельницького. с. Павлівка, 2200м -бруківка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Павлівка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9.18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F535A6" w:rsidRDefault="00373A36">
            <w:pPr>
              <w:rPr>
                <w:rFonts w:ascii="Times New Roman" w:hAnsi="Times New Roman" w:cs="Times New Roman"/>
                <w:bCs/>
              </w:rPr>
            </w:pPr>
            <w:r w:rsidRPr="00F535A6">
              <w:rPr>
                <w:rFonts w:ascii="Times New Roman" w:hAnsi="Times New Roman" w:cs="Times New Roman"/>
                <w:bCs/>
              </w:rPr>
              <w:t>вул. Т. Шевченка-2100 м, 1700м бруківка, 400м - насипна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Павлівка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F535A6" w:rsidRDefault="00373A3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076433" w:rsidRDefault="00373A36">
            <w:pPr>
              <w:rPr>
                <w:rFonts w:ascii="Times New Roman" w:hAnsi="Times New Roman" w:cs="Times New Roman"/>
                <w:b/>
                <w:bCs/>
              </w:rPr>
            </w:pPr>
            <w:r w:rsidRPr="00076433">
              <w:rPr>
                <w:rFonts w:ascii="Times New Roman" w:hAnsi="Times New Roman" w:cs="Times New Roman"/>
                <w:b/>
                <w:bCs/>
              </w:rPr>
              <w:t>с. Вільховець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10.1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 w:rsidRPr="005E2FEC">
              <w:rPr>
                <w:rFonts w:ascii="Times New Roman" w:hAnsi="Times New Roman" w:cs="Times New Roman"/>
                <w:bCs/>
              </w:rPr>
              <w:t>вул. Щорса</w:t>
            </w:r>
            <w:r>
              <w:rPr>
                <w:rFonts w:ascii="Times New Roman" w:hAnsi="Times New Roman" w:cs="Times New Roman"/>
                <w:bCs/>
              </w:rPr>
              <w:t xml:space="preserve"> (Соборна)</w:t>
            </w:r>
            <w:r w:rsidRPr="005E2FEC">
              <w:rPr>
                <w:rFonts w:ascii="Times New Roman" w:hAnsi="Times New Roman" w:cs="Times New Roman"/>
                <w:bCs/>
              </w:rPr>
              <w:t>, 2100/5, бруківка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10.2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 w:rsidRPr="005E2FEC">
              <w:rPr>
                <w:rFonts w:ascii="Times New Roman" w:hAnsi="Times New Roman" w:cs="Times New Roman"/>
                <w:bCs/>
              </w:rPr>
              <w:t>вул. Колгоспна, 1700/4, бруківка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10.3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 w:rsidRPr="005E2FEC">
              <w:rPr>
                <w:rFonts w:ascii="Times New Roman" w:hAnsi="Times New Roman" w:cs="Times New Roman"/>
                <w:bCs/>
              </w:rPr>
              <w:t>вул. Чорновола, 2400/10,асфальт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10.4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 w:rsidRPr="005E2FEC">
              <w:rPr>
                <w:rFonts w:ascii="Times New Roman" w:hAnsi="Times New Roman" w:cs="Times New Roman"/>
                <w:bCs/>
              </w:rPr>
              <w:t>вул. Шевченка, 2500/5, бруківка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10.5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 w:rsidRPr="005E2FEC">
              <w:rPr>
                <w:rFonts w:ascii="Times New Roman" w:hAnsi="Times New Roman" w:cs="Times New Roman"/>
                <w:bCs/>
              </w:rPr>
              <w:t>вул. Незалежності, 700/6, асфальт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10.6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 w:rsidRPr="005E2FEC">
              <w:rPr>
                <w:rFonts w:ascii="Times New Roman" w:hAnsi="Times New Roman" w:cs="Times New Roman"/>
                <w:bCs/>
              </w:rPr>
              <w:t>вул. Попівська, 800/6,бруківка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10.7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 w:rsidRPr="005E2FEC">
              <w:rPr>
                <w:rFonts w:ascii="Times New Roman" w:hAnsi="Times New Roman" w:cs="Times New Roman"/>
                <w:bCs/>
              </w:rPr>
              <w:t>вул. Меліоративна,1200/6, бруківка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10.8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вул. А. </w:t>
            </w:r>
            <w:r w:rsidRPr="005E2FEC">
              <w:rPr>
                <w:rFonts w:ascii="Times New Roman" w:hAnsi="Times New Roman" w:cs="Times New Roman"/>
                <w:bCs/>
              </w:rPr>
              <w:t>Малишка, 900/5, асфальт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10.9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 w:rsidRPr="005E2FEC">
              <w:rPr>
                <w:rFonts w:ascii="Times New Roman" w:hAnsi="Times New Roman" w:cs="Times New Roman"/>
                <w:bCs/>
              </w:rPr>
              <w:t>вул. Кооперативна, 700/6, бруківка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10.10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 w:rsidRPr="005E2FEC">
              <w:rPr>
                <w:rFonts w:ascii="Times New Roman" w:hAnsi="Times New Roman" w:cs="Times New Roman"/>
                <w:bCs/>
              </w:rPr>
              <w:t>вул. Дружби, 1900/5, бруківка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10.11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 w:rsidRPr="005E2FEC">
              <w:rPr>
                <w:rFonts w:ascii="Times New Roman" w:hAnsi="Times New Roman" w:cs="Times New Roman"/>
                <w:bCs/>
              </w:rPr>
              <w:t>вул. Катеринопільська, 1600/6, бруківка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10.12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 w:rsidRPr="005E2FEC">
              <w:rPr>
                <w:rFonts w:ascii="Times New Roman" w:hAnsi="Times New Roman" w:cs="Times New Roman"/>
                <w:bCs/>
              </w:rPr>
              <w:t>вул. С.Сиротенка, 2700/5, бруківка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10.13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 w:rsidRPr="005E2FEC">
              <w:rPr>
                <w:rFonts w:ascii="Times New Roman" w:hAnsi="Times New Roman" w:cs="Times New Roman"/>
                <w:bCs/>
              </w:rPr>
              <w:t>вул. Вишнева,900/5, бруківка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10.14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 w:rsidRPr="005E2FEC">
              <w:rPr>
                <w:rFonts w:ascii="Times New Roman" w:hAnsi="Times New Roman" w:cs="Times New Roman"/>
                <w:bCs/>
              </w:rPr>
              <w:t>вул. Заводська, 2,5/6, асфальт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10.15 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 w:rsidRPr="005E2FEC">
              <w:rPr>
                <w:rFonts w:ascii="Times New Roman" w:hAnsi="Times New Roman" w:cs="Times New Roman"/>
                <w:bCs/>
              </w:rPr>
              <w:t>вул. Братська, 1400/5,бруківка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10.16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 w:rsidRPr="005E2FEC">
              <w:rPr>
                <w:rFonts w:ascii="Times New Roman" w:hAnsi="Times New Roman" w:cs="Times New Roman"/>
                <w:bCs/>
              </w:rPr>
              <w:t>вул. Павлова, 1000/5,асфальт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10.17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 w:rsidRPr="005E2FEC">
              <w:rPr>
                <w:rFonts w:ascii="Times New Roman" w:hAnsi="Times New Roman" w:cs="Times New Roman"/>
                <w:bCs/>
              </w:rPr>
              <w:t>вул. Комарова,2400/6,щебнева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lastRenderedPageBreak/>
              <w:t>10.18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 w:rsidRPr="005E2FEC">
              <w:rPr>
                <w:rFonts w:ascii="Times New Roman" w:hAnsi="Times New Roman" w:cs="Times New Roman"/>
                <w:bCs/>
              </w:rPr>
              <w:t>вул.Свободи, 2900/6 бруківка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10.19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 w:rsidRPr="005E2FEC">
              <w:rPr>
                <w:rFonts w:ascii="Times New Roman" w:hAnsi="Times New Roman" w:cs="Times New Roman"/>
                <w:bCs/>
              </w:rPr>
              <w:t>вул. Пятихатки, 600/4 щебенева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10.20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 w:rsidRPr="005E2FEC">
              <w:rPr>
                <w:rFonts w:ascii="Times New Roman" w:hAnsi="Times New Roman" w:cs="Times New Roman"/>
                <w:bCs/>
              </w:rPr>
              <w:t>вул. Карєрна,1600/5, бруківка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10.21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 w:rsidRPr="005E2FEC">
              <w:rPr>
                <w:rFonts w:ascii="Times New Roman" w:hAnsi="Times New Roman" w:cs="Times New Roman"/>
                <w:bCs/>
              </w:rPr>
              <w:t>вул. Першотравнева, 1500/4, щебенева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10.22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 w:rsidRPr="005E2FEC">
              <w:rPr>
                <w:rFonts w:ascii="Times New Roman" w:hAnsi="Times New Roman" w:cs="Times New Roman"/>
                <w:bCs/>
              </w:rPr>
              <w:t>вул. Перемоги,1700/5, бруківка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10.23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 w:rsidRPr="005E2FEC">
              <w:rPr>
                <w:rFonts w:ascii="Times New Roman" w:hAnsi="Times New Roman" w:cs="Times New Roman"/>
                <w:bCs/>
              </w:rPr>
              <w:t>вул. Залізнична, 800/4,щебенева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10.24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 w:rsidRPr="005E2FEC">
              <w:rPr>
                <w:rFonts w:ascii="Times New Roman" w:hAnsi="Times New Roman" w:cs="Times New Roman"/>
                <w:bCs/>
              </w:rPr>
              <w:t>вул. Цегельна, 700/4, бруківка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10.25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 w:rsidRPr="005E2FEC">
              <w:rPr>
                <w:rFonts w:ascii="Times New Roman" w:hAnsi="Times New Roman" w:cs="Times New Roman"/>
                <w:bCs/>
              </w:rPr>
              <w:t>вул. Горького, 1600/7, асфальт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10.26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 w:rsidRPr="005E2FEC">
              <w:rPr>
                <w:rFonts w:ascii="Times New Roman" w:hAnsi="Times New Roman" w:cs="Times New Roman"/>
                <w:bCs/>
              </w:rPr>
              <w:t>вул. Лісова, 1300/5, щебенева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10.27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 w:rsidRPr="005E2FEC">
              <w:rPr>
                <w:rFonts w:ascii="Times New Roman" w:hAnsi="Times New Roman" w:cs="Times New Roman"/>
                <w:bCs/>
              </w:rPr>
              <w:t>вул. Польова, 600/4, щебенева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10.28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 w:rsidRPr="005E2FEC">
              <w:rPr>
                <w:rFonts w:ascii="Times New Roman" w:hAnsi="Times New Roman" w:cs="Times New Roman"/>
                <w:bCs/>
              </w:rPr>
              <w:t>вул. Каштанова, 600/4, щебенева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10.29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 w:rsidRPr="005E2FEC">
              <w:rPr>
                <w:rFonts w:ascii="Times New Roman" w:hAnsi="Times New Roman" w:cs="Times New Roman"/>
                <w:bCs/>
              </w:rPr>
              <w:t>вул.Сонячна, 1400/4, щебенева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10.30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 w:rsidRPr="005E2FEC">
              <w:rPr>
                <w:rFonts w:ascii="Times New Roman" w:hAnsi="Times New Roman" w:cs="Times New Roman"/>
                <w:bCs/>
              </w:rPr>
              <w:t>вул. Шпильова, 1700/4,щебенева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10.31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 w:rsidRPr="005E2FEC">
              <w:rPr>
                <w:rFonts w:ascii="Times New Roman" w:hAnsi="Times New Roman" w:cs="Times New Roman"/>
                <w:bCs/>
              </w:rPr>
              <w:t>вул. В. Стуса,1200/4, щебенева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10.32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 w:rsidRPr="005E2FEC">
              <w:rPr>
                <w:rFonts w:ascii="Times New Roman" w:hAnsi="Times New Roman" w:cs="Times New Roman"/>
                <w:bCs/>
              </w:rPr>
              <w:t>вул. Франка, 300/3, щебенева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10.33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 w:rsidRPr="005E2FEC">
              <w:rPr>
                <w:rFonts w:ascii="Times New Roman" w:hAnsi="Times New Roman" w:cs="Times New Roman"/>
                <w:bCs/>
              </w:rPr>
              <w:t>вул. Кринична,300/4, щебенева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10.34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 w:rsidRPr="005E2FEC">
              <w:rPr>
                <w:rFonts w:ascii="Times New Roman" w:hAnsi="Times New Roman" w:cs="Times New Roman"/>
                <w:bCs/>
              </w:rPr>
              <w:t>вул. Б. Хмельницького,600/3, щебенева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10.35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 w:rsidRPr="005E2FEC">
              <w:rPr>
                <w:rFonts w:ascii="Times New Roman" w:hAnsi="Times New Roman" w:cs="Times New Roman"/>
                <w:bCs/>
              </w:rPr>
              <w:t>вул. М. Залізняка,100/4, щебенева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10.36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 w:rsidRPr="005E2FEC">
              <w:rPr>
                <w:rFonts w:ascii="Times New Roman" w:hAnsi="Times New Roman" w:cs="Times New Roman"/>
                <w:bCs/>
              </w:rPr>
              <w:t>вул.  Піщана, 700/5, щебенева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10.37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 w:rsidRPr="005E2FEC">
              <w:rPr>
                <w:rFonts w:ascii="Times New Roman" w:hAnsi="Times New Roman" w:cs="Times New Roman"/>
                <w:bCs/>
              </w:rPr>
              <w:t>вул.Садова, 2700/7, бруківка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10.38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 w:rsidRPr="005E2FEC">
              <w:rPr>
                <w:rFonts w:ascii="Times New Roman" w:hAnsi="Times New Roman" w:cs="Times New Roman"/>
                <w:bCs/>
              </w:rPr>
              <w:t>вул. Мічуріна,1200/4, щебенева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10.39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 w:rsidRPr="005E2FEC">
              <w:rPr>
                <w:rFonts w:ascii="Times New Roman" w:hAnsi="Times New Roman" w:cs="Times New Roman"/>
                <w:bCs/>
              </w:rPr>
              <w:t>вул. Чапаєва,</w:t>
            </w:r>
            <w:r>
              <w:rPr>
                <w:rFonts w:ascii="Times New Roman" w:hAnsi="Times New Roman" w:cs="Times New Roman"/>
                <w:bCs/>
              </w:rPr>
              <w:t>(Соборна)</w:t>
            </w:r>
            <w:r w:rsidRPr="005E2FEC">
              <w:rPr>
                <w:rFonts w:ascii="Times New Roman" w:hAnsi="Times New Roman" w:cs="Times New Roman"/>
                <w:bCs/>
              </w:rPr>
              <w:t>400/4, щебенева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10.40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 w:rsidRPr="005E2FEC">
              <w:rPr>
                <w:rFonts w:ascii="Times New Roman" w:hAnsi="Times New Roman" w:cs="Times New Roman"/>
                <w:bCs/>
              </w:rPr>
              <w:t>вул. Надії, 400/5, щебенева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10.41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 w:rsidRPr="005E2FEC">
              <w:rPr>
                <w:rFonts w:ascii="Times New Roman" w:hAnsi="Times New Roman" w:cs="Times New Roman"/>
                <w:bCs/>
              </w:rPr>
              <w:t>вул. Молодіжна, 300/5 бруківка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10.42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 w:rsidRPr="005E2FEC">
              <w:rPr>
                <w:rFonts w:ascii="Times New Roman" w:hAnsi="Times New Roman" w:cs="Times New Roman"/>
                <w:bCs/>
              </w:rPr>
              <w:t>вул. М. Любарського, 400/4, бруківка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10.43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 w:rsidRPr="005E2FEC">
              <w:rPr>
                <w:rFonts w:ascii="Times New Roman" w:hAnsi="Times New Roman" w:cs="Times New Roman"/>
                <w:bCs/>
              </w:rPr>
              <w:t>вул. Ентузіастів, 300/4, щебенева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10.44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 w:rsidRPr="005E2FEC">
              <w:rPr>
                <w:rFonts w:ascii="Times New Roman" w:hAnsi="Times New Roman" w:cs="Times New Roman"/>
                <w:bCs/>
              </w:rPr>
              <w:t>пров.Гагаріна, 500\4, щебенева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10.45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 w:rsidRPr="005E2FEC">
              <w:rPr>
                <w:rFonts w:ascii="Times New Roman" w:hAnsi="Times New Roman" w:cs="Times New Roman"/>
                <w:bCs/>
              </w:rPr>
              <w:t>пров. Довженка,500/5, щебенева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10.46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 w:rsidRPr="005E2FEC">
              <w:rPr>
                <w:rFonts w:ascii="Times New Roman" w:hAnsi="Times New Roman" w:cs="Times New Roman"/>
                <w:bCs/>
              </w:rPr>
              <w:t>пров. Биковського, 300/4, щебенева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10.47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 w:rsidRPr="005E2FEC">
              <w:rPr>
                <w:rFonts w:ascii="Times New Roman" w:hAnsi="Times New Roman" w:cs="Times New Roman"/>
                <w:bCs/>
              </w:rPr>
              <w:t>пров. Лермонтова, 400/4, щебенева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10.48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 w:rsidRPr="005E2FEC">
              <w:rPr>
                <w:rFonts w:ascii="Times New Roman" w:hAnsi="Times New Roman" w:cs="Times New Roman"/>
                <w:bCs/>
              </w:rPr>
              <w:t>пров. шкільний, 600/5, щебенева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10.49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 w:rsidRPr="005E2FEC">
              <w:rPr>
                <w:rFonts w:ascii="Times New Roman" w:hAnsi="Times New Roman" w:cs="Times New Roman"/>
                <w:bCs/>
              </w:rPr>
              <w:t>пров.Миру, 800/5,щебенева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10.50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 w:rsidRPr="005E2FEC">
              <w:rPr>
                <w:rFonts w:ascii="Times New Roman" w:hAnsi="Times New Roman" w:cs="Times New Roman"/>
                <w:bCs/>
              </w:rPr>
              <w:t>пров. Чехова, 1200/5, щебенева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10.51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 w:rsidRPr="005E2FEC">
              <w:rPr>
                <w:rFonts w:ascii="Times New Roman" w:hAnsi="Times New Roman" w:cs="Times New Roman"/>
                <w:bCs/>
              </w:rPr>
              <w:t>пров. М.Любарського, 300/4, щебенева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10.52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 w:rsidRPr="005E2FEC">
              <w:rPr>
                <w:rFonts w:ascii="Times New Roman" w:hAnsi="Times New Roman" w:cs="Times New Roman"/>
                <w:bCs/>
              </w:rPr>
              <w:t xml:space="preserve">пров. Новий,700/4, щебенева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10.53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 w:rsidRPr="005E2FEC">
              <w:rPr>
                <w:rFonts w:ascii="Times New Roman" w:hAnsi="Times New Roman" w:cs="Times New Roman"/>
                <w:bCs/>
              </w:rPr>
              <w:t>пров. Л. Українки, 700/4, щебенева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10.54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 w:rsidRPr="005E2FEC">
              <w:rPr>
                <w:rFonts w:ascii="Times New Roman" w:hAnsi="Times New Roman" w:cs="Times New Roman"/>
                <w:bCs/>
              </w:rPr>
              <w:t>пров. Гоголя, 900/5, щебенева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10.55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 w:rsidRPr="005E2FEC">
              <w:rPr>
                <w:rFonts w:ascii="Times New Roman" w:hAnsi="Times New Roman" w:cs="Times New Roman"/>
                <w:bCs/>
              </w:rPr>
              <w:t>пров. Ватутіна, 1200/6, щебенева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10.56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 w:rsidRPr="005E2FEC">
              <w:rPr>
                <w:rFonts w:ascii="Times New Roman" w:hAnsi="Times New Roman" w:cs="Times New Roman"/>
                <w:bCs/>
              </w:rPr>
              <w:t>пров. Островського, 600/4, щебенева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10.57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 w:rsidRPr="005E2FEC">
              <w:rPr>
                <w:rFonts w:ascii="Times New Roman" w:hAnsi="Times New Roman" w:cs="Times New Roman"/>
                <w:bCs/>
              </w:rPr>
              <w:t>пров. Робітничий, 500/4, щебенева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10.58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пров. Комінтерна (Комінтерна),</w:t>
            </w:r>
            <w:r w:rsidRPr="005E2FEC">
              <w:rPr>
                <w:rFonts w:ascii="Times New Roman" w:hAnsi="Times New Roman" w:cs="Times New Roman"/>
                <w:bCs/>
              </w:rPr>
              <w:t xml:space="preserve"> 800/4, щебенева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10.59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 w:rsidRPr="005E2FEC">
              <w:rPr>
                <w:rFonts w:ascii="Times New Roman" w:hAnsi="Times New Roman" w:cs="Times New Roman"/>
                <w:bCs/>
              </w:rPr>
              <w:t>пров. Чубаря, 600/3, щебенева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10.60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 w:rsidRPr="005E2FEC">
              <w:rPr>
                <w:rFonts w:ascii="Times New Roman" w:hAnsi="Times New Roman" w:cs="Times New Roman"/>
                <w:bCs/>
              </w:rPr>
              <w:t>пров. Фрунзе,</w:t>
            </w:r>
            <w:r>
              <w:rPr>
                <w:rFonts w:ascii="Times New Roman" w:hAnsi="Times New Roman" w:cs="Times New Roman"/>
                <w:bCs/>
              </w:rPr>
              <w:t xml:space="preserve"> (Степова)</w:t>
            </w:r>
            <w:r w:rsidRPr="005E2FEC">
              <w:rPr>
                <w:rFonts w:ascii="Times New Roman" w:hAnsi="Times New Roman" w:cs="Times New Roman"/>
                <w:bCs/>
              </w:rPr>
              <w:t xml:space="preserve"> 300/3, щебенева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10.61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 w:rsidRPr="005E2FEC">
              <w:rPr>
                <w:rFonts w:ascii="Times New Roman" w:hAnsi="Times New Roman" w:cs="Times New Roman"/>
                <w:bCs/>
              </w:rPr>
              <w:t>пров. Пирогова, 1400/4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10.62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 w:rsidRPr="005E2FEC">
              <w:rPr>
                <w:rFonts w:ascii="Times New Roman" w:hAnsi="Times New Roman" w:cs="Times New Roman"/>
                <w:bCs/>
              </w:rPr>
              <w:t>х. Кравченкове, 2900/4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10.63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5E2FEC" w:rsidRDefault="00373A36">
            <w:pPr>
              <w:rPr>
                <w:rFonts w:ascii="Times New Roman" w:hAnsi="Times New Roman" w:cs="Times New Roman"/>
                <w:bCs/>
              </w:rPr>
            </w:pPr>
            <w:r w:rsidRPr="005E2FEC">
              <w:rPr>
                <w:rFonts w:ascii="Times New Roman" w:hAnsi="Times New Roman" w:cs="Times New Roman"/>
                <w:bCs/>
              </w:rPr>
              <w:t>х. Луки, 2700/5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Вільховець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  <w:p w:rsidR="00373A36" w:rsidRDefault="00373A36" w:rsidP="0019026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11.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2E1EEA" w:rsidRDefault="00373A36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373A36" w:rsidRPr="002E1EEA" w:rsidRDefault="00373A36">
            <w:pPr>
              <w:rPr>
                <w:rFonts w:ascii="Times New Roman" w:hAnsi="Times New Roman" w:cs="Times New Roman"/>
                <w:b/>
                <w:bCs/>
              </w:rPr>
            </w:pPr>
            <w:r w:rsidRPr="002E1EEA">
              <w:rPr>
                <w:rFonts w:ascii="Times New Roman" w:hAnsi="Times New Roman" w:cs="Times New Roman"/>
                <w:b/>
                <w:bCs/>
              </w:rPr>
              <w:t>с. Княжа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11.1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DB0ABE" w:rsidRDefault="00373A36">
            <w:pPr>
              <w:rPr>
                <w:rFonts w:ascii="Times New Roman" w:hAnsi="Times New Roman" w:cs="Times New Roman"/>
                <w:bCs/>
              </w:rPr>
            </w:pPr>
            <w:r w:rsidRPr="00DB0ABE">
              <w:rPr>
                <w:rFonts w:ascii="Times New Roman" w:hAnsi="Times New Roman" w:cs="Times New Roman"/>
                <w:bCs/>
              </w:rPr>
              <w:t>пров. Благовісний(370/4, щебінь, мучка)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Княжа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11.2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DB0ABE" w:rsidRDefault="00373A36">
            <w:pPr>
              <w:rPr>
                <w:rFonts w:ascii="Times New Roman" w:hAnsi="Times New Roman" w:cs="Times New Roman"/>
                <w:bCs/>
              </w:rPr>
            </w:pPr>
            <w:r w:rsidRPr="00DB0ABE">
              <w:rPr>
                <w:rFonts w:ascii="Times New Roman" w:hAnsi="Times New Roman" w:cs="Times New Roman"/>
                <w:bCs/>
              </w:rPr>
              <w:t>вул. Вільного козацтва(900/4,5, асфальт)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Княжа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lastRenderedPageBreak/>
              <w:t>11.3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DB0ABE" w:rsidRDefault="00373A36">
            <w:pPr>
              <w:rPr>
                <w:rFonts w:ascii="Times New Roman" w:hAnsi="Times New Roman" w:cs="Times New Roman"/>
                <w:bCs/>
              </w:rPr>
            </w:pPr>
            <w:r w:rsidRPr="00DB0ABE">
              <w:rPr>
                <w:rFonts w:ascii="Times New Roman" w:hAnsi="Times New Roman" w:cs="Times New Roman"/>
                <w:bCs/>
              </w:rPr>
              <w:t>вул. Івана Богуна (1380/6, асфальт)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Княжа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11.4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DB0ABE" w:rsidRDefault="00373A36">
            <w:pPr>
              <w:rPr>
                <w:rFonts w:ascii="Times New Roman" w:hAnsi="Times New Roman" w:cs="Times New Roman"/>
                <w:bCs/>
              </w:rPr>
            </w:pPr>
            <w:r w:rsidRPr="00DB0ABE">
              <w:rPr>
                <w:rFonts w:ascii="Times New Roman" w:hAnsi="Times New Roman" w:cs="Times New Roman"/>
                <w:bCs/>
              </w:rPr>
              <w:t>вул. Лесі Українки(5800/5, бруківка)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Княжа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11.5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DB0ABE" w:rsidRDefault="00373A36">
            <w:pPr>
              <w:rPr>
                <w:rFonts w:ascii="Times New Roman" w:hAnsi="Times New Roman" w:cs="Times New Roman"/>
                <w:bCs/>
              </w:rPr>
            </w:pPr>
            <w:r w:rsidRPr="00DB0ABE">
              <w:rPr>
                <w:rFonts w:ascii="Times New Roman" w:hAnsi="Times New Roman" w:cs="Times New Roman"/>
                <w:bCs/>
              </w:rPr>
              <w:t>вул. Миру(1000/4,5, асфальт, 300/4,5 щебенева)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Княжа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11.6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DB0ABE" w:rsidRDefault="00373A36">
            <w:pPr>
              <w:rPr>
                <w:rFonts w:ascii="Times New Roman" w:hAnsi="Times New Roman" w:cs="Times New Roman"/>
                <w:bCs/>
              </w:rPr>
            </w:pPr>
            <w:r w:rsidRPr="00DB0ABE">
              <w:rPr>
                <w:rFonts w:ascii="Times New Roman" w:hAnsi="Times New Roman" w:cs="Times New Roman"/>
                <w:bCs/>
              </w:rPr>
              <w:t>пров. Молодіжний(460/3,асфальт)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Княжа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11.7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DB0ABE" w:rsidRDefault="00373A36">
            <w:pPr>
              <w:rPr>
                <w:rFonts w:ascii="Times New Roman" w:hAnsi="Times New Roman" w:cs="Times New Roman"/>
                <w:bCs/>
              </w:rPr>
            </w:pPr>
            <w:r w:rsidRPr="00DB0ABE">
              <w:rPr>
                <w:rFonts w:ascii="Times New Roman" w:hAnsi="Times New Roman" w:cs="Times New Roman"/>
                <w:bCs/>
              </w:rPr>
              <w:t>вул. Незалежності(100/6,асфальт)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Княжа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11.8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DB0ABE" w:rsidRDefault="00373A36">
            <w:pPr>
              <w:rPr>
                <w:rFonts w:ascii="Times New Roman" w:hAnsi="Times New Roman" w:cs="Times New Roman"/>
                <w:bCs/>
              </w:rPr>
            </w:pPr>
            <w:r w:rsidRPr="00DB0ABE">
              <w:rPr>
                <w:rFonts w:ascii="Times New Roman" w:hAnsi="Times New Roman" w:cs="Times New Roman"/>
                <w:bCs/>
              </w:rPr>
              <w:t>вул. Перемоги(3400/6,асфальт, 300/4, щебінь)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Княжа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11.9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DB0ABE" w:rsidRDefault="00373A36">
            <w:pPr>
              <w:rPr>
                <w:rFonts w:ascii="Times New Roman" w:hAnsi="Times New Roman" w:cs="Times New Roman"/>
                <w:bCs/>
              </w:rPr>
            </w:pPr>
            <w:r w:rsidRPr="00DB0ABE">
              <w:rPr>
                <w:rFonts w:ascii="Times New Roman" w:hAnsi="Times New Roman" w:cs="Times New Roman"/>
                <w:bCs/>
              </w:rPr>
              <w:t>пров. Пушкіна(300/4, асфальт)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Княжа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11.10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DB0ABE" w:rsidRDefault="00373A36">
            <w:pPr>
              <w:rPr>
                <w:rFonts w:ascii="Times New Roman" w:hAnsi="Times New Roman" w:cs="Times New Roman"/>
                <w:bCs/>
              </w:rPr>
            </w:pPr>
            <w:r w:rsidRPr="00DB0ABE">
              <w:rPr>
                <w:rFonts w:ascii="Times New Roman" w:hAnsi="Times New Roman" w:cs="Times New Roman"/>
                <w:bCs/>
              </w:rPr>
              <w:t>вул. Шевченка(950/6, асфальт)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Княжа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11.11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DB0ABE" w:rsidRDefault="00373A3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просп.</w:t>
            </w:r>
            <w:r w:rsidRPr="00DB0ABE">
              <w:rPr>
                <w:rFonts w:ascii="Times New Roman" w:hAnsi="Times New Roman" w:cs="Times New Roman"/>
                <w:bCs/>
              </w:rPr>
              <w:t xml:space="preserve"> Соборності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Княжа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11.12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DB0ABE" w:rsidRDefault="00373A36" w:rsidP="00DB0ABE">
            <w:pPr>
              <w:rPr>
                <w:rFonts w:ascii="Times New Roman" w:hAnsi="Times New Roman" w:cs="Times New Roman"/>
                <w:bCs/>
              </w:rPr>
            </w:pPr>
            <w:r w:rsidRPr="00DB0ABE">
              <w:rPr>
                <w:rFonts w:ascii="Times New Roman" w:hAnsi="Times New Roman" w:cs="Times New Roman"/>
                <w:bCs/>
              </w:rPr>
              <w:t>вул. Я. Мудрого( 970/4, асфальт)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Княжа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11.13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DB0ABE" w:rsidRDefault="00373A36">
            <w:pPr>
              <w:rPr>
                <w:rFonts w:ascii="Times New Roman" w:hAnsi="Times New Roman" w:cs="Times New Roman"/>
                <w:bCs/>
              </w:rPr>
            </w:pPr>
            <w:r w:rsidRPr="00DB0ABE">
              <w:rPr>
                <w:rFonts w:ascii="Times New Roman" w:hAnsi="Times New Roman" w:cs="Times New Roman"/>
                <w:bCs/>
              </w:rPr>
              <w:t>Переїзди між вулицями(2340/4)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Княжа</w:t>
            </w:r>
          </w:p>
        </w:tc>
      </w:tr>
      <w:tr w:rsidR="00373A36" w:rsidRPr="00F535A6" w:rsidTr="00B4478A">
        <w:trPr>
          <w:trHeight w:val="25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DB0ABE" w:rsidRDefault="00373A3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</w:p>
        </w:tc>
      </w:tr>
      <w:tr w:rsidR="00373A36" w:rsidRPr="00F535A6" w:rsidTr="00DB0ABE">
        <w:trPr>
          <w:trHeight w:val="30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12.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2E1EEA" w:rsidRDefault="00373A36" w:rsidP="00B4478A">
            <w:pPr>
              <w:rPr>
                <w:rFonts w:ascii="Times New Roman" w:hAnsi="Times New Roman" w:cs="Times New Roman"/>
                <w:b/>
                <w:bCs/>
              </w:rPr>
            </w:pPr>
            <w:r w:rsidRPr="002E1EEA">
              <w:rPr>
                <w:rFonts w:ascii="Times New Roman" w:hAnsi="Times New Roman" w:cs="Times New Roman"/>
                <w:b/>
                <w:bCs/>
              </w:rPr>
              <w:t>с. Козацьке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12.1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420BCD" w:rsidRDefault="00373A36">
            <w:pPr>
              <w:rPr>
                <w:rFonts w:ascii="Times New Roman" w:hAnsi="Times New Roman" w:cs="Times New Roman"/>
                <w:bCs/>
              </w:rPr>
            </w:pPr>
            <w:r w:rsidRPr="00420BCD">
              <w:rPr>
                <w:rFonts w:ascii="Times New Roman" w:hAnsi="Times New Roman" w:cs="Times New Roman"/>
                <w:bCs/>
              </w:rPr>
              <w:t>вул. Жовтнева, 1680</w:t>
            </w:r>
            <w:r>
              <w:rPr>
                <w:rFonts w:ascii="Times New Roman" w:hAnsi="Times New Roman" w:cs="Times New Roman"/>
                <w:bCs/>
              </w:rPr>
              <w:t xml:space="preserve"> (</w:t>
            </w:r>
            <w:r w:rsidRPr="00420BCD">
              <w:rPr>
                <w:rFonts w:ascii="Times New Roman" w:hAnsi="Times New Roman" w:cs="Times New Roman"/>
                <w:bCs/>
              </w:rPr>
              <w:t xml:space="preserve"> м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Козацьке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12.2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420BCD" w:rsidRDefault="00373A36">
            <w:pPr>
              <w:rPr>
                <w:rFonts w:ascii="Times New Roman" w:hAnsi="Times New Roman" w:cs="Times New Roman"/>
                <w:bCs/>
              </w:rPr>
            </w:pPr>
            <w:r w:rsidRPr="00420BCD">
              <w:rPr>
                <w:rFonts w:ascii="Times New Roman" w:hAnsi="Times New Roman" w:cs="Times New Roman"/>
                <w:bCs/>
              </w:rPr>
              <w:t>пров. Жовтневий, 340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Козацьке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12.3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420BCD" w:rsidRDefault="00373A36">
            <w:pPr>
              <w:rPr>
                <w:rFonts w:ascii="Times New Roman" w:hAnsi="Times New Roman" w:cs="Times New Roman"/>
                <w:bCs/>
              </w:rPr>
            </w:pPr>
            <w:r w:rsidRPr="00420BCD">
              <w:rPr>
                <w:rFonts w:ascii="Times New Roman" w:hAnsi="Times New Roman" w:cs="Times New Roman"/>
                <w:bCs/>
              </w:rPr>
              <w:t>вул. Сонячна, 300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Козацьке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12.4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420BCD" w:rsidRDefault="00373A36">
            <w:pPr>
              <w:rPr>
                <w:rFonts w:ascii="Times New Roman" w:hAnsi="Times New Roman" w:cs="Times New Roman"/>
                <w:bCs/>
              </w:rPr>
            </w:pPr>
            <w:r w:rsidRPr="00420BCD">
              <w:rPr>
                <w:rFonts w:ascii="Times New Roman" w:hAnsi="Times New Roman" w:cs="Times New Roman"/>
                <w:bCs/>
              </w:rPr>
              <w:t>вул. Молодіжна, 960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Козацьке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12.5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420BCD" w:rsidRDefault="00373A36">
            <w:pPr>
              <w:rPr>
                <w:rFonts w:ascii="Times New Roman" w:hAnsi="Times New Roman" w:cs="Times New Roman"/>
                <w:bCs/>
              </w:rPr>
            </w:pPr>
            <w:r w:rsidRPr="00420BCD">
              <w:rPr>
                <w:rFonts w:ascii="Times New Roman" w:hAnsi="Times New Roman" w:cs="Times New Roman"/>
                <w:bCs/>
              </w:rPr>
              <w:t>вул. Колгоспна, 940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Козацьке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12.6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420BCD" w:rsidRDefault="00373A36">
            <w:pPr>
              <w:rPr>
                <w:rFonts w:ascii="Times New Roman" w:hAnsi="Times New Roman" w:cs="Times New Roman"/>
                <w:bCs/>
              </w:rPr>
            </w:pPr>
            <w:r w:rsidRPr="00420BCD">
              <w:rPr>
                <w:rFonts w:ascii="Times New Roman" w:hAnsi="Times New Roman" w:cs="Times New Roman"/>
                <w:bCs/>
              </w:rPr>
              <w:t>вул. Колгоспна, 260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Козацьке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12.7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420BCD" w:rsidRDefault="00373A36">
            <w:pPr>
              <w:rPr>
                <w:rFonts w:ascii="Times New Roman" w:hAnsi="Times New Roman" w:cs="Times New Roman"/>
                <w:bCs/>
              </w:rPr>
            </w:pPr>
            <w:r w:rsidRPr="00420BCD">
              <w:rPr>
                <w:rFonts w:ascii="Times New Roman" w:hAnsi="Times New Roman" w:cs="Times New Roman"/>
                <w:bCs/>
              </w:rPr>
              <w:t>вул. Польова,1590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Козацьке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12.8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420BCD" w:rsidRDefault="00373A36">
            <w:pPr>
              <w:rPr>
                <w:rFonts w:ascii="Times New Roman" w:hAnsi="Times New Roman" w:cs="Times New Roman"/>
                <w:bCs/>
              </w:rPr>
            </w:pPr>
            <w:r w:rsidRPr="00420BCD">
              <w:rPr>
                <w:rFonts w:ascii="Times New Roman" w:hAnsi="Times New Roman" w:cs="Times New Roman"/>
                <w:bCs/>
              </w:rPr>
              <w:t>вул. Дружби, 280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Козацьке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12.9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420BCD" w:rsidRDefault="00373A36">
            <w:pPr>
              <w:rPr>
                <w:rFonts w:ascii="Times New Roman" w:hAnsi="Times New Roman" w:cs="Times New Roman"/>
                <w:bCs/>
              </w:rPr>
            </w:pPr>
            <w:r w:rsidRPr="00420BCD">
              <w:rPr>
                <w:rFonts w:ascii="Times New Roman" w:hAnsi="Times New Roman" w:cs="Times New Roman"/>
                <w:bCs/>
              </w:rPr>
              <w:t>вул. Жовтнева, 310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Козацьке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12.10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420BCD" w:rsidRDefault="00373A36">
            <w:pPr>
              <w:rPr>
                <w:rFonts w:ascii="Times New Roman" w:hAnsi="Times New Roman" w:cs="Times New Roman"/>
                <w:bCs/>
              </w:rPr>
            </w:pPr>
            <w:r w:rsidRPr="00420BCD">
              <w:rPr>
                <w:rFonts w:ascii="Times New Roman" w:hAnsi="Times New Roman" w:cs="Times New Roman"/>
                <w:bCs/>
              </w:rPr>
              <w:t>вул. Пушкіна, 260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Козацьке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12.11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420BCD" w:rsidRDefault="00373A36">
            <w:pPr>
              <w:rPr>
                <w:rFonts w:ascii="Times New Roman" w:hAnsi="Times New Roman" w:cs="Times New Roman"/>
                <w:bCs/>
              </w:rPr>
            </w:pPr>
            <w:r w:rsidRPr="00420BCD">
              <w:rPr>
                <w:rFonts w:ascii="Times New Roman" w:hAnsi="Times New Roman" w:cs="Times New Roman"/>
                <w:bCs/>
              </w:rPr>
              <w:t>пров. Пушкіна, 450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Козацьке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12.12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420BCD" w:rsidRDefault="00373A36">
            <w:pPr>
              <w:rPr>
                <w:rFonts w:ascii="Times New Roman" w:hAnsi="Times New Roman" w:cs="Times New Roman"/>
                <w:bCs/>
              </w:rPr>
            </w:pPr>
            <w:r w:rsidRPr="00420BCD">
              <w:rPr>
                <w:rFonts w:ascii="Times New Roman" w:hAnsi="Times New Roman" w:cs="Times New Roman"/>
                <w:bCs/>
              </w:rPr>
              <w:t>вул. Лермонтова, 290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Козацьке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12.13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420BCD" w:rsidRDefault="00373A36">
            <w:pPr>
              <w:rPr>
                <w:rFonts w:ascii="Times New Roman" w:hAnsi="Times New Roman" w:cs="Times New Roman"/>
                <w:bCs/>
              </w:rPr>
            </w:pPr>
            <w:r w:rsidRPr="00420BCD">
              <w:rPr>
                <w:rFonts w:ascii="Times New Roman" w:hAnsi="Times New Roman" w:cs="Times New Roman"/>
                <w:bCs/>
              </w:rPr>
              <w:t>пров. Садовий,300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Козацьке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12.14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420BCD" w:rsidRDefault="00373A36">
            <w:pPr>
              <w:rPr>
                <w:rFonts w:ascii="Times New Roman" w:hAnsi="Times New Roman" w:cs="Times New Roman"/>
                <w:bCs/>
              </w:rPr>
            </w:pPr>
            <w:r w:rsidRPr="00420BCD">
              <w:rPr>
                <w:rFonts w:ascii="Times New Roman" w:hAnsi="Times New Roman" w:cs="Times New Roman"/>
                <w:bCs/>
              </w:rPr>
              <w:t>пр. Л. Українки, 110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Козацьке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12.15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420BCD" w:rsidRDefault="00373A36">
            <w:pPr>
              <w:rPr>
                <w:rFonts w:ascii="Times New Roman" w:hAnsi="Times New Roman" w:cs="Times New Roman"/>
                <w:bCs/>
              </w:rPr>
            </w:pPr>
            <w:r w:rsidRPr="00420BCD">
              <w:rPr>
                <w:rFonts w:ascii="Times New Roman" w:hAnsi="Times New Roman" w:cs="Times New Roman"/>
                <w:bCs/>
              </w:rPr>
              <w:t>вул. Першотравнева, 310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Козацьке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12.16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420BCD" w:rsidRDefault="00373A36">
            <w:pPr>
              <w:rPr>
                <w:rFonts w:ascii="Times New Roman" w:hAnsi="Times New Roman" w:cs="Times New Roman"/>
                <w:bCs/>
              </w:rPr>
            </w:pPr>
            <w:r w:rsidRPr="00420BCD">
              <w:rPr>
                <w:rFonts w:ascii="Times New Roman" w:hAnsi="Times New Roman" w:cs="Times New Roman"/>
                <w:bCs/>
              </w:rPr>
              <w:t>пров. Першотравневий,220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Козацьке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12.17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420BCD" w:rsidRDefault="00373A36">
            <w:pPr>
              <w:rPr>
                <w:rFonts w:ascii="Times New Roman" w:hAnsi="Times New Roman" w:cs="Times New Roman"/>
                <w:bCs/>
              </w:rPr>
            </w:pPr>
            <w:r w:rsidRPr="00420BCD">
              <w:rPr>
                <w:rFonts w:ascii="Times New Roman" w:hAnsi="Times New Roman" w:cs="Times New Roman"/>
                <w:bCs/>
              </w:rPr>
              <w:t>вул. Крилова,320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Козацьке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12.18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420BCD" w:rsidRDefault="00373A36">
            <w:pPr>
              <w:rPr>
                <w:rFonts w:ascii="Times New Roman" w:hAnsi="Times New Roman" w:cs="Times New Roman"/>
                <w:bCs/>
              </w:rPr>
            </w:pPr>
            <w:r w:rsidRPr="00420BCD">
              <w:rPr>
                <w:rFonts w:ascii="Times New Roman" w:hAnsi="Times New Roman" w:cs="Times New Roman"/>
                <w:bCs/>
              </w:rPr>
              <w:t>пров. Крилова, 870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Козацьке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12.19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420BCD" w:rsidRDefault="00373A36">
            <w:pPr>
              <w:rPr>
                <w:rFonts w:ascii="Times New Roman" w:hAnsi="Times New Roman" w:cs="Times New Roman"/>
                <w:bCs/>
              </w:rPr>
            </w:pPr>
            <w:r w:rsidRPr="00420BCD">
              <w:rPr>
                <w:rFonts w:ascii="Times New Roman" w:hAnsi="Times New Roman" w:cs="Times New Roman"/>
                <w:bCs/>
              </w:rPr>
              <w:t>вул. Набережна, 890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Козацьке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12.20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420BCD" w:rsidRDefault="00373A36">
            <w:pPr>
              <w:rPr>
                <w:rFonts w:ascii="Times New Roman" w:hAnsi="Times New Roman" w:cs="Times New Roman"/>
                <w:bCs/>
              </w:rPr>
            </w:pPr>
            <w:r w:rsidRPr="00420BCD">
              <w:rPr>
                <w:rFonts w:ascii="Times New Roman" w:hAnsi="Times New Roman" w:cs="Times New Roman"/>
                <w:bCs/>
              </w:rPr>
              <w:t>вул. Зелена, 740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Козацьке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12.21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420BCD" w:rsidRDefault="00373A36">
            <w:pPr>
              <w:rPr>
                <w:rFonts w:ascii="Times New Roman" w:hAnsi="Times New Roman" w:cs="Times New Roman"/>
                <w:bCs/>
              </w:rPr>
            </w:pPr>
            <w:r w:rsidRPr="00420BCD">
              <w:rPr>
                <w:rFonts w:ascii="Times New Roman" w:hAnsi="Times New Roman" w:cs="Times New Roman"/>
                <w:bCs/>
              </w:rPr>
              <w:t>пров. Степовий, 260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Козацьке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12.22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420BCD" w:rsidRDefault="00373A36">
            <w:pPr>
              <w:rPr>
                <w:rFonts w:ascii="Times New Roman" w:hAnsi="Times New Roman" w:cs="Times New Roman"/>
                <w:bCs/>
              </w:rPr>
            </w:pPr>
            <w:r w:rsidRPr="00420BCD">
              <w:rPr>
                <w:rFonts w:ascii="Times New Roman" w:hAnsi="Times New Roman" w:cs="Times New Roman"/>
                <w:bCs/>
              </w:rPr>
              <w:t>пров. Миру, 460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Козацьке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12.23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420BCD" w:rsidRDefault="00373A36">
            <w:pPr>
              <w:rPr>
                <w:rFonts w:ascii="Times New Roman" w:hAnsi="Times New Roman" w:cs="Times New Roman"/>
                <w:bCs/>
              </w:rPr>
            </w:pPr>
            <w:r w:rsidRPr="00420BCD">
              <w:rPr>
                <w:rFonts w:ascii="Times New Roman" w:hAnsi="Times New Roman" w:cs="Times New Roman"/>
                <w:bCs/>
              </w:rPr>
              <w:t>вул. Паркова, 100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Козацьке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12.24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420BCD" w:rsidRDefault="00373A36">
            <w:pPr>
              <w:rPr>
                <w:rFonts w:ascii="Times New Roman" w:hAnsi="Times New Roman" w:cs="Times New Roman"/>
                <w:bCs/>
              </w:rPr>
            </w:pPr>
            <w:r w:rsidRPr="00420BCD">
              <w:rPr>
                <w:rFonts w:ascii="Times New Roman" w:hAnsi="Times New Roman" w:cs="Times New Roman"/>
                <w:bCs/>
              </w:rPr>
              <w:t>вул. Сонячна, 510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Козацьке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12.25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420BCD" w:rsidRDefault="00373A36">
            <w:pPr>
              <w:rPr>
                <w:rFonts w:ascii="Times New Roman" w:hAnsi="Times New Roman" w:cs="Times New Roman"/>
                <w:bCs/>
              </w:rPr>
            </w:pPr>
            <w:r w:rsidRPr="00420BCD">
              <w:rPr>
                <w:rFonts w:ascii="Times New Roman" w:hAnsi="Times New Roman" w:cs="Times New Roman"/>
                <w:bCs/>
              </w:rPr>
              <w:t>вул. Сонячна, 150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Козацьке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12.26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420BCD" w:rsidRDefault="00373A36">
            <w:pPr>
              <w:rPr>
                <w:rFonts w:ascii="Times New Roman" w:hAnsi="Times New Roman" w:cs="Times New Roman"/>
                <w:bCs/>
              </w:rPr>
            </w:pPr>
            <w:r w:rsidRPr="00420BCD">
              <w:rPr>
                <w:rFonts w:ascii="Times New Roman" w:hAnsi="Times New Roman" w:cs="Times New Roman"/>
                <w:bCs/>
              </w:rPr>
              <w:t>вул. Гагаріна, 160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Козацьке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12.27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420BCD" w:rsidRDefault="00373A36">
            <w:pPr>
              <w:rPr>
                <w:rFonts w:ascii="Times New Roman" w:hAnsi="Times New Roman" w:cs="Times New Roman"/>
                <w:bCs/>
              </w:rPr>
            </w:pPr>
            <w:r w:rsidRPr="00420BCD">
              <w:rPr>
                <w:rFonts w:ascii="Times New Roman" w:hAnsi="Times New Roman" w:cs="Times New Roman"/>
                <w:bCs/>
              </w:rPr>
              <w:t>вул. Дружби, 200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Козацьке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12.28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420BCD" w:rsidRDefault="00373A36">
            <w:pPr>
              <w:rPr>
                <w:rFonts w:ascii="Times New Roman" w:hAnsi="Times New Roman" w:cs="Times New Roman"/>
                <w:bCs/>
              </w:rPr>
            </w:pPr>
            <w:r w:rsidRPr="00420BCD">
              <w:rPr>
                <w:rFonts w:ascii="Times New Roman" w:hAnsi="Times New Roman" w:cs="Times New Roman"/>
                <w:bCs/>
              </w:rPr>
              <w:t>пров. Дружби, 320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Козацьке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12.29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420BCD" w:rsidRDefault="00373A36">
            <w:pPr>
              <w:rPr>
                <w:rFonts w:ascii="Times New Roman" w:hAnsi="Times New Roman" w:cs="Times New Roman"/>
                <w:bCs/>
              </w:rPr>
            </w:pPr>
            <w:r w:rsidRPr="00420BCD">
              <w:rPr>
                <w:rFonts w:ascii="Times New Roman" w:hAnsi="Times New Roman" w:cs="Times New Roman"/>
                <w:bCs/>
              </w:rPr>
              <w:t>вул. Жовтнева, 970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Козацьке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12.30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420BCD" w:rsidRDefault="00373A36">
            <w:pPr>
              <w:rPr>
                <w:rFonts w:ascii="Times New Roman" w:hAnsi="Times New Roman" w:cs="Times New Roman"/>
                <w:bCs/>
              </w:rPr>
            </w:pPr>
            <w:r w:rsidRPr="00420BCD">
              <w:rPr>
                <w:rFonts w:ascii="Times New Roman" w:hAnsi="Times New Roman" w:cs="Times New Roman"/>
                <w:bCs/>
              </w:rPr>
              <w:t>вул. Пушкіна , 360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Козацьке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12.31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420BCD" w:rsidRDefault="00373A36">
            <w:pPr>
              <w:rPr>
                <w:rFonts w:ascii="Times New Roman" w:hAnsi="Times New Roman" w:cs="Times New Roman"/>
                <w:bCs/>
              </w:rPr>
            </w:pPr>
            <w:r w:rsidRPr="00420BCD">
              <w:rPr>
                <w:rFonts w:ascii="Times New Roman" w:hAnsi="Times New Roman" w:cs="Times New Roman"/>
                <w:bCs/>
              </w:rPr>
              <w:t>вул. Лермонтова, 210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Козацьке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12.32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420BCD" w:rsidRDefault="00373A36">
            <w:pPr>
              <w:rPr>
                <w:rFonts w:ascii="Times New Roman" w:hAnsi="Times New Roman" w:cs="Times New Roman"/>
                <w:bCs/>
              </w:rPr>
            </w:pPr>
            <w:r w:rsidRPr="00420BCD">
              <w:rPr>
                <w:rFonts w:ascii="Times New Roman" w:hAnsi="Times New Roman" w:cs="Times New Roman"/>
                <w:bCs/>
              </w:rPr>
              <w:t>пр. Л. Українки, 380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Козацьке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12.33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420BCD" w:rsidRDefault="00373A36">
            <w:pPr>
              <w:rPr>
                <w:rFonts w:ascii="Times New Roman" w:hAnsi="Times New Roman" w:cs="Times New Roman"/>
                <w:bCs/>
              </w:rPr>
            </w:pPr>
            <w:r w:rsidRPr="00420BCD">
              <w:rPr>
                <w:rFonts w:ascii="Times New Roman" w:hAnsi="Times New Roman" w:cs="Times New Roman"/>
                <w:bCs/>
              </w:rPr>
              <w:t>вул. Звенигородська,  370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Козацьке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12.34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420BCD" w:rsidRDefault="00373A36">
            <w:pPr>
              <w:rPr>
                <w:rFonts w:ascii="Times New Roman" w:hAnsi="Times New Roman" w:cs="Times New Roman"/>
                <w:bCs/>
              </w:rPr>
            </w:pPr>
            <w:r w:rsidRPr="00420BCD">
              <w:rPr>
                <w:rFonts w:ascii="Times New Roman" w:hAnsi="Times New Roman" w:cs="Times New Roman"/>
                <w:bCs/>
              </w:rPr>
              <w:t>вул. Крилова, 320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Козацьке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12.35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420BCD" w:rsidRDefault="00373A36">
            <w:pPr>
              <w:rPr>
                <w:rFonts w:ascii="Times New Roman" w:hAnsi="Times New Roman" w:cs="Times New Roman"/>
                <w:bCs/>
              </w:rPr>
            </w:pPr>
            <w:r w:rsidRPr="00420BCD">
              <w:rPr>
                <w:rFonts w:ascii="Times New Roman" w:hAnsi="Times New Roman" w:cs="Times New Roman"/>
                <w:bCs/>
              </w:rPr>
              <w:t>вул. Набережна, 1160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Козацьке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12.36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420BCD" w:rsidRDefault="00373A36">
            <w:pPr>
              <w:rPr>
                <w:rFonts w:ascii="Times New Roman" w:hAnsi="Times New Roman" w:cs="Times New Roman"/>
                <w:bCs/>
              </w:rPr>
            </w:pPr>
            <w:r w:rsidRPr="00420BCD">
              <w:rPr>
                <w:rFonts w:ascii="Times New Roman" w:hAnsi="Times New Roman" w:cs="Times New Roman"/>
                <w:bCs/>
              </w:rPr>
              <w:t>пров. Набережний, 340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Козацьке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12.37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420BCD" w:rsidRDefault="00373A36">
            <w:pPr>
              <w:rPr>
                <w:rFonts w:ascii="Times New Roman" w:hAnsi="Times New Roman" w:cs="Times New Roman"/>
                <w:bCs/>
              </w:rPr>
            </w:pPr>
            <w:r w:rsidRPr="00420BCD">
              <w:rPr>
                <w:rFonts w:ascii="Times New Roman" w:hAnsi="Times New Roman" w:cs="Times New Roman"/>
                <w:bCs/>
              </w:rPr>
              <w:t>вул. Зелена, 820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Козацьке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lastRenderedPageBreak/>
              <w:t>12.38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420BCD" w:rsidRDefault="00373A36">
            <w:pPr>
              <w:rPr>
                <w:rFonts w:ascii="Times New Roman" w:hAnsi="Times New Roman" w:cs="Times New Roman"/>
                <w:bCs/>
              </w:rPr>
            </w:pPr>
            <w:r w:rsidRPr="00420BCD">
              <w:rPr>
                <w:rFonts w:ascii="Times New Roman" w:hAnsi="Times New Roman" w:cs="Times New Roman"/>
                <w:bCs/>
              </w:rPr>
              <w:t>пров. Степовий, 330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Козацьке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12.39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420BCD" w:rsidRDefault="00373A36">
            <w:pPr>
              <w:rPr>
                <w:rFonts w:ascii="Times New Roman" w:hAnsi="Times New Roman" w:cs="Times New Roman"/>
                <w:bCs/>
              </w:rPr>
            </w:pPr>
            <w:r w:rsidRPr="00420BCD">
              <w:rPr>
                <w:rFonts w:ascii="Times New Roman" w:hAnsi="Times New Roman" w:cs="Times New Roman"/>
                <w:bCs/>
              </w:rPr>
              <w:t>вул. Паркова, 810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Козацьке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12.40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420BCD" w:rsidRDefault="00373A36">
            <w:pPr>
              <w:rPr>
                <w:rFonts w:ascii="Times New Roman" w:hAnsi="Times New Roman" w:cs="Times New Roman"/>
                <w:bCs/>
              </w:rPr>
            </w:pPr>
            <w:r w:rsidRPr="00420BCD">
              <w:rPr>
                <w:rFonts w:ascii="Times New Roman" w:hAnsi="Times New Roman" w:cs="Times New Roman"/>
                <w:bCs/>
              </w:rPr>
              <w:t>вул. Гагаріна, 790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Козацьке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12.41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420BCD" w:rsidRDefault="00373A36">
            <w:pPr>
              <w:rPr>
                <w:rFonts w:ascii="Times New Roman" w:hAnsi="Times New Roman" w:cs="Times New Roman"/>
                <w:bCs/>
              </w:rPr>
            </w:pPr>
            <w:r w:rsidRPr="00420BCD">
              <w:rPr>
                <w:rFonts w:ascii="Times New Roman" w:hAnsi="Times New Roman" w:cs="Times New Roman"/>
                <w:bCs/>
              </w:rPr>
              <w:t>х. Маслове, 620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Козацьке</w:t>
            </w:r>
          </w:p>
        </w:tc>
      </w:tr>
      <w:tr w:rsidR="00373A36" w:rsidRPr="00F535A6" w:rsidTr="00BB3A27">
        <w:trPr>
          <w:trHeight w:val="2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420BCD" w:rsidRDefault="00373A3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</w:p>
        </w:tc>
      </w:tr>
      <w:tr w:rsidR="00373A36" w:rsidRPr="00F535A6" w:rsidTr="00DB0ABE">
        <w:trPr>
          <w:trHeight w:val="32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13.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2E1EEA" w:rsidRDefault="00373A36" w:rsidP="00BB3A27">
            <w:pPr>
              <w:rPr>
                <w:rFonts w:ascii="Times New Roman" w:hAnsi="Times New Roman" w:cs="Times New Roman"/>
                <w:b/>
                <w:bCs/>
              </w:rPr>
            </w:pPr>
            <w:r w:rsidRPr="002E1EEA">
              <w:rPr>
                <w:rFonts w:ascii="Times New Roman" w:hAnsi="Times New Roman" w:cs="Times New Roman"/>
                <w:b/>
                <w:bCs/>
              </w:rPr>
              <w:t>с. Неморож, с. Мурзинці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13.1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420BCD" w:rsidRDefault="00373A36">
            <w:pPr>
              <w:rPr>
                <w:rFonts w:ascii="Times New Roman" w:hAnsi="Times New Roman" w:cs="Times New Roman"/>
                <w:bCs/>
              </w:rPr>
            </w:pPr>
            <w:r w:rsidRPr="00420BCD">
              <w:rPr>
                <w:rFonts w:ascii="Times New Roman" w:hAnsi="Times New Roman" w:cs="Times New Roman"/>
                <w:bCs/>
              </w:rPr>
              <w:t>вул. Першотравнева с. Неморож асфальт 710м. білощебеневе 3502м. Ширина 7м.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Неморож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13.2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420BCD" w:rsidRDefault="00373A36">
            <w:pPr>
              <w:rPr>
                <w:rFonts w:ascii="Times New Roman" w:hAnsi="Times New Roman" w:cs="Times New Roman"/>
                <w:bCs/>
              </w:rPr>
            </w:pPr>
            <w:r w:rsidRPr="00420BCD">
              <w:rPr>
                <w:rFonts w:ascii="Times New Roman" w:hAnsi="Times New Roman" w:cs="Times New Roman"/>
                <w:bCs/>
              </w:rPr>
              <w:t>вул. Шевченка с. Неморож асфальт  1740м. білощебеневе 2395м. бруківка 750м. Ширина 8м.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Неморож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13.3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420BCD" w:rsidRDefault="00373A36">
            <w:pPr>
              <w:rPr>
                <w:rFonts w:ascii="Times New Roman" w:hAnsi="Times New Roman" w:cs="Times New Roman"/>
                <w:bCs/>
              </w:rPr>
            </w:pPr>
            <w:r w:rsidRPr="00420BCD">
              <w:rPr>
                <w:rFonts w:ascii="Times New Roman" w:hAnsi="Times New Roman" w:cs="Times New Roman"/>
                <w:bCs/>
              </w:rPr>
              <w:t>вул. Мовчана с. Неморож асфальт  190м. білощебеневе 2244м.  Ширина 7м.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Неморож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13.4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420BCD" w:rsidRDefault="00373A36">
            <w:pPr>
              <w:rPr>
                <w:rFonts w:ascii="Times New Roman" w:hAnsi="Times New Roman" w:cs="Times New Roman"/>
                <w:bCs/>
              </w:rPr>
            </w:pPr>
            <w:r w:rsidRPr="00420BCD">
              <w:rPr>
                <w:rFonts w:ascii="Times New Roman" w:hAnsi="Times New Roman" w:cs="Times New Roman"/>
                <w:bCs/>
              </w:rPr>
              <w:t>вул. Успенського с. Неморож асфальт  1907м.  Ширина 7м.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Неморож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13.5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420BCD" w:rsidRDefault="00373A36">
            <w:pPr>
              <w:rPr>
                <w:rFonts w:ascii="Times New Roman" w:hAnsi="Times New Roman" w:cs="Times New Roman"/>
                <w:bCs/>
              </w:rPr>
            </w:pPr>
            <w:r w:rsidRPr="00420BCD">
              <w:rPr>
                <w:rFonts w:ascii="Times New Roman" w:hAnsi="Times New Roman" w:cs="Times New Roman"/>
                <w:bCs/>
              </w:rPr>
              <w:t>вул. Звенигородська с. Неморож асфальт  640м. білощебеневе 315м.  Ширина 9м.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Неморож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13.6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420BCD" w:rsidRDefault="00373A36">
            <w:pPr>
              <w:rPr>
                <w:rFonts w:ascii="Times New Roman" w:hAnsi="Times New Roman" w:cs="Times New Roman"/>
                <w:bCs/>
              </w:rPr>
            </w:pPr>
            <w:r w:rsidRPr="00420BCD">
              <w:rPr>
                <w:rFonts w:ascii="Times New Roman" w:hAnsi="Times New Roman" w:cs="Times New Roman"/>
                <w:bCs/>
              </w:rPr>
              <w:t>пров. Звенигородський с. Неморож  білощебеневе 1233м.  Ширина 6м.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Неморож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13.7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420BCD" w:rsidRDefault="00373A36">
            <w:pPr>
              <w:rPr>
                <w:rFonts w:ascii="Times New Roman" w:hAnsi="Times New Roman" w:cs="Times New Roman"/>
                <w:bCs/>
              </w:rPr>
            </w:pPr>
            <w:r w:rsidRPr="00420BCD">
              <w:rPr>
                <w:rFonts w:ascii="Times New Roman" w:hAnsi="Times New Roman" w:cs="Times New Roman"/>
                <w:bCs/>
              </w:rPr>
              <w:t>пров. 27 Січня с. Неморож  білощебневе 660м.  Ширина 6м.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Неморож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13.8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420BCD" w:rsidRDefault="00373A36">
            <w:pPr>
              <w:rPr>
                <w:rFonts w:ascii="Times New Roman" w:hAnsi="Times New Roman" w:cs="Times New Roman"/>
                <w:bCs/>
              </w:rPr>
            </w:pPr>
            <w:r w:rsidRPr="00420BCD">
              <w:rPr>
                <w:rFonts w:ascii="Times New Roman" w:hAnsi="Times New Roman" w:cs="Times New Roman"/>
                <w:bCs/>
              </w:rPr>
              <w:t>пров. Шевченка с. Неморож  асфальт 730м.  Ширина 6м.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Неморож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13.9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420BCD" w:rsidRDefault="00373A36">
            <w:pPr>
              <w:rPr>
                <w:rFonts w:ascii="Times New Roman" w:hAnsi="Times New Roman" w:cs="Times New Roman"/>
                <w:bCs/>
              </w:rPr>
            </w:pPr>
            <w:r w:rsidRPr="00420BCD">
              <w:rPr>
                <w:rFonts w:ascii="Times New Roman" w:hAnsi="Times New Roman" w:cs="Times New Roman"/>
                <w:bCs/>
              </w:rPr>
              <w:t>пров. Шкільний с. Неморож  пропитка щебня 280м.  Ширина 6м.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Неморож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13.10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420BCD" w:rsidRDefault="00373A36">
            <w:pPr>
              <w:rPr>
                <w:rFonts w:ascii="Times New Roman" w:hAnsi="Times New Roman" w:cs="Times New Roman"/>
                <w:bCs/>
              </w:rPr>
            </w:pPr>
            <w:r w:rsidRPr="00420BCD">
              <w:rPr>
                <w:rFonts w:ascii="Times New Roman" w:hAnsi="Times New Roman" w:cs="Times New Roman"/>
                <w:bCs/>
              </w:rPr>
              <w:t>вул. Набережна с. Мурзинці асфальт 1700м.  Ширина 7м.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Мурзинці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13.11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420BCD" w:rsidRDefault="00373A36">
            <w:pPr>
              <w:rPr>
                <w:rFonts w:ascii="Times New Roman" w:hAnsi="Times New Roman" w:cs="Times New Roman"/>
                <w:bCs/>
              </w:rPr>
            </w:pPr>
            <w:r w:rsidRPr="00420BCD">
              <w:rPr>
                <w:rFonts w:ascii="Times New Roman" w:hAnsi="Times New Roman" w:cs="Times New Roman"/>
                <w:bCs/>
              </w:rPr>
              <w:t>вул. Перемоги с. Мурзинці білощебеневе 1135м.  Ширина 7м.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Мурзинці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13.12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420BCD" w:rsidRDefault="00373A36">
            <w:pPr>
              <w:rPr>
                <w:rFonts w:ascii="Times New Roman" w:hAnsi="Times New Roman" w:cs="Times New Roman"/>
                <w:bCs/>
              </w:rPr>
            </w:pPr>
            <w:r w:rsidRPr="00420BCD">
              <w:rPr>
                <w:rFonts w:ascii="Times New Roman" w:hAnsi="Times New Roman" w:cs="Times New Roman"/>
                <w:bCs/>
              </w:rPr>
              <w:t>вул. Першотравнева с. Мурзинці білощебеневе 754м.  Ширина 7м.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Мурзинці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13.13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420BCD" w:rsidRDefault="00373A36">
            <w:pPr>
              <w:rPr>
                <w:rFonts w:ascii="Times New Roman" w:hAnsi="Times New Roman" w:cs="Times New Roman"/>
                <w:bCs/>
              </w:rPr>
            </w:pPr>
            <w:r w:rsidRPr="00420BCD">
              <w:rPr>
                <w:rFonts w:ascii="Times New Roman" w:hAnsi="Times New Roman" w:cs="Times New Roman"/>
                <w:bCs/>
              </w:rPr>
              <w:t>вул. 8 Березня  с. Мурзинці  бруківка 820м. білощебеневе 915м.  Ширина 7м.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Мурзинці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13.14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420BCD" w:rsidRDefault="00373A36">
            <w:pPr>
              <w:rPr>
                <w:rFonts w:ascii="Times New Roman" w:hAnsi="Times New Roman" w:cs="Times New Roman"/>
                <w:bCs/>
              </w:rPr>
            </w:pPr>
            <w:r w:rsidRPr="00420BCD">
              <w:rPr>
                <w:rFonts w:ascii="Times New Roman" w:hAnsi="Times New Roman" w:cs="Times New Roman"/>
                <w:bCs/>
              </w:rPr>
              <w:t>вул. В. Караваєва  с. Мурзинці  бруківка 1250м.  Ширина 7м.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Мурзинці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13.15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420BCD" w:rsidRDefault="00373A36">
            <w:pPr>
              <w:rPr>
                <w:rFonts w:ascii="Times New Roman" w:hAnsi="Times New Roman" w:cs="Times New Roman"/>
                <w:bCs/>
              </w:rPr>
            </w:pPr>
            <w:r w:rsidRPr="00420BCD">
              <w:rPr>
                <w:rFonts w:ascii="Times New Roman" w:hAnsi="Times New Roman" w:cs="Times New Roman"/>
                <w:bCs/>
              </w:rPr>
              <w:t>вул. Польова  с. Мурзинці  білощебеневе  пропитка щебня 286м.   Ширина 8м.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Мурзинці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13.16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420BCD" w:rsidRDefault="00373A36">
            <w:pPr>
              <w:rPr>
                <w:rFonts w:ascii="Times New Roman" w:hAnsi="Times New Roman" w:cs="Times New Roman"/>
                <w:bCs/>
              </w:rPr>
            </w:pPr>
            <w:r w:rsidRPr="00420BCD">
              <w:rPr>
                <w:rFonts w:ascii="Times New Roman" w:hAnsi="Times New Roman" w:cs="Times New Roman"/>
                <w:bCs/>
              </w:rPr>
              <w:t>вул. Лугова  с. Мурзинці  грунтова 1340м.   Ширина 8м.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Мурзинці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420BCD" w:rsidRDefault="00373A3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14.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2E1EEA" w:rsidRDefault="00373A36">
            <w:pPr>
              <w:rPr>
                <w:rFonts w:ascii="Times New Roman" w:hAnsi="Times New Roman" w:cs="Times New Roman"/>
                <w:b/>
                <w:bCs/>
              </w:rPr>
            </w:pPr>
            <w:r w:rsidRPr="002E1EEA">
              <w:rPr>
                <w:rFonts w:ascii="Times New Roman" w:hAnsi="Times New Roman" w:cs="Times New Roman"/>
                <w:b/>
                <w:bCs/>
              </w:rPr>
              <w:t>с. Моринці, с. Гнилець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14.1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9B2E5D" w:rsidRDefault="00373A36">
            <w:pPr>
              <w:rPr>
                <w:rFonts w:ascii="Times New Roman" w:hAnsi="Times New Roman" w:cs="Times New Roman"/>
                <w:bCs/>
              </w:rPr>
            </w:pPr>
            <w:r w:rsidRPr="009B2E5D">
              <w:rPr>
                <w:rFonts w:ascii="Times New Roman" w:hAnsi="Times New Roman" w:cs="Times New Roman"/>
                <w:bCs/>
              </w:rPr>
              <w:t>вул. Берегова с. Моринці 0,2км. асфальтобетон, 1,0км. грунтова догога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Моринці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14.2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9B2E5D" w:rsidRDefault="00373A36">
            <w:pPr>
              <w:rPr>
                <w:rFonts w:ascii="Times New Roman" w:hAnsi="Times New Roman" w:cs="Times New Roman"/>
                <w:bCs/>
              </w:rPr>
            </w:pPr>
            <w:r w:rsidRPr="009B2E5D">
              <w:rPr>
                <w:rFonts w:ascii="Times New Roman" w:hAnsi="Times New Roman" w:cs="Times New Roman"/>
                <w:bCs/>
              </w:rPr>
              <w:t>вул. Валова с. Моринці 1,85км.  бруківка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Моринці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14.3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9B2E5D" w:rsidRDefault="00373A36">
            <w:pPr>
              <w:rPr>
                <w:rFonts w:ascii="Times New Roman" w:hAnsi="Times New Roman" w:cs="Times New Roman"/>
                <w:bCs/>
              </w:rPr>
            </w:pPr>
            <w:r w:rsidRPr="009B2E5D">
              <w:rPr>
                <w:rFonts w:ascii="Times New Roman" w:hAnsi="Times New Roman" w:cs="Times New Roman"/>
                <w:bCs/>
              </w:rPr>
              <w:t>вул. Вишнева с. Моринці 0,7км.  щебенево-піщана суміш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Моринці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14.4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9B2E5D" w:rsidRDefault="00373A36">
            <w:pPr>
              <w:rPr>
                <w:rFonts w:ascii="Times New Roman" w:hAnsi="Times New Roman" w:cs="Times New Roman"/>
                <w:bCs/>
              </w:rPr>
            </w:pPr>
            <w:r w:rsidRPr="009B2E5D">
              <w:rPr>
                <w:rFonts w:ascii="Times New Roman" w:hAnsi="Times New Roman" w:cs="Times New Roman"/>
                <w:bCs/>
              </w:rPr>
              <w:t>вул. Героїв Небесної Сотні с. Моринці 0,7км.  щебенево-піщана суміш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Моринці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14.5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9B2E5D" w:rsidRDefault="00373A36">
            <w:pPr>
              <w:rPr>
                <w:rFonts w:ascii="Times New Roman" w:hAnsi="Times New Roman" w:cs="Times New Roman"/>
                <w:bCs/>
              </w:rPr>
            </w:pPr>
            <w:r w:rsidRPr="009B2E5D">
              <w:rPr>
                <w:rFonts w:ascii="Times New Roman" w:hAnsi="Times New Roman" w:cs="Times New Roman"/>
                <w:bCs/>
              </w:rPr>
              <w:t>вул. Горіхова с. Моринці 1,0км.  щебенево-піщана суміш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Моринці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14.6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9B2E5D" w:rsidRDefault="00373A36">
            <w:pPr>
              <w:rPr>
                <w:rFonts w:ascii="Times New Roman" w:hAnsi="Times New Roman" w:cs="Times New Roman"/>
                <w:bCs/>
              </w:rPr>
            </w:pPr>
            <w:r w:rsidRPr="009B2E5D">
              <w:rPr>
                <w:rFonts w:ascii="Times New Roman" w:hAnsi="Times New Roman" w:cs="Times New Roman"/>
                <w:bCs/>
              </w:rPr>
              <w:t>вул. Давида Овчаренка с. Моринці 1,8км.  асфальтобетонне покриття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Моринці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14.7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9B2E5D" w:rsidRDefault="00373A36">
            <w:pPr>
              <w:rPr>
                <w:rFonts w:ascii="Times New Roman" w:hAnsi="Times New Roman" w:cs="Times New Roman"/>
                <w:bCs/>
              </w:rPr>
            </w:pPr>
            <w:r w:rsidRPr="009B2E5D">
              <w:rPr>
                <w:rFonts w:ascii="Times New Roman" w:hAnsi="Times New Roman" w:cs="Times New Roman"/>
                <w:bCs/>
              </w:rPr>
              <w:t>вул. Дачна с. Моринці  0,8км.  щебенево-піщана суміш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Моринці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14.8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9B2E5D" w:rsidRDefault="00373A36">
            <w:pPr>
              <w:rPr>
                <w:rFonts w:ascii="Times New Roman" w:hAnsi="Times New Roman" w:cs="Times New Roman"/>
                <w:bCs/>
              </w:rPr>
            </w:pPr>
            <w:r w:rsidRPr="009B2E5D">
              <w:rPr>
                <w:rFonts w:ascii="Times New Roman" w:hAnsi="Times New Roman" w:cs="Times New Roman"/>
                <w:bCs/>
              </w:rPr>
              <w:t>вул. Долинна с. Моринці  0,9км.  щебенево-піщана суміш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Моринці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14.9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9B2E5D" w:rsidRDefault="00373A36">
            <w:pPr>
              <w:rPr>
                <w:rFonts w:ascii="Times New Roman" w:hAnsi="Times New Roman" w:cs="Times New Roman"/>
                <w:bCs/>
              </w:rPr>
            </w:pPr>
            <w:r w:rsidRPr="009B2E5D">
              <w:rPr>
                <w:rFonts w:ascii="Times New Roman" w:hAnsi="Times New Roman" w:cs="Times New Roman"/>
                <w:bCs/>
              </w:rPr>
              <w:t>вул. Затишна с. Моринці  0,56км.  щебенево-піщана суміш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Моринці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14.10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9B2E5D" w:rsidRDefault="00373A36">
            <w:pPr>
              <w:rPr>
                <w:rFonts w:ascii="Times New Roman" w:hAnsi="Times New Roman" w:cs="Times New Roman"/>
                <w:bCs/>
              </w:rPr>
            </w:pPr>
            <w:r w:rsidRPr="009B2E5D">
              <w:rPr>
                <w:rFonts w:ascii="Times New Roman" w:hAnsi="Times New Roman" w:cs="Times New Roman"/>
                <w:bCs/>
              </w:rPr>
              <w:t>вул. Зелена с. Моринці  0,5км.  щебенево-піщана суміш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Моринці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14.11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9B2E5D" w:rsidRDefault="00373A36">
            <w:pPr>
              <w:rPr>
                <w:rFonts w:ascii="Times New Roman" w:hAnsi="Times New Roman" w:cs="Times New Roman"/>
                <w:bCs/>
              </w:rPr>
            </w:pPr>
            <w:r w:rsidRPr="009B2E5D">
              <w:rPr>
                <w:rFonts w:ascii="Times New Roman" w:hAnsi="Times New Roman" w:cs="Times New Roman"/>
                <w:bCs/>
              </w:rPr>
              <w:t>вул. Івана Франка с. Моринці  1,6км.  щебенево-піщана суміш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Моринці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14.12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9B2E5D" w:rsidRDefault="00373A36">
            <w:pPr>
              <w:rPr>
                <w:rFonts w:ascii="Times New Roman" w:hAnsi="Times New Roman" w:cs="Times New Roman"/>
                <w:bCs/>
              </w:rPr>
            </w:pPr>
            <w:r w:rsidRPr="009B2E5D">
              <w:rPr>
                <w:rFonts w:ascii="Times New Roman" w:hAnsi="Times New Roman" w:cs="Times New Roman"/>
                <w:bCs/>
              </w:rPr>
              <w:t>вул. Кольцова с. Моринці  1,4км.  щебенево-піщана суміш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Моринці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14.13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9B2E5D" w:rsidRDefault="00373A36">
            <w:pPr>
              <w:rPr>
                <w:rFonts w:ascii="Times New Roman" w:hAnsi="Times New Roman" w:cs="Times New Roman"/>
                <w:bCs/>
              </w:rPr>
            </w:pPr>
            <w:r w:rsidRPr="009B2E5D">
              <w:rPr>
                <w:rFonts w:ascii="Times New Roman" w:hAnsi="Times New Roman" w:cs="Times New Roman"/>
                <w:bCs/>
              </w:rPr>
              <w:t>вул. Космонавтів с. Моринці  2,1км.  Бруківка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Моринці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lastRenderedPageBreak/>
              <w:t>14.14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9B2E5D" w:rsidRDefault="00373A36">
            <w:pPr>
              <w:rPr>
                <w:rFonts w:ascii="Times New Roman" w:hAnsi="Times New Roman" w:cs="Times New Roman"/>
                <w:bCs/>
              </w:rPr>
            </w:pPr>
            <w:r w:rsidRPr="009B2E5D">
              <w:rPr>
                <w:rFonts w:ascii="Times New Roman" w:hAnsi="Times New Roman" w:cs="Times New Roman"/>
                <w:bCs/>
              </w:rPr>
              <w:t>вул. Кринична с. Моринці  0,2км.  щебенево-піщана суміш, 0,6км. грунтова дорога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Моринці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14.15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9B2E5D" w:rsidRDefault="00373A36">
            <w:pPr>
              <w:rPr>
                <w:rFonts w:ascii="Times New Roman" w:hAnsi="Times New Roman" w:cs="Times New Roman"/>
                <w:bCs/>
              </w:rPr>
            </w:pPr>
            <w:r w:rsidRPr="009B2E5D">
              <w:rPr>
                <w:rFonts w:ascii="Times New Roman" w:hAnsi="Times New Roman" w:cs="Times New Roman"/>
                <w:bCs/>
              </w:rPr>
              <w:t>вул. Лесі Українки с. Моринці  0,1км.  щебенево-піщана суміш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Моринці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14.16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9B2E5D" w:rsidRDefault="00373A36">
            <w:pPr>
              <w:rPr>
                <w:rFonts w:ascii="Times New Roman" w:hAnsi="Times New Roman" w:cs="Times New Roman"/>
                <w:bCs/>
              </w:rPr>
            </w:pPr>
            <w:r w:rsidRPr="009B2E5D">
              <w:rPr>
                <w:rFonts w:ascii="Times New Roman" w:hAnsi="Times New Roman" w:cs="Times New Roman"/>
                <w:bCs/>
              </w:rPr>
              <w:t>вул. Лісова с. Моринці  0,32км.  щебенево-піщана суміш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Моринці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14.17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9B2E5D" w:rsidRDefault="00373A36">
            <w:pPr>
              <w:rPr>
                <w:rFonts w:ascii="Times New Roman" w:hAnsi="Times New Roman" w:cs="Times New Roman"/>
                <w:bCs/>
              </w:rPr>
            </w:pPr>
            <w:r w:rsidRPr="009B2E5D">
              <w:rPr>
                <w:rFonts w:ascii="Times New Roman" w:hAnsi="Times New Roman" w:cs="Times New Roman"/>
                <w:bCs/>
              </w:rPr>
              <w:t>вул. Молодіжна с. Моринці  0,8км.  щебенево-піщана суміш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Моринці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14.18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9B2E5D" w:rsidRDefault="00373A36">
            <w:pPr>
              <w:rPr>
                <w:rFonts w:ascii="Times New Roman" w:hAnsi="Times New Roman" w:cs="Times New Roman"/>
                <w:bCs/>
              </w:rPr>
            </w:pPr>
            <w:r w:rsidRPr="009B2E5D">
              <w:rPr>
                <w:rFonts w:ascii="Times New Roman" w:hAnsi="Times New Roman" w:cs="Times New Roman"/>
                <w:bCs/>
              </w:rPr>
              <w:t>вул. Новоселів с. Моринці  0,2км.  бруківка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Моринці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14.19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9B2E5D" w:rsidRDefault="00373A36">
            <w:pPr>
              <w:rPr>
                <w:rFonts w:ascii="Times New Roman" w:hAnsi="Times New Roman" w:cs="Times New Roman"/>
                <w:bCs/>
              </w:rPr>
            </w:pPr>
            <w:r w:rsidRPr="009B2E5D">
              <w:rPr>
                <w:rFonts w:ascii="Times New Roman" w:hAnsi="Times New Roman" w:cs="Times New Roman"/>
                <w:bCs/>
              </w:rPr>
              <w:t>вул. Підгірна с. Моринці  0,8км.  грунтова дорога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Моринці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14.20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9B2E5D" w:rsidRDefault="00373A36">
            <w:pPr>
              <w:rPr>
                <w:rFonts w:ascii="Times New Roman" w:hAnsi="Times New Roman" w:cs="Times New Roman"/>
                <w:bCs/>
              </w:rPr>
            </w:pPr>
            <w:r w:rsidRPr="009B2E5D">
              <w:rPr>
                <w:rFonts w:ascii="Times New Roman" w:hAnsi="Times New Roman" w:cs="Times New Roman"/>
                <w:bCs/>
              </w:rPr>
              <w:t>вул. Піщана с. Моринці  1,0км.  щебенево-піщана суміш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Моринці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14.21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9B2E5D" w:rsidRDefault="00373A36">
            <w:pPr>
              <w:rPr>
                <w:rFonts w:ascii="Times New Roman" w:hAnsi="Times New Roman" w:cs="Times New Roman"/>
                <w:bCs/>
              </w:rPr>
            </w:pPr>
            <w:r w:rsidRPr="009B2E5D">
              <w:rPr>
                <w:rFonts w:ascii="Times New Roman" w:hAnsi="Times New Roman" w:cs="Times New Roman"/>
                <w:bCs/>
              </w:rPr>
              <w:t>вул. Польова с. Моринці  1,1км.  щебенево-піщана суміш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Моринці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14.22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9B2E5D" w:rsidRDefault="00373A36">
            <w:pPr>
              <w:rPr>
                <w:rFonts w:ascii="Times New Roman" w:hAnsi="Times New Roman" w:cs="Times New Roman"/>
                <w:bCs/>
              </w:rPr>
            </w:pPr>
            <w:r w:rsidRPr="009B2E5D">
              <w:rPr>
                <w:rFonts w:ascii="Times New Roman" w:hAnsi="Times New Roman" w:cs="Times New Roman"/>
                <w:bCs/>
              </w:rPr>
              <w:t>вул. Садова с. Моринці  0,9км.  грунтова дорога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Моринці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14.23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9B2E5D" w:rsidRDefault="00373A36">
            <w:pPr>
              <w:rPr>
                <w:rFonts w:ascii="Times New Roman" w:hAnsi="Times New Roman" w:cs="Times New Roman"/>
                <w:bCs/>
              </w:rPr>
            </w:pPr>
            <w:r w:rsidRPr="009B2E5D">
              <w:rPr>
                <w:rFonts w:ascii="Times New Roman" w:hAnsi="Times New Roman" w:cs="Times New Roman"/>
                <w:bCs/>
              </w:rPr>
              <w:t>вул. Святкова с. Моринці  0,7км.  щебенево-піщана суміш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Моринці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14.24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9B2E5D" w:rsidRDefault="00373A36">
            <w:pPr>
              <w:rPr>
                <w:rFonts w:ascii="Times New Roman" w:hAnsi="Times New Roman" w:cs="Times New Roman"/>
                <w:bCs/>
              </w:rPr>
            </w:pPr>
            <w:r w:rsidRPr="009B2E5D">
              <w:rPr>
                <w:rFonts w:ascii="Times New Roman" w:hAnsi="Times New Roman" w:cs="Times New Roman"/>
                <w:bCs/>
              </w:rPr>
              <w:t>вул. Староморинська с. Моринці  0,9км.  щебенево-піщана суміш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Моринці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14.25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9B2E5D" w:rsidRDefault="00373A36">
            <w:pPr>
              <w:rPr>
                <w:rFonts w:ascii="Times New Roman" w:hAnsi="Times New Roman" w:cs="Times New Roman"/>
                <w:bCs/>
              </w:rPr>
            </w:pPr>
            <w:r w:rsidRPr="009B2E5D">
              <w:rPr>
                <w:rFonts w:ascii="Times New Roman" w:hAnsi="Times New Roman" w:cs="Times New Roman"/>
                <w:bCs/>
              </w:rPr>
              <w:t>вул. Травнева с. Моринці  1,3км.  щебенево-піщана суміш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Моринці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14.26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9B2E5D" w:rsidRDefault="00373A36">
            <w:pPr>
              <w:rPr>
                <w:rFonts w:ascii="Times New Roman" w:hAnsi="Times New Roman" w:cs="Times New Roman"/>
                <w:bCs/>
              </w:rPr>
            </w:pPr>
            <w:r w:rsidRPr="009B2E5D">
              <w:rPr>
                <w:rFonts w:ascii="Times New Roman" w:hAnsi="Times New Roman" w:cs="Times New Roman"/>
                <w:bCs/>
              </w:rPr>
              <w:t>вул. Щаслива с. Моринці  1,5км.  щебенево-піщана суміш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Моринці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14.27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9B2E5D" w:rsidRDefault="00373A36">
            <w:pPr>
              <w:rPr>
                <w:rFonts w:ascii="Times New Roman" w:hAnsi="Times New Roman" w:cs="Times New Roman"/>
                <w:bCs/>
              </w:rPr>
            </w:pPr>
            <w:r w:rsidRPr="009B2E5D">
              <w:rPr>
                <w:rFonts w:ascii="Times New Roman" w:hAnsi="Times New Roman" w:cs="Times New Roman"/>
                <w:bCs/>
              </w:rPr>
              <w:t>вул. Яблунева с. Моринці  0,7км.  щебенево-піщана суміш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Моринці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14.28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9B2E5D" w:rsidRDefault="00373A36">
            <w:pPr>
              <w:rPr>
                <w:rFonts w:ascii="Times New Roman" w:hAnsi="Times New Roman" w:cs="Times New Roman"/>
                <w:bCs/>
              </w:rPr>
            </w:pPr>
            <w:r w:rsidRPr="009B2E5D">
              <w:rPr>
                <w:rFonts w:ascii="Times New Roman" w:hAnsi="Times New Roman" w:cs="Times New Roman"/>
                <w:bCs/>
              </w:rPr>
              <w:t>вул. Ярова с. Моринці  1,0км.  грунтова дорога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Моринці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14.29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9B2E5D" w:rsidRDefault="00373A36">
            <w:pPr>
              <w:rPr>
                <w:rFonts w:ascii="Times New Roman" w:hAnsi="Times New Roman" w:cs="Times New Roman"/>
                <w:bCs/>
              </w:rPr>
            </w:pPr>
            <w:r w:rsidRPr="009B2E5D">
              <w:rPr>
                <w:rFonts w:ascii="Times New Roman" w:hAnsi="Times New Roman" w:cs="Times New Roman"/>
                <w:bCs/>
              </w:rPr>
              <w:t>пров. Дачний с. Моринці  0,45км.  щебенево-піщана суміш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Моринці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14.30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9B2E5D" w:rsidRDefault="00373A36">
            <w:pPr>
              <w:rPr>
                <w:rFonts w:ascii="Times New Roman" w:hAnsi="Times New Roman" w:cs="Times New Roman"/>
                <w:bCs/>
              </w:rPr>
            </w:pPr>
            <w:r w:rsidRPr="009B2E5D">
              <w:rPr>
                <w:rFonts w:ascii="Times New Roman" w:hAnsi="Times New Roman" w:cs="Times New Roman"/>
                <w:bCs/>
              </w:rPr>
              <w:t>пров. Космонавтів с. Моринці  0,5км.  щебенево-піщана суміш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Моринці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14.31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9B2E5D" w:rsidRDefault="00373A36">
            <w:pPr>
              <w:rPr>
                <w:rFonts w:ascii="Times New Roman" w:hAnsi="Times New Roman" w:cs="Times New Roman"/>
                <w:bCs/>
              </w:rPr>
            </w:pPr>
            <w:r w:rsidRPr="009B2E5D">
              <w:rPr>
                <w:rFonts w:ascii="Times New Roman" w:hAnsi="Times New Roman" w:cs="Times New Roman"/>
                <w:bCs/>
              </w:rPr>
              <w:t>пров. Миру с. Моринці  0,5км.  асфальтобетон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Моринці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14. 32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9B2E5D" w:rsidRDefault="00373A36">
            <w:pPr>
              <w:rPr>
                <w:rFonts w:ascii="Times New Roman" w:hAnsi="Times New Roman" w:cs="Times New Roman"/>
                <w:bCs/>
              </w:rPr>
            </w:pPr>
            <w:r w:rsidRPr="009B2E5D">
              <w:rPr>
                <w:rFonts w:ascii="Times New Roman" w:hAnsi="Times New Roman" w:cs="Times New Roman"/>
                <w:bCs/>
              </w:rPr>
              <w:t>пров. Травневий с. Моринці  0,35км.  щебенево-піщана суміш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Моринці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14.33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9B2E5D" w:rsidRDefault="00373A36">
            <w:pPr>
              <w:rPr>
                <w:rFonts w:ascii="Times New Roman" w:hAnsi="Times New Roman" w:cs="Times New Roman"/>
                <w:bCs/>
              </w:rPr>
            </w:pPr>
            <w:r w:rsidRPr="009B2E5D">
              <w:rPr>
                <w:rFonts w:ascii="Times New Roman" w:hAnsi="Times New Roman" w:cs="Times New Roman"/>
                <w:bCs/>
              </w:rPr>
              <w:t>пров. Шкільний с. Моринці  1,2км.  асфальтобетон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Моринці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14.34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9B2E5D" w:rsidRDefault="00373A36">
            <w:pPr>
              <w:rPr>
                <w:rFonts w:ascii="Times New Roman" w:hAnsi="Times New Roman" w:cs="Times New Roman"/>
                <w:bCs/>
              </w:rPr>
            </w:pPr>
            <w:r w:rsidRPr="009B2E5D">
              <w:rPr>
                <w:rFonts w:ascii="Times New Roman" w:hAnsi="Times New Roman" w:cs="Times New Roman"/>
                <w:bCs/>
              </w:rPr>
              <w:t>пров. Щасливий с. Моринці  0,31км.  щебенево-піщана суміш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Моринці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14. 35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9B2E5D" w:rsidRDefault="00373A36">
            <w:pPr>
              <w:rPr>
                <w:rFonts w:ascii="Times New Roman" w:hAnsi="Times New Roman" w:cs="Times New Roman"/>
                <w:bCs/>
              </w:rPr>
            </w:pPr>
            <w:r w:rsidRPr="009B2E5D">
              <w:rPr>
                <w:rFonts w:ascii="Times New Roman" w:hAnsi="Times New Roman" w:cs="Times New Roman"/>
                <w:bCs/>
              </w:rPr>
              <w:t>пров. Яровий с. Моринці  0,4км.  грунтова дорога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Моринці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9B2E5D" w:rsidRDefault="00373A3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15.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2E1EEA" w:rsidRDefault="00373A36">
            <w:pPr>
              <w:rPr>
                <w:rFonts w:ascii="Times New Roman" w:hAnsi="Times New Roman" w:cs="Times New Roman"/>
                <w:b/>
                <w:bCs/>
              </w:rPr>
            </w:pPr>
            <w:r w:rsidRPr="002E1EEA">
              <w:rPr>
                <w:rFonts w:ascii="Times New Roman" w:hAnsi="Times New Roman" w:cs="Times New Roman"/>
                <w:b/>
                <w:bCs/>
              </w:rPr>
              <w:t>с. Хлипнівка, с. Ма</w:t>
            </w:r>
            <w:r w:rsidR="00535B07">
              <w:rPr>
                <w:rFonts w:ascii="Times New Roman" w:hAnsi="Times New Roman" w:cs="Times New Roman"/>
                <w:b/>
                <w:bCs/>
              </w:rPr>
              <w:t>й</w:t>
            </w:r>
            <w:r w:rsidRPr="002E1EEA">
              <w:rPr>
                <w:rFonts w:ascii="Times New Roman" w:hAnsi="Times New Roman" w:cs="Times New Roman"/>
                <w:b/>
                <w:bCs/>
              </w:rPr>
              <w:t>данівка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15.1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22462F" w:rsidRDefault="00373A36">
            <w:pPr>
              <w:rPr>
                <w:rFonts w:ascii="Times New Roman" w:hAnsi="Times New Roman" w:cs="Times New Roman"/>
                <w:bCs/>
              </w:rPr>
            </w:pPr>
            <w:r w:rsidRPr="0022462F">
              <w:rPr>
                <w:rFonts w:ascii="Times New Roman" w:hAnsi="Times New Roman" w:cs="Times New Roman"/>
                <w:bCs/>
              </w:rPr>
              <w:t>вул. Набережна( 7800/4, 5800 -асфальтобетон, 2000 - щебінь та грунт)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Хлипнівка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15.2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22462F" w:rsidRDefault="00373A36">
            <w:pPr>
              <w:rPr>
                <w:rFonts w:ascii="Times New Roman" w:hAnsi="Times New Roman" w:cs="Times New Roman"/>
                <w:bCs/>
              </w:rPr>
            </w:pPr>
            <w:r w:rsidRPr="0022462F">
              <w:rPr>
                <w:rFonts w:ascii="Times New Roman" w:hAnsi="Times New Roman" w:cs="Times New Roman"/>
                <w:bCs/>
              </w:rPr>
              <w:t>вул. Трояна( 2000/, 1200 -асфальтобетон, 800 -щебенева)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Хлипнівка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15.3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22462F" w:rsidRDefault="00373A36">
            <w:pPr>
              <w:rPr>
                <w:rFonts w:ascii="Times New Roman" w:hAnsi="Times New Roman" w:cs="Times New Roman"/>
                <w:bCs/>
              </w:rPr>
            </w:pPr>
            <w:r w:rsidRPr="0022462F">
              <w:rPr>
                <w:rFonts w:ascii="Times New Roman" w:hAnsi="Times New Roman" w:cs="Times New Roman"/>
                <w:bCs/>
              </w:rPr>
              <w:t>вул. Лісова(600/3,щебена, грунтова)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Хлипнівка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15.4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22462F" w:rsidRDefault="00373A36">
            <w:pPr>
              <w:rPr>
                <w:rFonts w:ascii="Times New Roman" w:hAnsi="Times New Roman" w:cs="Times New Roman"/>
                <w:bCs/>
              </w:rPr>
            </w:pPr>
            <w:r w:rsidRPr="0022462F">
              <w:rPr>
                <w:rFonts w:ascii="Times New Roman" w:hAnsi="Times New Roman" w:cs="Times New Roman"/>
                <w:bCs/>
              </w:rPr>
              <w:t>вул. Звенигородська(1700/3, асфальтобетонне)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Хлипнівка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15.5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22462F" w:rsidRDefault="00373A36">
            <w:pPr>
              <w:rPr>
                <w:rFonts w:ascii="Times New Roman" w:hAnsi="Times New Roman" w:cs="Times New Roman"/>
                <w:bCs/>
              </w:rPr>
            </w:pPr>
            <w:r w:rsidRPr="0022462F">
              <w:rPr>
                <w:rFonts w:ascii="Times New Roman" w:hAnsi="Times New Roman" w:cs="Times New Roman"/>
                <w:bCs/>
              </w:rPr>
              <w:t>пров. 1 Травня(250/3, асфальтобетонне)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Хлипнівка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15.6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22462F" w:rsidRDefault="00373A36">
            <w:pPr>
              <w:rPr>
                <w:rFonts w:ascii="Times New Roman" w:hAnsi="Times New Roman" w:cs="Times New Roman"/>
                <w:bCs/>
              </w:rPr>
            </w:pPr>
            <w:r w:rsidRPr="0022462F">
              <w:rPr>
                <w:rFonts w:ascii="Times New Roman" w:hAnsi="Times New Roman" w:cs="Times New Roman"/>
                <w:bCs/>
              </w:rPr>
              <w:t>пров. Трояна(1200/3, 700 -асфальтобетон, 500-щебеневе)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Хлипнівка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15.7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22462F" w:rsidRDefault="00373A36">
            <w:pPr>
              <w:rPr>
                <w:rFonts w:ascii="Times New Roman" w:hAnsi="Times New Roman" w:cs="Times New Roman"/>
                <w:bCs/>
              </w:rPr>
            </w:pPr>
            <w:r w:rsidRPr="0022462F">
              <w:rPr>
                <w:rFonts w:ascii="Times New Roman" w:hAnsi="Times New Roman" w:cs="Times New Roman"/>
                <w:bCs/>
              </w:rPr>
              <w:t>пров. Хомова Гора (300/3,щебеневе)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Хлипнівка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15.8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22462F" w:rsidRDefault="00373A36">
            <w:pPr>
              <w:rPr>
                <w:rFonts w:ascii="Times New Roman" w:hAnsi="Times New Roman" w:cs="Times New Roman"/>
                <w:bCs/>
              </w:rPr>
            </w:pPr>
            <w:r w:rsidRPr="0022462F">
              <w:rPr>
                <w:rFonts w:ascii="Times New Roman" w:hAnsi="Times New Roman" w:cs="Times New Roman"/>
                <w:bCs/>
              </w:rPr>
              <w:t>пров. Хлипнівський(400/3, щебеневе)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Хлипнівка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15.9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22462F" w:rsidRDefault="00373A36">
            <w:pPr>
              <w:rPr>
                <w:rFonts w:ascii="Times New Roman" w:hAnsi="Times New Roman" w:cs="Times New Roman"/>
                <w:bCs/>
              </w:rPr>
            </w:pPr>
            <w:r w:rsidRPr="0022462F">
              <w:rPr>
                <w:rFonts w:ascii="Times New Roman" w:hAnsi="Times New Roman" w:cs="Times New Roman"/>
                <w:bCs/>
              </w:rPr>
              <w:t>пров. Набережний(350/3,150 -асфальтобетон, 200-щебінь)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Хлипнівка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15.10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22462F" w:rsidRDefault="00373A36">
            <w:pPr>
              <w:rPr>
                <w:rFonts w:ascii="Times New Roman" w:hAnsi="Times New Roman" w:cs="Times New Roman"/>
                <w:bCs/>
              </w:rPr>
            </w:pPr>
            <w:r w:rsidRPr="0022462F">
              <w:rPr>
                <w:rFonts w:ascii="Times New Roman" w:hAnsi="Times New Roman" w:cs="Times New Roman"/>
                <w:bCs/>
              </w:rPr>
              <w:t>пров.Верески(2200/3, асфальтобетон)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Хлипнівка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15.11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22462F" w:rsidRDefault="00373A36">
            <w:pPr>
              <w:rPr>
                <w:rFonts w:ascii="Times New Roman" w:hAnsi="Times New Roman" w:cs="Times New Roman"/>
                <w:bCs/>
              </w:rPr>
            </w:pPr>
            <w:r w:rsidRPr="0022462F">
              <w:rPr>
                <w:rFonts w:ascii="Times New Roman" w:hAnsi="Times New Roman" w:cs="Times New Roman"/>
                <w:bCs/>
              </w:rPr>
              <w:t>пров. Маяковського(500/3,асфальтобетон)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Хлипнівка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22462F" w:rsidRDefault="00373A36">
            <w:pPr>
              <w:rPr>
                <w:rFonts w:ascii="Times New Roman" w:hAnsi="Times New Roman" w:cs="Times New Roman"/>
                <w:bCs/>
              </w:rPr>
            </w:pPr>
            <w:r w:rsidRPr="0022462F">
              <w:rPr>
                <w:rFonts w:ascii="Times New Roman" w:hAnsi="Times New Roman" w:cs="Times New Roman"/>
                <w:bCs/>
              </w:rPr>
              <w:t xml:space="preserve">Вулиці, дороги </w:t>
            </w:r>
            <w:r>
              <w:rPr>
                <w:rFonts w:ascii="Times New Roman" w:hAnsi="Times New Roman" w:cs="Times New Roman"/>
                <w:bCs/>
              </w:rPr>
              <w:t xml:space="preserve"> с. </w:t>
            </w:r>
            <w:r w:rsidRPr="0022462F">
              <w:rPr>
                <w:rFonts w:ascii="Times New Roman" w:hAnsi="Times New Roman" w:cs="Times New Roman"/>
                <w:bCs/>
              </w:rPr>
              <w:t>Майданівка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15.12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22462F" w:rsidRDefault="00373A36">
            <w:pPr>
              <w:rPr>
                <w:rFonts w:ascii="Times New Roman" w:hAnsi="Times New Roman" w:cs="Times New Roman"/>
                <w:bCs/>
              </w:rPr>
            </w:pPr>
            <w:r w:rsidRPr="0022462F">
              <w:rPr>
                <w:rFonts w:ascii="Times New Roman" w:hAnsi="Times New Roman" w:cs="Times New Roman"/>
                <w:bCs/>
              </w:rPr>
              <w:t>вул. Хамка(2200/3, асфальтобетон)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Майданівка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15.13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22462F" w:rsidRDefault="00373A36">
            <w:pPr>
              <w:rPr>
                <w:rFonts w:ascii="Times New Roman" w:hAnsi="Times New Roman" w:cs="Times New Roman"/>
                <w:bCs/>
              </w:rPr>
            </w:pPr>
            <w:r w:rsidRPr="0022462F">
              <w:rPr>
                <w:rFonts w:ascii="Times New Roman" w:hAnsi="Times New Roman" w:cs="Times New Roman"/>
                <w:bCs/>
              </w:rPr>
              <w:t>вул. Шевченка(300/3,2200-асфальтобетон)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Майданівка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15.14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22462F" w:rsidRDefault="00373A36">
            <w:pPr>
              <w:rPr>
                <w:rFonts w:ascii="Times New Roman" w:hAnsi="Times New Roman" w:cs="Times New Roman"/>
                <w:bCs/>
              </w:rPr>
            </w:pPr>
            <w:r w:rsidRPr="0022462F">
              <w:rPr>
                <w:rFonts w:ascii="Times New Roman" w:hAnsi="Times New Roman" w:cs="Times New Roman"/>
                <w:bCs/>
              </w:rPr>
              <w:t>пров. Перщотравневий( 600/3, білощебеневе)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Майданівка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15.15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22462F" w:rsidRDefault="00373A36">
            <w:pPr>
              <w:rPr>
                <w:rFonts w:ascii="Times New Roman" w:hAnsi="Times New Roman" w:cs="Times New Roman"/>
                <w:bCs/>
              </w:rPr>
            </w:pPr>
            <w:r w:rsidRPr="0022462F">
              <w:rPr>
                <w:rFonts w:ascii="Times New Roman" w:hAnsi="Times New Roman" w:cs="Times New Roman"/>
                <w:bCs/>
              </w:rPr>
              <w:t>пров. Незалежності(700/3, білощебеневе та грунтове)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Майданівка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15.16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22462F" w:rsidRDefault="00373A36">
            <w:pPr>
              <w:rPr>
                <w:rFonts w:ascii="Times New Roman" w:hAnsi="Times New Roman" w:cs="Times New Roman"/>
                <w:bCs/>
              </w:rPr>
            </w:pPr>
            <w:r w:rsidRPr="0022462F">
              <w:rPr>
                <w:rFonts w:ascii="Times New Roman" w:hAnsi="Times New Roman" w:cs="Times New Roman"/>
                <w:bCs/>
              </w:rPr>
              <w:t>пров. Новобудови(2500/3, білощебеневе)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Майданівка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15.17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22462F" w:rsidRDefault="00373A36">
            <w:pPr>
              <w:rPr>
                <w:rFonts w:ascii="Times New Roman" w:hAnsi="Times New Roman" w:cs="Times New Roman"/>
                <w:bCs/>
              </w:rPr>
            </w:pPr>
            <w:r w:rsidRPr="0022462F">
              <w:rPr>
                <w:rFonts w:ascii="Times New Roman" w:hAnsi="Times New Roman" w:cs="Times New Roman"/>
                <w:bCs/>
              </w:rPr>
              <w:t>пров. Яличанський(1000/3, грунтове)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Майданівка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15.18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22462F" w:rsidRDefault="00373A36">
            <w:pPr>
              <w:rPr>
                <w:rFonts w:ascii="Times New Roman" w:hAnsi="Times New Roman" w:cs="Times New Roman"/>
                <w:bCs/>
              </w:rPr>
            </w:pPr>
            <w:r w:rsidRPr="0022462F">
              <w:rPr>
                <w:rFonts w:ascii="Times New Roman" w:hAnsi="Times New Roman" w:cs="Times New Roman"/>
                <w:bCs/>
              </w:rPr>
              <w:t>пров.Шевченка(1000/3, білощебеневе)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Майданівка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22462F" w:rsidRDefault="00373A3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</w:p>
        </w:tc>
      </w:tr>
      <w:tr w:rsidR="00373A36" w:rsidRPr="00F535A6" w:rsidTr="0022462F">
        <w:trPr>
          <w:trHeight w:val="3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lastRenderedPageBreak/>
              <w:t>19.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4D4964" w:rsidRDefault="00373A36" w:rsidP="0022462F">
            <w:pPr>
              <w:rPr>
                <w:rFonts w:ascii="Times New Roman" w:hAnsi="Times New Roman" w:cs="Times New Roman"/>
                <w:b/>
                <w:bCs/>
              </w:rPr>
            </w:pPr>
            <w:r w:rsidRPr="004D4964">
              <w:rPr>
                <w:rFonts w:ascii="Times New Roman" w:hAnsi="Times New Roman" w:cs="Times New Roman"/>
                <w:b/>
                <w:bCs/>
              </w:rPr>
              <w:t>с. Гудзівка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</w:p>
        </w:tc>
      </w:tr>
      <w:tr w:rsidR="00373A36" w:rsidRPr="00F535A6" w:rsidTr="00DB0ABE">
        <w:trPr>
          <w:trHeight w:val="33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19.1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22462F" w:rsidRDefault="00373A36" w:rsidP="0022462F">
            <w:pPr>
              <w:rPr>
                <w:rFonts w:ascii="Times New Roman" w:hAnsi="Times New Roman" w:cs="Times New Roman"/>
                <w:bCs/>
              </w:rPr>
            </w:pPr>
            <w:r w:rsidRPr="0022462F">
              <w:rPr>
                <w:rFonts w:ascii="Times New Roman" w:hAnsi="Times New Roman" w:cs="Times New Roman"/>
                <w:bCs/>
              </w:rPr>
              <w:t>вул. Шевченка(2000/6, щебенева)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Гудзівка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19.2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22462F" w:rsidRDefault="00373A36">
            <w:pPr>
              <w:rPr>
                <w:rFonts w:ascii="Times New Roman" w:hAnsi="Times New Roman" w:cs="Times New Roman"/>
                <w:bCs/>
              </w:rPr>
            </w:pPr>
            <w:r w:rsidRPr="0022462F">
              <w:rPr>
                <w:rFonts w:ascii="Times New Roman" w:hAnsi="Times New Roman" w:cs="Times New Roman"/>
                <w:bCs/>
              </w:rPr>
              <w:t>вул. Шкільна ( 1000/4, щебенева)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Гудзівка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19.3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22462F" w:rsidRDefault="00373A36">
            <w:pPr>
              <w:rPr>
                <w:rFonts w:ascii="Times New Roman" w:hAnsi="Times New Roman" w:cs="Times New Roman"/>
                <w:bCs/>
              </w:rPr>
            </w:pPr>
            <w:r w:rsidRPr="0022462F">
              <w:rPr>
                <w:rFonts w:ascii="Times New Roman" w:hAnsi="Times New Roman" w:cs="Times New Roman"/>
                <w:bCs/>
              </w:rPr>
              <w:t>вул. Чорновола (800/5, бруківка)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Гудзівка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19.4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22462F" w:rsidRDefault="00373A36">
            <w:pPr>
              <w:rPr>
                <w:rFonts w:ascii="Times New Roman" w:hAnsi="Times New Roman" w:cs="Times New Roman"/>
                <w:bCs/>
              </w:rPr>
            </w:pPr>
            <w:r w:rsidRPr="0022462F">
              <w:rPr>
                <w:rFonts w:ascii="Times New Roman" w:hAnsi="Times New Roman" w:cs="Times New Roman"/>
                <w:bCs/>
              </w:rPr>
              <w:t>вул. Гоголя (1000/4, грунтова)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Гудзівка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19.5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22462F" w:rsidRDefault="00373A36">
            <w:pPr>
              <w:rPr>
                <w:rFonts w:ascii="Times New Roman" w:hAnsi="Times New Roman" w:cs="Times New Roman"/>
                <w:bCs/>
              </w:rPr>
            </w:pPr>
            <w:r w:rsidRPr="0022462F">
              <w:rPr>
                <w:rFonts w:ascii="Times New Roman" w:hAnsi="Times New Roman" w:cs="Times New Roman"/>
                <w:bCs/>
              </w:rPr>
              <w:t>вул. В. Стуса (1500/4, грунтова)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Гудзівка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19.6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22462F" w:rsidRDefault="00373A36">
            <w:pPr>
              <w:rPr>
                <w:rFonts w:ascii="Times New Roman" w:hAnsi="Times New Roman" w:cs="Times New Roman"/>
                <w:bCs/>
              </w:rPr>
            </w:pPr>
            <w:r w:rsidRPr="0022462F">
              <w:rPr>
                <w:rFonts w:ascii="Times New Roman" w:hAnsi="Times New Roman" w:cs="Times New Roman"/>
                <w:bCs/>
              </w:rPr>
              <w:t>вул. Гагаріна (1000/4, щебенева)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Гудзівка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19.7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22462F" w:rsidRDefault="00373A36">
            <w:pPr>
              <w:rPr>
                <w:rFonts w:ascii="Times New Roman" w:hAnsi="Times New Roman" w:cs="Times New Roman"/>
                <w:bCs/>
              </w:rPr>
            </w:pPr>
            <w:r w:rsidRPr="0022462F">
              <w:rPr>
                <w:rFonts w:ascii="Times New Roman" w:hAnsi="Times New Roman" w:cs="Times New Roman"/>
                <w:bCs/>
              </w:rPr>
              <w:t>вул. Садова (1800/6, бруківка)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Гудзівка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19.8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22462F" w:rsidRDefault="00373A36">
            <w:pPr>
              <w:rPr>
                <w:rFonts w:ascii="Times New Roman" w:hAnsi="Times New Roman" w:cs="Times New Roman"/>
                <w:bCs/>
              </w:rPr>
            </w:pPr>
            <w:r w:rsidRPr="0022462F">
              <w:rPr>
                <w:rFonts w:ascii="Times New Roman" w:hAnsi="Times New Roman" w:cs="Times New Roman"/>
                <w:bCs/>
              </w:rPr>
              <w:t>пров. 1 Травня (500/4, щебенева)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Гудзівка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19.9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22462F" w:rsidRDefault="00373A36">
            <w:pPr>
              <w:rPr>
                <w:rFonts w:ascii="Times New Roman" w:hAnsi="Times New Roman" w:cs="Times New Roman"/>
                <w:bCs/>
              </w:rPr>
            </w:pPr>
            <w:r w:rsidRPr="0022462F">
              <w:rPr>
                <w:rFonts w:ascii="Times New Roman" w:hAnsi="Times New Roman" w:cs="Times New Roman"/>
                <w:bCs/>
              </w:rPr>
              <w:t>пров.Миру (300/4, грунтова)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Гудзівка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19.10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22462F" w:rsidRDefault="00373A36">
            <w:pPr>
              <w:rPr>
                <w:rFonts w:ascii="Times New Roman" w:hAnsi="Times New Roman" w:cs="Times New Roman"/>
                <w:bCs/>
              </w:rPr>
            </w:pPr>
            <w:r w:rsidRPr="0022462F">
              <w:rPr>
                <w:rFonts w:ascii="Times New Roman" w:hAnsi="Times New Roman" w:cs="Times New Roman"/>
                <w:bCs/>
              </w:rPr>
              <w:t>пров. Чорновола (700/4 щебенева, грунтова)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Гудзівка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19.11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22462F" w:rsidRDefault="00373A36">
            <w:pPr>
              <w:rPr>
                <w:rFonts w:ascii="Times New Roman" w:hAnsi="Times New Roman" w:cs="Times New Roman"/>
                <w:bCs/>
              </w:rPr>
            </w:pPr>
            <w:r w:rsidRPr="0022462F">
              <w:rPr>
                <w:rFonts w:ascii="Times New Roman" w:hAnsi="Times New Roman" w:cs="Times New Roman"/>
                <w:bCs/>
              </w:rPr>
              <w:t>пров. Зелений (500/5, грунтова)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Гудзівка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19.12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22462F" w:rsidRDefault="00373A36">
            <w:pPr>
              <w:rPr>
                <w:rFonts w:ascii="Times New Roman" w:hAnsi="Times New Roman" w:cs="Times New Roman"/>
                <w:bCs/>
              </w:rPr>
            </w:pPr>
            <w:r w:rsidRPr="0022462F">
              <w:rPr>
                <w:rFonts w:ascii="Times New Roman" w:hAnsi="Times New Roman" w:cs="Times New Roman"/>
                <w:bCs/>
              </w:rPr>
              <w:t>пров. Макаренка (600/5, щебенева)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Гудзівка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19.13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22462F" w:rsidRDefault="00373A36">
            <w:pPr>
              <w:rPr>
                <w:rFonts w:ascii="Times New Roman" w:hAnsi="Times New Roman" w:cs="Times New Roman"/>
                <w:bCs/>
              </w:rPr>
            </w:pPr>
            <w:r w:rsidRPr="0022462F">
              <w:rPr>
                <w:rFonts w:ascii="Times New Roman" w:hAnsi="Times New Roman" w:cs="Times New Roman"/>
                <w:bCs/>
              </w:rPr>
              <w:t>пров. Чехова (500/6, щебенева)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Гудзівка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22462F" w:rsidRDefault="00373A3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20.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4D4964" w:rsidRDefault="00373A36">
            <w:pPr>
              <w:rPr>
                <w:rFonts w:ascii="Times New Roman" w:hAnsi="Times New Roman" w:cs="Times New Roman"/>
                <w:b/>
                <w:bCs/>
              </w:rPr>
            </w:pPr>
            <w:r w:rsidRPr="004D4964">
              <w:rPr>
                <w:rFonts w:ascii="Times New Roman" w:hAnsi="Times New Roman" w:cs="Times New Roman"/>
                <w:b/>
                <w:bCs/>
              </w:rPr>
              <w:t xml:space="preserve">с. Гусакове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20.1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9F3D2A" w:rsidRDefault="00373A36">
            <w:pPr>
              <w:rPr>
                <w:rFonts w:ascii="Times New Roman" w:hAnsi="Times New Roman" w:cs="Times New Roman"/>
                <w:bCs/>
              </w:rPr>
            </w:pPr>
            <w:r w:rsidRPr="009F3D2A">
              <w:rPr>
                <w:rFonts w:ascii="Times New Roman" w:hAnsi="Times New Roman" w:cs="Times New Roman"/>
                <w:bCs/>
              </w:rPr>
              <w:t>вул. Воровського, 450, щебеневе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Гусакове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20. 2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9F3D2A" w:rsidRDefault="00373A36">
            <w:pPr>
              <w:rPr>
                <w:rFonts w:ascii="Times New Roman" w:hAnsi="Times New Roman" w:cs="Times New Roman"/>
                <w:bCs/>
              </w:rPr>
            </w:pPr>
            <w:r w:rsidRPr="009F3D2A">
              <w:rPr>
                <w:rFonts w:ascii="Times New Roman" w:hAnsi="Times New Roman" w:cs="Times New Roman"/>
                <w:bCs/>
              </w:rPr>
              <w:t>вул. Центральна, 430, щебеневе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Гусакове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20.3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9F3D2A" w:rsidRDefault="00373A36">
            <w:pPr>
              <w:rPr>
                <w:rFonts w:ascii="Times New Roman" w:hAnsi="Times New Roman" w:cs="Times New Roman"/>
                <w:bCs/>
              </w:rPr>
            </w:pPr>
            <w:r w:rsidRPr="009F3D2A">
              <w:rPr>
                <w:rFonts w:ascii="Times New Roman" w:hAnsi="Times New Roman" w:cs="Times New Roman"/>
                <w:bCs/>
              </w:rPr>
              <w:t>вул. Центральна, 200, без покриття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Гусакове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20.4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9F3D2A" w:rsidRDefault="00373A36">
            <w:pPr>
              <w:rPr>
                <w:rFonts w:ascii="Times New Roman" w:hAnsi="Times New Roman" w:cs="Times New Roman"/>
                <w:bCs/>
              </w:rPr>
            </w:pPr>
            <w:r w:rsidRPr="009F3D2A">
              <w:rPr>
                <w:rFonts w:ascii="Times New Roman" w:hAnsi="Times New Roman" w:cs="Times New Roman"/>
                <w:bCs/>
              </w:rPr>
              <w:t>вул. Колгоспна,1700, асфальтне,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Гусакове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20.5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9F3D2A" w:rsidRDefault="00373A36">
            <w:pPr>
              <w:rPr>
                <w:rFonts w:ascii="Times New Roman" w:hAnsi="Times New Roman" w:cs="Times New Roman"/>
                <w:bCs/>
              </w:rPr>
            </w:pPr>
            <w:r w:rsidRPr="009F3D2A">
              <w:rPr>
                <w:rFonts w:ascii="Times New Roman" w:hAnsi="Times New Roman" w:cs="Times New Roman"/>
                <w:bCs/>
              </w:rPr>
              <w:t>вул. Кобринська,1000, асфальтне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Гусакове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20.6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9F3D2A" w:rsidRDefault="00373A36">
            <w:pPr>
              <w:rPr>
                <w:rFonts w:ascii="Times New Roman" w:hAnsi="Times New Roman" w:cs="Times New Roman"/>
                <w:bCs/>
              </w:rPr>
            </w:pPr>
            <w:r w:rsidRPr="009F3D2A">
              <w:rPr>
                <w:rFonts w:ascii="Times New Roman" w:hAnsi="Times New Roman" w:cs="Times New Roman"/>
                <w:bCs/>
              </w:rPr>
              <w:t>пров Колгоспний,230, щебеневе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Гусакове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20.7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9F3D2A" w:rsidRDefault="00373A36">
            <w:pPr>
              <w:rPr>
                <w:rFonts w:ascii="Times New Roman" w:hAnsi="Times New Roman" w:cs="Times New Roman"/>
                <w:bCs/>
              </w:rPr>
            </w:pPr>
            <w:r w:rsidRPr="009F3D2A">
              <w:rPr>
                <w:rFonts w:ascii="Times New Roman" w:hAnsi="Times New Roman" w:cs="Times New Roman"/>
                <w:bCs/>
              </w:rPr>
              <w:t>вул. Садова, 700, щебеневе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Гусакове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20.8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9F3D2A" w:rsidRDefault="00373A36">
            <w:pPr>
              <w:rPr>
                <w:rFonts w:ascii="Times New Roman" w:hAnsi="Times New Roman" w:cs="Times New Roman"/>
                <w:bCs/>
              </w:rPr>
            </w:pPr>
            <w:r w:rsidRPr="009F3D2A">
              <w:rPr>
                <w:rFonts w:ascii="Times New Roman" w:hAnsi="Times New Roman" w:cs="Times New Roman"/>
                <w:bCs/>
              </w:rPr>
              <w:t>вул. Шевченка,950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Гусакове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20.9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9F3D2A" w:rsidRDefault="00373A36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9F3D2A">
              <w:rPr>
                <w:rFonts w:ascii="Times New Roman" w:hAnsi="Times New Roman" w:cs="Times New Roman"/>
                <w:bCs/>
                <w:i/>
                <w:iCs/>
              </w:rPr>
              <w:t>пров. Шевченка, 110, без покриття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Гусакове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20.10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9F3D2A" w:rsidRDefault="00373A36">
            <w:pPr>
              <w:rPr>
                <w:rFonts w:ascii="Times New Roman" w:hAnsi="Times New Roman" w:cs="Times New Roman"/>
                <w:bCs/>
              </w:rPr>
            </w:pPr>
            <w:r w:rsidRPr="009F3D2A">
              <w:rPr>
                <w:rFonts w:ascii="Times New Roman" w:hAnsi="Times New Roman" w:cs="Times New Roman"/>
                <w:bCs/>
              </w:rPr>
              <w:t>вул. Верхня,800, щебеневе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Гусакове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20.11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9F3D2A" w:rsidRDefault="00373A36">
            <w:pPr>
              <w:rPr>
                <w:rFonts w:ascii="Times New Roman" w:hAnsi="Times New Roman" w:cs="Times New Roman"/>
                <w:bCs/>
              </w:rPr>
            </w:pPr>
            <w:r w:rsidRPr="009F3D2A">
              <w:rPr>
                <w:rFonts w:ascii="Times New Roman" w:hAnsi="Times New Roman" w:cs="Times New Roman"/>
                <w:bCs/>
              </w:rPr>
              <w:t>вул. Нагірна,600, без покриття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Гусакове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20.12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9F3D2A" w:rsidRDefault="00373A36">
            <w:pPr>
              <w:rPr>
                <w:rFonts w:ascii="Times New Roman" w:hAnsi="Times New Roman" w:cs="Times New Roman"/>
                <w:bCs/>
              </w:rPr>
            </w:pPr>
            <w:r w:rsidRPr="009F3D2A">
              <w:rPr>
                <w:rFonts w:ascii="Times New Roman" w:hAnsi="Times New Roman" w:cs="Times New Roman"/>
                <w:bCs/>
              </w:rPr>
              <w:t>вул. Мельників,1800, без покриття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Гусакове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20.13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9F3D2A" w:rsidRDefault="00373A36">
            <w:pPr>
              <w:rPr>
                <w:rFonts w:ascii="Times New Roman" w:hAnsi="Times New Roman" w:cs="Times New Roman"/>
                <w:bCs/>
              </w:rPr>
            </w:pPr>
            <w:r w:rsidRPr="009F3D2A">
              <w:rPr>
                <w:rFonts w:ascii="Times New Roman" w:hAnsi="Times New Roman" w:cs="Times New Roman"/>
                <w:bCs/>
              </w:rPr>
              <w:t>вул. Галайки, 1600, без покриття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Гусакове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20.14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9F3D2A" w:rsidRDefault="00373A36">
            <w:pPr>
              <w:rPr>
                <w:rFonts w:ascii="Times New Roman" w:hAnsi="Times New Roman" w:cs="Times New Roman"/>
                <w:bCs/>
              </w:rPr>
            </w:pPr>
            <w:r w:rsidRPr="009F3D2A">
              <w:rPr>
                <w:rFonts w:ascii="Times New Roman" w:hAnsi="Times New Roman" w:cs="Times New Roman"/>
                <w:bCs/>
              </w:rPr>
              <w:t>пров. Морозова, 550, щебеневе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Гусакове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20.15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9F3D2A" w:rsidRDefault="00373A36">
            <w:pPr>
              <w:rPr>
                <w:rFonts w:ascii="Times New Roman" w:hAnsi="Times New Roman" w:cs="Times New Roman"/>
                <w:bCs/>
              </w:rPr>
            </w:pPr>
            <w:r w:rsidRPr="009F3D2A">
              <w:rPr>
                <w:rFonts w:ascii="Times New Roman" w:hAnsi="Times New Roman" w:cs="Times New Roman"/>
                <w:bCs/>
              </w:rPr>
              <w:t>пров. Доманський, 350, без покриття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Гусакове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9F3D2A" w:rsidRDefault="00373A3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21.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4D4964" w:rsidRDefault="00373A36">
            <w:pPr>
              <w:rPr>
                <w:rFonts w:ascii="Times New Roman" w:hAnsi="Times New Roman" w:cs="Times New Roman"/>
                <w:b/>
                <w:bCs/>
              </w:rPr>
            </w:pPr>
            <w:r w:rsidRPr="004D4964">
              <w:rPr>
                <w:rFonts w:ascii="Times New Roman" w:hAnsi="Times New Roman" w:cs="Times New Roman"/>
                <w:b/>
                <w:bCs/>
              </w:rPr>
              <w:t>с. Стебне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21.1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C72382" w:rsidRDefault="00373A36">
            <w:pPr>
              <w:rPr>
                <w:rFonts w:ascii="Times New Roman" w:hAnsi="Times New Roman" w:cs="Times New Roman"/>
                <w:bCs/>
              </w:rPr>
            </w:pPr>
            <w:r w:rsidRPr="00C72382">
              <w:rPr>
                <w:rFonts w:ascii="Times New Roman" w:hAnsi="Times New Roman" w:cs="Times New Roman"/>
                <w:bCs/>
              </w:rPr>
              <w:t>вул. Вільховецька, 1395/5, щебеневе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Стебне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21.2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C72382" w:rsidRDefault="00373A36">
            <w:pPr>
              <w:rPr>
                <w:rFonts w:ascii="Times New Roman" w:hAnsi="Times New Roman" w:cs="Times New Roman"/>
                <w:bCs/>
              </w:rPr>
            </w:pPr>
            <w:r w:rsidRPr="00C72382">
              <w:rPr>
                <w:rFonts w:ascii="Times New Roman" w:hAnsi="Times New Roman" w:cs="Times New Roman"/>
                <w:bCs/>
              </w:rPr>
              <w:t>вул. Челюскіна, 1280/5, бруківка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Стебне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21.3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C72382" w:rsidRDefault="00373A36">
            <w:pPr>
              <w:rPr>
                <w:rFonts w:ascii="Times New Roman" w:hAnsi="Times New Roman" w:cs="Times New Roman"/>
                <w:bCs/>
              </w:rPr>
            </w:pPr>
            <w:r w:rsidRPr="00C72382">
              <w:rPr>
                <w:rFonts w:ascii="Times New Roman" w:hAnsi="Times New Roman" w:cs="Times New Roman"/>
                <w:bCs/>
              </w:rPr>
              <w:t>вул. Вершинна, 925/4, бруківка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Стебне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21.4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C72382" w:rsidRDefault="00373A36">
            <w:pPr>
              <w:rPr>
                <w:rFonts w:ascii="Times New Roman" w:hAnsi="Times New Roman" w:cs="Times New Roman"/>
                <w:bCs/>
              </w:rPr>
            </w:pPr>
            <w:r w:rsidRPr="00C72382">
              <w:rPr>
                <w:rFonts w:ascii="Times New Roman" w:hAnsi="Times New Roman" w:cs="Times New Roman"/>
                <w:bCs/>
              </w:rPr>
              <w:t>вул.Гагаріна, 1885/5, щебенева, бруківка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Стебне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21.5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C72382" w:rsidRDefault="00373A36">
            <w:pPr>
              <w:rPr>
                <w:rFonts w:ascii="Times New Roman" w:hAnsi="Times New Roman" w:cs="Times New Roman"/>
                <w:bCs/>
              </w:rPr>
            </w:pPr>
            <w:r w:rsidRPr="00C72382">
              <w:rPr>
                <w:rFonts w:ascii="Times New Roman" w:hAnsi="Times New Roman" w:cs="Times New Roman"/>
                <w:bCs/>
              </w:rPr>
              <w:t>вул. Московська, 930/4,5,бруківка, щебеневе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Стебне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21.6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C72382" w:rsidRDefault="00373A36">
            <w:pPr>
              <w:rPr>
                <w:rFonts w:ascii="Times New Roman" w:hAnsi="Times New Roman" w:cs="Times New Roman"/>
                <w:bCs/>
              </w:rPr>
            </w:pPr>
            <w:r w:rsidRPr="00C72382">
              <w:rPr>
                <w:rFonts w:ascii="Times New Roman" w:hAnsi="Times New Roman" w:cs="Times New Roman"/>
                <w:bCs/>
              </w:rPr>
              <w:t>вул. Чайковського, 2910/5,5, бруківка, асфальт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Стебне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21.7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C72382" w:rsidRDefault="00373A36">
            <w:pPr>
              <w:rPr>
                <w:rFonts w:ascii="Times New Roman" w:hAnsi="Times New Roman" w:cs="Times New Roman"/>
                <w:bCs/>
              </w:rPr>
            </w:pPr>
            <w:r w:rsidRPr="00C72382">
              <w:rPr>
                <w:rFonts w:ascii="Times New Roman" w:hAnsi="Times New Roman" w:cs="Times New Roman"/>
                <w:bCs/>
              </w:rPr>
              <w:t>вул. Кошового, 545/4, щебенева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Стебне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21.8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C72382" w:rsidRDefault="00373A36">
            <w:pPr>
              <w:rPr>
                <w:rFonts w:ascii="Times New Roman" w:hAnsi="Times New Roman" w:cs="Times New Roman"/>
                <w:bCs/>
              </w:rPr>
            </w:pPr>
            <w:r w:rsidRPr="00C72382">
              <w:rPr>
                <w:rFonts w:ascii="Times New Roman" w:hAnsi="Times New Roman" w:cs="Times New Roman"/>
                <w:bCs/>
              </w:rPr>
              <w:t>вул.Набережна, 760/4, щебенева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Стебне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21.9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C72382" w:rsidRDefault="00373A36">
            <w:pPr>
              <w:rPr>
                <w:rFonts w:ascii="Times New Roman" w:hAnsi="Times New Roman" w:cs="Times New Roman"/>
                <w:bCs/>
              </w:rPr>
            </w:pPr>
            <w:r w:rsidRPr="00C72382">
              <w:rPr>
                <w:rFonts w:ascii="Times New Roman" w:hAnsi="Times New Roman" w:cs="Times New Roman"/>
                <w:bCs/>
              </w:rPr>
              <w:t>вул. Космонавтів, 685/5, щебенева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Стебне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21.10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C72382" w:rsidRDefault="00373A36">
            <w:pPr>
              <w:rPr>
                <w:rFonts w:ascii="Times New Roman" w:hAnsi="Times New Roman" w:cs="Times New Roman"/>
                <w:bCs/>
              </w:rPr>
            </w:pPr>
            <w:r w:rsidRPr="00C72382">
              <w:rPr>
                <w:rFonts w:ascii="Times New Roman" w:hAnsi="Times New Roman" w:cs="Times New Roman"/>
                <w:bCs/>
              </w:rPr>
              <w:t>вул. Поповича, 250/6, асфальт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Стебне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21.11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C72382" w:rsidRDefault="00373A36">
            <w:pPr>
              <w:rPr>
                <w:rFonts w:ascii="Times New Roman" w:hAnsi="Times New Roman" w:cs="Times New Roman"/>
                <w:bCs/>
              </w:rPr>
            </w:pPr>
            <w:r w:rsidRPr="00C72382">
              <w:rPr>
                <w:rFonts w:ascii="Times New Roman" w:hAnsi="Times New Roman" w:cs="Times New Roman"/>
                <w:bCs/>
              </w:rPr>
              <w:t>вул. Звенигородська, 2135/4,5, бруківка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Стебне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21.12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C72382" w:rsidRDefault="00373A36">
            <w:pPr>
              <w:rPr>
                <w:rFonts w:ascii="Times New Roman" w:hAnsi="Times New Roman" w:cs="Times New Roman"/>
                <w:bCs/>
              </w:rPr>
            </w:pPr>
            <w:r w:rsidRPr="00C72382">
              <w:rPr>
                <w:rFonts w:ascii="Times New Roman" w:hAnsi="Times New Roman" w:cs="Times New Roman"/>
                <w:bCs/>
              </w:rPr>
              <w:t>вул. Польова, 1680/4,щебенева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Стебне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21.13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C72382" w:rsidRDefault="00373A36">
            <w:pPr>
              <w:rPr>
                <w:rFonts w:ascii="Times New Roman" w:hAnsi="Times New Roman" w:cs="Times New Roman"/>
                <w:bCs/>
              </w:rPr>
            </w:pPr>
            <w:r w:rsidRPr="00C72382">
              <w:rPr>
                <w:rFonts w:ascii="Times New Roman" w:hAnsi="Times New Roman" w:cs="Times New Roman"/>
                <w:bCs/>
              </w:rPr>
              <w:t>вул. Молодіжна,680/6, щебенева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Стебне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21.14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C72382" w:rsidRDefault="00373A36">
            <w:pPr>
              <w:rPr>
                <w:rFonts w:ascii="Times New Roman" w:hAnsi="Times New Roman" w:cs="Times New Roman"/>
                <w:bCs/>
              </w:rPr>
            </w:pPr>
            <w:r w:rsidRPr="00C72382">
              <w:rPr>
                <w:rFonts w:ascii="Times New Roman" w:hAnsi="Times New Roman" w:cs="Times New Roman"/>
                <w:bCs/>
              </w:rPr>
              <w:t>пров. П. Мирного,355/4, щебенева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Стебне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21.15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C72382" w:rsidRDefault="00373A36">
            <w:pPr>
              <w:rPr>
                <w:rFonts w:ascii="Times New Roman" w:hAnsi="Times New Roman" w:cs="Times New Roman"/>
                <w:bCs/>
              </w:rPr>
            </w:pPr>
            <w:r w:rsidRPr="00C72382">
              <w:rPr>
                <w:rFonts w:ascii="Times New Roman" w:hAnsi="Times New Roman" w:cs="Times New Roman"/>
                <w:bCs/>
              </w:rPr>
              <w:t>пров. Клубний, 700/4, щебенева, асфальт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Стебне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21.16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C72382" w:rsidRDefault="00373A36">
            <w:pPr>
              <w:rPr>
                <w:rFonts w:ascii="Times New Roman" w:hAnsi="Times New Roman" w:cs="Times New Roman"/>
                <w:bCs/>
              </w:rPr>
            </w:pPr>
            <w:r w:rsidRPr="00C72382">
              <w:rPr>
                <w:rFonts w:ascii="Times New Roman" w:hAnsi="Times New Roman" w:cs="Times New Roman"/>
                <w:bCs/>
              </w:rPr>
              <w:t>пров. Південний, 1725/5, бруківка, щебенева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Стебне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21.17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C72382" w:rsidRDefault="00373A36">
            <w:pPr>
              <w:rPr>
                <w:rFonts w:ascii="Times New Roman" w:hAnsi="Times New Roman" w:cs="Times New Roman"/>
                <w:bCs/>
              </w:rPr>
            </w:pPr>
            <w:r w:rsidRPr="00C72382">
              <w:rPr>
                <w:rFonts w:ascii="Times New Roman" w:hAnsi="Times New Roman" w:cs="Times New Roman"/>
                <w:bCs/>
              </w:rPr>
              <w:t>пров Поповича, 425/4,5, бруківка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Стебне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lastRenderedPageBreak/>
              <w:t>21.18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C72382" w:rsidRDefault="00373A36">
            <w:pPr>
              <w:rPr>
                <w:rFonts w:ascii="Times New Roman" w:hAnsi="Times New Roman" w:cs="Times New Roman"/>
                <w:bCs/>
              </w:rPr>
            </w:pPr>
            <w:r w:rsidRPr="00C72382">
              <w:rPr>
                <w:rFonts w:ascii="Times New Roman" w:hAnsi="Times New Roman" w:cs="Times New Roman"/>
                <w:bCs/>
              </w:rPr>
              <w:t>пров. Новий, 335/4, бруківка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Стебне</w:t>
            </w:r>
          </w:p>
        </w:tc>
      </w:tr>
      <w:tr w:rsidR="00373A36" w:rsidRPr="00F535A6" w:rsidTr="00DB0AB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Default="00373A36" w:rsidP="00AE57F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21.19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A36" w:rsidRPr="00C72382" w:rsidRDefault="00373A36">
            <w:pPr>
              <w:rPr>
                <w:rFonts w:ascii="Times New Roman" w:hAnsi="Times New Roman" w:cs="Times New Roman"/>
                <w:bCs/>
              </w:rPr>
            </w:pPr>
            <w:r w:rsidRPr="00C72382">
              <w:rPr>
                <w:rFonts w:ascii="Times New Roman" w:hAnsi="Times New Roman" w:cs="Times New Roman"/>
                <w:bCs/>
              </w:rPr>
              <w:t>пров. Матросова,235/3,щебенева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6" w:rsidRPr="00F535A6" w:rsidRDefault="00373A36" w:rsidP="00AE57F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A36" w:rsidRPr="00F535A6" w:rsidRDefault="00373A36" w:rsidP="00AE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Стебне</w:t>
            </w:r>
          </w:p>
        </w:tc>
      </w:tr>
    </w:tbl>
    <w:p w:rsidR="0022072B" w:rsidRPr="00F535A6" w:rsidRDefault="0022072B" w:rsidP="0022072B">
      <w:pPr>
        <w:jc w:val="center"/>
        <w:textAlignment w:val="baseline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22072B" w:rsidRDefault="0022072B" w:rsidP="0022072B">
      <w:pPr>
        <w:jc w:val="center"/>
        <w:textAlignment w:val="baseline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2C22DC" w:rsidRDefault="002C22DC" w:rsidP="0022072B">
      <w:pPr>
        <w:jc w:val="center"/>
        <w:textAlignment w:val="baseline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2C22DC" w:rsidRPr="00F535A6" w:rsidRDefault="002C22DC" w:rsidP="0022072B">
      <w:pPr>
        <w:jc w:val="center"/>
        <w:textAlignment w:val="baseline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E25B4E" w:rsidRPr="005F0D0B" w:rsidRDefault="00FB1ECF" w:rsidP="002C22DC">
      <w:pPr>
        <w:rPr>
          <w:rFonts w:ascii="Times New Roman" w:hAnsi="Times New Roman" w:cs="Times New Roman"/>
        </w:rPr>
      </w:pPr>
      <w:r w:rsidRPr="002C22DC">
        <w:rPr>
          <w:rFonts w:ascii="Times New Roman" w:hAnsi="Times New Roman"/>
          <w:sz w:val="28"/>
        </w:rPr>
        <w:t>Секретар міської ради                                                                         Володимир НИЗЕНКО</w:t>
      </w:r>
      <w:bookmarkStart w:id="0" w:name="_GoBack"/>
      <w:bookmarkEnd w:id="0"/>
      <w:r w:rsidR="00E4411F">
        <w:rPr>
          <w:rFonts w:ascii="Times New Roman" w:hAnsi="Times New Roman" w:cs="Times New Roman"/>
        </w:rPr>
        <w:t xml:space="preserve"> </w:t>
      </w:r>
    </w:p>
    <w:sectPr w:rsidR="00E25B4E" w:rsidRPr="005F0D0B" w:rsidSect="00F6132A">
      <w:type w:val="continuous"/>
      <w:pgSz w:w="11905" w:h="16837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A41" w:rsidRDefault="006C5A41" w:rsidP="00B41CD3">
      <w:r>
        <w:separator/>
      </w:r>
    </w:p>
  </w:endnote>
  <w:endnote w:type="continuationSeparator" w:id="0">
    <w:p w:rsidR="006C5A41" w:rsidRDefault="006C5A41" w:rsidP="00B41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A41" w:rsidRDefault="006C5A41" w:rsidP="00B41CD3">
      <w:r>
        <w:separator/>
      </w:r>
    </w:p>
  </w:footnote>
  <w:footnote w:type="continuationSeparator" w:id="0">
    <w:p w:rsidR="006C5A41" w:rsidRDefault="006C5A41" w:rsidP="00B41C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EC2A0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47E645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07C54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46CEDF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47AA68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FACC1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2860D5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F38151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E1227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DBEF31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decimal"/>
      <w:lvlText w:val="1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1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1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1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1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1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1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1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1" w15:restartNumberingAfterBreak="0">
    <w:nsid w:val="00000003"/>
    <w:multiLevelType w:val="multilevel"/>
    <w:tmpl w:val="00000002"/>
    <w:lvl w:ilvl="0">
      <w:start w:val="1"/>
      <w:numFmt w:val="decimal"/>
      <w:lvlText w:val="2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4"/>
      <w:numFmt w:val="decimal"/>
      <w:lvlText w:val="%1.%2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7"/>
      <w:numFmt w:val="decimal"/>
      <w:lvlText w:val="%1.%3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7"/>
      <w:numFmt w:val="decimal"/>
      <w:lvlText w:val="%1.%3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7"/>
      <w:numFmt w:val="decimal"/>
      <w:lvlText w:val="%1.%3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7"/>
      <w:numFmt w:val="decimal"/>
      <w:lvlText w:val="%1.%3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7"/>
      <w:numFmt w:val="decimal"/>
      <w:lvlText w:val="%1.%3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7"/>
      <w:numFmt w:val="decimal"/>
      <w:lvlText w:val="%1.%3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7"/>
      <w:numFmt w:val="decimal"/>
      <w:lvlText w:val="%1.%3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2" w15:restartNumberingAfterBreak="0">
    <w:nsid w:val="00000005"/>
    <w:multiLevelType w:val="multilevel"/>
    <w:tmpl w:val="00000004"/>
    <w:lvl w:ilvl="0">
      <w:start w:val="1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1">
      <w:start w:val="1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2">
      <w:start w:val="1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3">
      <w:start w:val="1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4">
      <w:start w:val="1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5">
      <w:start w:val="1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6">
      <w:start w:val="1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7">
      <w:start w:val="1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8">
      <w:start w:val="1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</w:abstractNum>
  <w:abstractNum w:abstractNumId="13" w15:restartNumberingAfterBreak="0">
    <w:nsid w:val="00000007"/>
    <w:multiLevelType w:val="multilevel"/>
    <w:tmpl w:val="00000006"/>
    <w:lvl w:ilvl="0">
      <w:start w:val="5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1">
      <w:start w:val="5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2">
      <w:start w:val="5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3">
      <w:start w:val="5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4">
      <w:start w:val="5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5">
      <w:start w:val="5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6">
      <w:start w:val="5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7">
      <w:start w:val="5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8">
      <w:start w:val="5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</w:abstractNum>
  <w:abstractNum w:abstractNumId="14" w15:restartNumberingAfterBreak="0">
    <w:nsid w:val="00000009"/>
    <w:multiLevelType w:val="multilevel"/>
    <w:tmpl w:val="00000008"/>
    <w:lvl w:ilvl="0">
      <w:start w:val="1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1">
      <w:start w:val="1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2">
      <w:start w:val="1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3">
      <w:start w:val="1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4">
      <w:start w:val="1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5">
      <w:start w:val="1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6">
      <w:start w:val="1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7">
      <w:start w:val="1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8">
      <w:start w:val="1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</w:abstractNum>
  <w:abstractNum w:abstractNumId="15" w15:restartNumberingAfterBreak="0">
    <w:nsid w:val="0000000B"/>
    <w:multiLevelType w:val="multilevel"/>
    <w:tmpl w:val="0000000A"/>
    <w:lvl w:ilvl="0">
      <w:start w:val="4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1">
      <w:start w:val="4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2">
      <w:start w:val="4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3">
      <w:start w:val="4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4">
      <w:start w:val="4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5">
      <w:start w:val="4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6">
      <w:start w:val="4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7">
      <w:start w:val="4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8">
      <w:start w:val="4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</w:abstractNum>
  <w:abstractNum w:abstractNumId="16" w15:restartNumberingAfterBreak="0">
    <w:nsid w:val="0000000D"/>
    <w:multiLevelType w:val="multilevel"/>
    <w:tmpl w:val="0000000C"/>
    <w:lvl w:ilvl="0">
      <w:start w:val="1"/>
      <w:numFmt w:val="decimal"/>
      <w:lvlText w:val="3.4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1">
      <w:start w:val="1"/>
      <w:numFmt w:val="decimal"/>
      <w:lvlText w:val="3.4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2">
      <w:start w:val="1"/>
      <w:numFmt w:val="decimal"/>
      <w:lvlText w:val="3.4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3">
      <w:start w:val="1"/>
      <w:numFmt w:val="decimal"/>
      <w:lvlText w:val="3.4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4">
      <w:start w:val="1"/>
      <w:numFmt w:val="decimal"/>
      <w:lvlText w:val="3.4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5">
      <w:start w:val="1"/>
      <w:numFmt w:val="decimal"/>
      <w:lvlText w:val="3.4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6">
      <w:start w:val="1"/>
      <w:numFmt w:val="decimal"/>
      <w:lvlText w:val="3.4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7">
      <w:start w:val="1"/>
      <w:numFmt w:val="decimal"/>
      <w:lvlText w:val="3.4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8">
      <w:start w:val="1"/>
      <w:numFmt w:val="decimal"/>
      <w:lvlText w:val="3.4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</w:abstractNum>
  <w:abstractNum w:abstractNumId="17" w15:restartNumberingAfterBreak="0">
    <w:nsid w:val="01316111"/>
    <w:multiLevelType w:val="hybridMultilevel"/>
    <w:tmpl w:val="E5603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EC6774"/>
    <w:multiLevelType w:val="hybridMultilevel"/>
    <w:tmpl w:val="1BFC1484"/>
    <w:lvl w:ilvl="0" w:tplc="4D9485A2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185E0CE5"/>
    <w:multiLevelType w:val="hybridMultilevel"/>
    <w:tmpl w:val="E5603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075E38"/>
    <w:multiLevelType w:val="hybridMultilevel"/>
    <w:tmpl w:val="84F6520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20DC5EE5"/>
    <w:multiLevelType w:val="multilevel"/>
    <w:tmpl w:val="9468033E"/>
    <w:lvl w:ilvl="0">
      <w:start w:val="1"/>
      <w:numFmt w:val="decimal"/>
      <w:lvlText w:val="%1."/>
      <w:lvlJc w:val="left"/>
      <w:pPr>
        <w:tabs>
          <w:tab w:val="num" w:pos="903"/>
        </w:tabs>
        <w:ind w:left="903" w:hanging="360"/>
      </w:pPr>
    </w:lvl>
    <w:lvl w:ilvl="1" w:tentative="1">
      <w:start w:val="1"/>
      <w:numFmt w:val="decimal"/>
      <w:lvlText w:val="%2."/>
      <w:lvlJc w:val="left"/>
      <w:pPr>
        <w:tabs>
          <w:tab w:val="num" w:pos="1623"/>
        </w:tabs>
        <w:ind w:left="1623" w:hanging="360"/>
      </w:pPr>
    </w:lvl>
    <w:lvl w:ilvl="2" w:tentative="1">
      <w:start w:val="1"/>
      <w:numFmt w:val="decimal"/>
      <w:lvlText w:val="%3."/>
      <w:lvlJc w:val="left"/>
      <w:pPr>
        <w:tabs>
          <w:tab w:val="num" w:pos="2343"/>
        </w:tabs>
        <w:ind w:left="2343" w:hanging="360"/>
      </w:pPr>
    </w:lvl>
    <w:lvl w:ilvl="3" w:tentative="1">
      <w:start w:val="1"/>
      <w:numFmt w:val="decimal"/>
      <w:lvlText w:val="%4."/>
      <w:lvlJc w:val="left"/>
      <w:pPr>
        <w:tabs>
          <w:tab w:val="num" w:pos="3063"/>
        </w:tabs>
        <w:ind w:left="3063" w:hanging="360"/>
      </w:pPr>
    </w:lvl>
    <w:lvl w:ilvl="4" w:tentative="1">
      <w:start w:val="1"/>
      <w:numFmt w:val="decimal"/>
      <w:lvlText w:val="%5."/>
      <w:lvlJc w:val="left"/>
      <w:pPr>
        <w:tabs>
          <w:tab w:val="num" w:pos="3783"/>
        </w:tabs>
        <w:ind w:left="3783" w:hanging="360"/>
      </w:pPr>
    </w:lvl>
    <w:lvl w:ilvl="5" w:tentative="1">
      <w:start w:val="1"/>
      <w:numFmt w:val="decimal"/>
      <w:lvlText w:val="%6."/>
      <w:lvlJc w:val="left"/>
      <w:pPr>
        <w:tabs>
          <w:tab w:val="num" w:pos="4503"/>
        </w:tabs>
        <w:ind w:left="4503" w:hanging="360"/>
      </w:pPr>
    </w:lvl>
    <w:lvl w:ilvl="6" w:tentative="1">
      <w:start w:val="1"/>
      <w:numFmt w:val="decimal"/>
      <w:lvlText w:val="%7."/>
      <w:lvlJc w:val="left"/>
      <w:pPr>
        <w:tabs>
          <w:tab w:val="num" w:pos="5223"/>
        </w:tabs>
        <w:ind w:left="5223" w:hanging="360"/>
      </w:pPr>
    </w:lvl>
    <w:lvl w:ilvl="7" w:tentative="1">
      <w:start w:val="1"/>
      <w:numFmt w:val="decimal"/>
      <w:lvlText w:val="%8."/>
      <w:lvlJc w:val="left"/>
      <w:pPr>
        <w:tabs>
          <w:tab w:val="num" w:pos="5943"/>
        </w:tabs>
        <w:ind w:left="5943" w:hanging="360"/>
      </w:pPr>
    </w:lvl>
    <w:lvl w:ilvl="8" w:tentative="1">
      <w:start w:val="1"/>
      <w:numFmt w:val="decimal"/>
      <w:lvlText w:val="%9."/>
      <w:lvlJc w:val="left"/>
      <w:pPr>
        <w:tabs>
          <w:tab w:val="num" w:pos="6663"/>
        </w:tabs>
        <w:ind w:left="6663" w:hanging="360"/>
      </w:pPr>
    </w:lvl>
  </w:abstractNum>
  <w:abstractNum w:abstractNumId="22" w15:restartNumberingAfterBreak="0">
    <w:nsid w:val="2BB02B09"/>
    <w:multiLevelType w:val="multilevel"/>
    <w:tmpl w:val="5692B82E"/>
    <w:lvl w:ilvl="0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</w:lvl>
    <w:lvl w:ilvl="1" w:tentative="1">
      <w:start w:val="1"/>
      <w:numFmt w:val="decimal"/>
      <w:lvlText w:val="%2."/>
      <w:lvlJc w:val="left"/>
      <w:pPr>
        <w:tabs>
          <w:tab w:val="num" w:pos="1984"/>
        </w:tabs>
        <w:ind w:left="1984" w:hanging="360"/>
      </w:pPr>
    </w:lvl>
    <w:lvl w:ilvl="2" w:tentative="1">
      <w:start w:val="1"/>
      <w:numFmt w:val="decimal"/>
      <w:lvlText w:val="%3."/>
      <w:lvlJc w:val="left"/>
      <w:pPr>
        <w:tabs>
          <w:tab w:val="num" w:pos="2704"/>
        </w:tabs>
        <w:ind w:left="2704" w:hanging="360"/>
      </w:pPr>
    </w:lvl>
    <w:lvl w:ilvl="3" w:tentative="1">
      <w:start w:val="1"/>
      <w:numFmt w:val="decimal"/>
      <w:lvlText w:val="%4."/>
      <w:lvlJc w:val="left"/>
      <w:pPr>
        <w:tabs>
          <w:tab w:val="num" w:pos="3424"/>
        </w:tabs>
        <w:ind w:left="3424" w:hanging="360"/>
      </w:pPr>
    </w:lvl>
    <w:lvl w:ilvl="4" w:tentative="1">
      <w:start w:val="1"/>
      <w:numFmt w:val="decimal"/>
      <w:lvlText w:val="%5."/>
      <w:lvlJc w:val="left"/>
      <w:pPr>
        <w:tabs>
          <w:tab w:val="num" w:pos="4144"/>
        </w:tabs>
        <w:ind w:left="4144" w:hanging="360"/>
      </w:pPr>
    </w:lvl>
    <w:lvl w:ilvl="5" w:tentative="1">
      <w:start w:val="1"/>
      <w:numFmt w:val="decimal"/>
      <w:lvlText w:val="%6."/>
      <w:lvlJc w:val="left"/>
      <w:pPr>
        <w:tabs>
          <w:tab w:val="num" w:pos="4864"/>
        </w:tabs>
        <w:ind w:left="4864" w:hanging="360"/>
      </w:pPr>
    </w:lvl>
    <w:lvl w:ilvl="6" w:tentative="1">
      <w:start w:val="1"/>
      <w:numFmt w:val="decimal"/>
      <w:lvlText w:val="%7."/>
      <w:lvlJc w:val="left"/>
      <w:pPr>
        <w:tabs>
          <w:tab w:val="num" w:pos="5584"/>
        </w:tabs>
        <w:ind w:left="5584" w:hanging="360"/>
      </w:pPr>
    </w:lvl>
    <w:lvl w:ilvl="7" w:tentative="1">
      <w:start w:val="1"/>
      <w:numFmt w:val="decimal"/>
      <w:lvlText w:val="%8."/>
      <w:lvlJc w:val="left"/>
      <w:pPr>
        <w:tabs>
          <w:tab w:val="num" w:pos="6304"/>
        </w:tabs>
        <w:ind w:left="6304" w:hanging="360"/>
      </w:pPr>
    </w:lvl>
    <w:lvl w:ilvl="8" w:tentative="1">
      <w:start w:val="1"/>
      <w:numFmt w:val="decimal"/>
      <w:lvlText w:val="%9."/>
      <w:lvlJc w:val="left"/>
      <w:pPr>
        <w:tabs>
          <w:tab w:val="num" w:pos="7024"/>
        </w:tabs>
        <w:ind w:left="7024" w:hanging="360"/>
      </w:pPr>
    </w:lvl>
  </w:abstractNum>
  <w:abstractNum w:abstractNumId="23" w15:restartNumberingAfterBreak="0">
    <w:nsid w:val="46142F06"/>
    <w:multiLevelType w:val="hybridMultilevel"/>
    <w:tmpl w:val="E5603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1E236F"/>
    <w:multiLevelType w:val="multilevel"/>
    <w:tmpl w:val="11CE6E5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760"/>
        </w:tabs>
        <w:ind w:left="7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00"/>
        </w:tabs>
        <w:ind w:left="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40"/>
        </w:tabs>
        <w:ind w:left="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40"/>
        </w:tabs>
        <w:ind w:left="1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80"/>
        </w:tabs>
        <w:ind w:left="20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480"/>
        </w:tabs>
        <w:ind w:left="2480" w:hanging="2160"/>
      </w:pPr>
      <w:rPr>
        <w:rFonts w:hint="default"/>
      </w:rPr>
    </w:lvl>
  </w:abstractNum>
  <w:abstractNum w:abstractNumId="25" w15:restartNumberingAfterBreak="0">
    <w:nsid w:val="4C8D711A"/>
    <w:multiLevelType w:val="hybridMultilevel"/>
    <w:tmpl w:val="E5603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B02F1E"/>
    <w:multiLevelType w:val="hybridMultilevel"/>
    <w:tmpl w:val="E5603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B70828"/>
    <w:multiLevelType w:val="hybridMultilevel"/>
    <w:tmpl w:val="A976C3FC"/>
    <w:lvl w:ilvl="0" w:tplc="199E1EF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8" w15:restartNumberingAfterBreak="0">
    <w:nsid w:val="4FB527DD"/>
    <w:multiLevelType w:val="hybridMultilevel"/>
    <w:tmpl w:val="FF60C7D0"/>
    <w:lvl w:ilvl="0" w:tplc="9760C89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B4C35D4"/>
    <w:multiLevelType w:val="hybridMultilevel"/>
    <w:tmpl w:val="8548BA46"/>
    <w:lvl w:ilvl="0" w:tplc="B40A57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B67DD3"/>
    <w:multiLevelType w:val="hybridMultilevel"/>
    <w:tmpl w:val="E5603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15187D"/>
    <w:multiLevelType w:val="hybridMultilevel"/>
    <w:tmpl w:val="E0FCB176"/>
    <w:lvl w:ilvl="0" w:tplc="7504948A">
      <w:start w:val="5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0071E5F"/>
    <w:multiLevelType w:val="multilevel"/>
    <w:tmpl w:val="A1B8A0E8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60"/>
        </w:tabs>
        <w:ind w:left="7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00"/>
        </w:tabs>
        <w:ind w:left="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40"/>
        </w:tabs>
        <w:ind w:left="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40"/>
        </w:tabs>
        <w:ind w:left="1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80"/>
        </w:tabs>
        <w:ind w:left="20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480"/>
        </w:tabs>
        <w:ind w:left="2480" w:hanging="2160"/>
      </w:pPr>
      <w:rPr>
        <w:rFonts w:hint="default"/>
      </w:rPr>
    </w:lvl>
  </w:abstractNum>
  <w:abstractNum w:abstractNumId="33" w15:restartNumberingAfterBreak="0">
    <w:nsid w:val="740B114A"/>
    <w:multiLevelType w:val="hybridMultilevel"/>
    <w:tmpl w:val="E5603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402990"/>
    <w:multiLevelType w:val="hybridMultilevel"/>
    <w:tmpl w:val="ACDA9A40"/>
    <w:lvl w:ilvl="0" w:tplc="11542848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10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  <w:num w:numId="4">
    <w:abstractNumId w:val="11"/>
    <w:lvlOverride w:ilvl="0">
      <w:startOverride w:val="10"/>
    </w:lvlOverride>
    <w:lvlOverride w:ilvl="1">
      <w:startOverride w:val="10"/>
    </w:lvlOverride>
    <w:lvlOverride w:ilvl="2">
      <w:startOverride w:val="10"/>
    </w:lvlOverride>
    <w:lvlOverride w:ilvl="3">
      <w:startOverride w:val="10"/>
    </w:lvlOverride>
    <w:lvlOverride w:ilvl="4">
      <w:startOverride w:val="10"/>
    </w:lvlOverride>
    <w:lvlOverride w:ilvl="5">
      <w:startOverride w:val="10"/>
    </w:lvlOverride>
    <w:lvlOverride w:ilvl="6">
      <w:startOverride w:val="10"/>
    </w:lvlOverride>
    <w:lvlOverride w:ilvl="7">
      <w:startOverride w:val="10"/>
    </w:lvlOverride>
    <w:lvlOverride w:ilvl="8">
      <w:startOverride w:val="10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1">
    <w:abstractNumId w:val="11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  <w:num w:numId="12">
    <w:abstractNumId w:val="12"/>
    <w:lvlOverride w:ilvl="0">
      <w:startOverride w:val="11"/>
    </w:lvlOverride>
    <w:lvlOverride w:ilvl="1">
      <w:startOverride w:val="11"/>
    </w:lvlOverride>
    <w:lvlOverride w:ilvl="2">
      <w:startOverride w:val="11"/>
    </w:lvlOverride>
    <w:lvlOverride w:ilvl="3">
      <w:startOverride w:val="11"/>
    </w:lvlOverride>
    <w:lvlOverride w:ilvl="4">
      <w:startOverride w:val="11"/>
    </w:lvlOverride>
    <w:lvlOverride w:ilvl="5">
      <w:startOverride w:val="11"/>
    </w:lvlOverride>
    <w:lvlOverride w:ilvl="6">
      <w:startOverride w:val="11"/>
    </w:lvlOverride>
    <w:lvlOverride w:ilvl="7">
      <w:startOverride w:val="11"/>
    </w:lvlOverride>
    <w:lvlOverride w:ilvl="8">
      <w:startOverride w:val="11"/>
    </w:lvlOverride>
  </w:num>
  <w:num w:numId="13">
    <w:abstractNumId w:val="13"/>
    <w:lvlOverride w:ilvl="0">
      <w:startOverride w:val="19"/>
    </w:lvlOverride>
    <w:lvlOverride w:ilvl="1">
      <w:startOverride w:val="19"/>
    </w:lvlOverride>
    <w:lvlOverride w:ilvl="2">
      <w:startOverride w:val="19"/>
    </w:lvlOverride>
    <w:lvlOverride w:ilvl="3">
      <w:startOverride w:val="19"/>
    </w:lvlOverride>
    <w:lvlOverride w:ilvl="4">
      <w:startOverride w:val="19"/>
    </w:lvlOverride>
    <w:lvlOverride w:ilvl="5">
      <w:startOverride w:val="19"/>
    </w:lvlOverride>
    <w:lvlOverride w:ilvl="6">
      <w:startOverride w:val="19"/>
    </w:lvlOverride>
    <w:lvlOverride w:ilvl="7">
      <w:startOverride w:val="19"/>
    </w:lvlOverride>
    <w:lvlOverride w:ilvl="8">
      <w:startOverride w:val="19"/>
    </w:lvlOverride>
  </w:num>
  <w:num w:numId="14">
    <w:abstractNumId w:val="14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5">
    <w:abstractNumId w:val="10"/>
    <w:lvlOverride w:ilvl="0">
      <w:startOverride w:val="7"/>
    </w:lvlOverride>
    <w:lvlOverride w:ilvl="1">
      <w:startOverride w:val="7"/>
    </w:lvlOverride>
    <w:lvlOverride w:ilvl="2">
      <w:startOverride w:val="7"/>
    </w:lvlOverride>
    <w:lvlOverride w:ilvl="3">
      <w:startOverride w:val="7"/>
    </w:lvlOverride>
    <w:lvlOverride w:ilvl="4">
      <w:startOverride w:val="7"/>
    </w:lvlOverride>
    <w:lvlOverride w:ilvl="5">
      <w:startOverride w:val="7"/>
    </w:lvlOverride>
    <w:lvlOverride w:ilvl="6">
      <w:startOverride w:val="7"/>
    </w:lvlOverride>
    <w:lvlOverride w:ilvl="7">
      <w:startOverride w:val="7"/>
    </w:lvlOverride>
    <w:lvlOverride w:ilvl="8">
      <w:startOverride w:val="7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8">
    <w:abstractNumId w:val="13"/>
    <w:lvlOverride w:ilvl="0">
      <w:startOverride w:val="7"/>
    </w:lvlOverride>
    <w:lvlOverride w:ilvl="1">
      <w:startOverride w:val="7"/>
    </w:lvlOverride>
    <w:lvlOverride w:ilvl="2">
      <w:startOverride w:val="7"/>
    </w:lvlOverride>
    <w:lvlOverride w:ilvl="3">
      <w:startOverride w:val="7"/>
    </w:lvlOverride>
    <w:lvlOverride w:ilvl="4">
      <w:startOverride w:val="7"/>
    </w:lvlOverride>
    <w:lvlOverride w:ilvl="5">
      <w:startOverride w:val="7"/>
    </w:lvlOverride>
    <w:lvlOverride w:ilvl="6">
      <w:startOverride w:val="7"/>
    </w:lvlOverride>
    <w:lvlOverride w:ilvl="7">
      <w:startOverride w:val="7"/>
    </w:lvlOverride>
    <w:lvlOverride w:ilvl="8">
      <w:startOverride w:val="7"/>
    </w:lvlOverride>
  </w:num>
  <w:num w:numId="19">
    <w:abstractNumId w:val="14"/>
    <w:lvlOverride w:ilvl="0">
      <w:startOverride w:val="10"/>
    </w:lvlOverride>
    <w:lvlOverride w:ilvl="1">
      <w:startOverride w:val="10"/>
    </w:lvlOverride>
    <w:lvlOverride w:ilvl="2">
      <w:startOverride w:val="10"/>
    </w:lvlOverride>
    <w:lvlOverride w:ilvl="3">
      <w:startOverride w:val="10"/>
    </w:lvlOverride>
    <w:lvlOverride w:ilvl="4">
      <w:startOverride w:val="10"/>
    </w:lvlOverride>
    <w:lvlOverride w:ilvl="5">
      <w:startOverride w:val="10"/>
    </w:lvlOverride>
    <w:lvlOverride w:ilvl="6">
      <w:startOverride w:val="10"/>
    </w:lvlOverride>
    <w:lvlOverride w:ilvl="7">
      <w:startOverride w:val="10"/>
    </w:lvlOverride>
    <w:lvlOverride w:ilvl="8">
      <w:startOverride w:val="10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7"/>
    </w:lvlOverride>
    <w:lvlOverride w:ilvl="1">
      <w:startOverride w:val="7"/>
    </w:lvlOverride>
    <w:lvlOverride w:ilvl="2">
      <w:startOverride w:val="7"/>
    </w:lvlOverride>
    <w:lvlOverride w:ilvl="3">
      <w:startOverride w:val="7"/>
    </w:lvlOverride>
    <w:lvlOverride w:ilvl="4">
      <w:startOverride w:val="7"/>
    </w:lvlOverride>
    <w:lvlOverride w:ilvl="5">
      <w:startOverride w:val="7"/>
    </w:lvlOverride>
    <w:lvlOverride w:ilvl="6">
      <w:startOverride w:val="7"/>
    </w:lvlOverride>
    <w:lvlOverride w:ilvl="7">
      <w:startOverride w:val="7"/>
    </w:lvlOverride>
    <w:lvlOverride w:ilvl="8">
      <w:startOverride w:val="7"/>
    </w:lvlOverride>
  </w:num>
  <w:num w:numId="22">
    <w:abstractNumId w:val="24"/>
  </w:num>
  <w:num w:numId="23">
    <w:abstractNumId w:val="32"/>
  </w:num>
  <w:num w:numId="24">
    <w:abstractNumId w:val="22"/>
  </w:num>
  <w:num w:numId="25">
    <w:abstractNumId w:val="21"/>
  </w:num>
  <w:num w:numId="26">
    <w:abstractNumId w:val="20"/>
  </w:num>
  <w:num w:numId="27">
    <w:abstractNumId w:val="9"/>
  </w:num>
  <w:num w:numId="28">
    <w:abstractNumId w:val="7"/>
  </w:num>
  <w:num w:numId="29">
    <w:abstractNumId w:val="6"/>
  </w:num>
  <w:num w:numId="30">
    <w:abstractNumId w:val="5"/>
  </w:num>
  <w:num w:numId="31">
    <w:abstractNumId w:val="4"/>
  </w:num>
  <w:num w:numId="32">
    <w:abstractNumId w:val="8"/>
  </w:num>
  <w:num w:numId="33">
    <w:abstractNumId w:val="3"/>
  </w:num>
  <w:num w:numId="34">
    <w:abstractNumId w:val="2"/>
  </w:num>
  <w:num w:numId="35">
    <w:abstractNumId w:val="1"/>
  </w:num>
  <w:num w:numId="36">
    <w:abstractNumId w:val="0"/>
  </w:num>
  <w:num w:numId="37">
    <w:abstractNumId w:val="34"/>
  </w:num>
  <w:num w:numId="38">
    <w:abstractNumId w:val="18"/>
  </w:num>
  <w:num w:numId="39">
    <w:abstractNumId w:val="31"/>
  </w:num>
  <w:num w:numId="40">
    <w:abstractNumId w:val="28"/>
  </w:num>
  <w:num w:numId="41">
    <w:abstractNumId w:val="27"/>
  </w:num>
  <w:num w:numId="42">
    <w:abstractNumId w:val="29"/>
  </w:num>
  <w:num w:numId="43">
    <w:abstractNumId w:val="25"/>
  </w:num>
  <w:num w:numId="44">
    <w:abstractNumId w:val="33"/>
  </w:num>
  <w:num w:numId="45">
    <w:abstractNumId w:val="17"/>
  </w:num>
  <w:num w:numId="46">
    <w:abstractNumId w:val="19"/>
  </w:num>
  <w:num w:numId="47">
    <w:abstractNumId w:val="30"/>
  </w:num>
  <w:num w:numId="48">
    <w:abstractNumId w:val="26"/>
  </w:num>
  <w:num w:numId="4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232E1E"/>
    <w:rsid w:val="00000C5A"/>
    <w:rsid w:val="000037D2"/>
    <w:rsid w:val="0000499F"/>
    <w:rsid w:val="0000506C"/>
    <w:rsid w:val="0001107B"/>
    <w:rsid w:val="00012E03"/>
    <w:rsid w:val="00013743"/>
    <w:rsid w:val="0001747A"/>
    <w:rsid w:val="000259F4"/>
    <w:rsid w:val="00031CFF"/>
    <w:rsid w:val="0003334A"/>
    <w:rsid w:val="00037221"/>
    <w:rsid w:val="00037D03"/>
    <w:rsid w:val="000440EC"/>
    <w:rsid w:val="0004490D"/>
    <w:rsid w:val="00047615"/>
    <w:rsid w:val="00050015"/>
    <w:rsid w:val="00050131"/>
    <w:rsid w:val="00050283"/>
    <w:rsid w:val="0005071B"/>
    <w:rsid w:val="00050DD6"/>
    <w:rsid w:val="00051518"/>
    <w:rsid w:val="00052976"/>
    <w:rsid w:val="0005355C"/>
    <w:rsid w:val="00054048"/>
    <w:rsid w:val="00055427"/>
    <w:rsid w:val="00056777"/>
    <w:rsid w:val="0005797D"/>
    <w:rsid w:val="00057D68"/>
    <w:rsid w:val="00062B84"/>
    <w:rsid w:val="00063072"/>
    <w:rsid w:val="00065790"/>
    <w:rsid w:val="0006642E"/>
    <w:rsid w:val="000752A2"/>
    <w:rsid w:val="00076433"/>
    <w:rsid w:val="00081AE0"/>
    <w:rsid w:val="00083823"/>
    <w:rsid w:val="000844A0"/>
    <w:rsid w:val="00091CDF"/>
    <w:rsid w:val="000921AD"/>
    <w:rsid w:val="000961F3"/>
    <w:rsid w:val="000A0082"/>
    <w:rsid w:val="000A01E7"/>
    <w:rsid w:val="000A275E"/>
    <w:rsid w:val="000A5C42"/>
    <w:rsid w:val="000B0367"/>
    <w:rsid w:val="000B4F5F"/>
    <w:rsid w:val="000B71BB"/>
    <w:rsid w:val="000C2256"/>
    <w:rsid w:val="000C3C5E"/>
    <w:rsid w:val="000C41DA"/>
    <w:rsid w:val="000D3D42"/>
    <w:rsid w:val="000D67E5"/>
    <w:rsid w:val="000D7352"/>
    <w:rsid w:val="000E0657"/>
    <w:rsid w:val="000E2792"/>
    <w:rsid w:val="000E2BB0"/>
    <w:rsid w:val="000E3523"/>
    <w:rsid w:val="000E5D9E"/>
    <w:rsid w:val="00102B22"/>
    <w:rsid w:val="0010721C"/>
    <w:rsid w:val="0011058D"/>
    <w:rsid w:val="0011060A"/>
    <w:rsid w:val="0011569E"/>
    <w:rsid w:val="00115BAA"/>
    <w:rsid w:val="00116EBD"/>
    <w:rsid w:val="00120E0F"/>
    <w:rsid w:val="00126B73"/>
    <w:rsid w:val="00135ED7"/>
    <w:rsid w:val="00154AE0"/>
    <w:rsid w:val="00157585"/>
    <w:rsid w:val="00160891"/>
    <w:rsid w:val="00162ABB"/>
    <w:rsid w:val="001645BF"/>
    <w:rsid w:val="001719B6"/>
    <w:rsid w:val="00175BAB"/>
    <w:rsid w:val="0017611D"/>
    <w:rsid w:val="0017700E"/>
    <w:rsid w:val="00177351"/>
    <w:rsid w:val="0018027D"/>
    <w:rsid w:val="00180C7B"/>
    <w:rsid w:val="0018664A"/>
    <w:rsid w:val="00187BFA"/>
    <w:rsid w:val="00190268"/>
    <w:rsid w:val="00191583"/>
    <w:rsid w:val="00191821"/>
    <w:rsid w:val="001929C7"/>
    <w:rsid w:val="001955A8"/>
    <w:rsid w:val="001A02DB"/>
    <w:rsid w:val="001A0495"/>
    <w:rsid w:val="001A6EEA"/>
    <w:rsid w:val="001B38F4"/>
    <w:rsid w:val="001B52DD"/>
    <w:rsid w:val="001B6EBF"/>
    <w:rsid w:val="001C16DA"/>
    <w:rsid w:val="001C24F2"/>
    <w:rsid w:val="001C29CA"/>
    <w:rsid w:val="001C4A31"/>
    <w:rsid w:val="001C7EAB"/>
    <w:rsid w:val="001D2A2C"/>
    <w:rsid w:val="001D3375"/>
    <w:rsid w:val="001D3B5E"/>
    <w:rsid w:val="001D3CF0"/>
    <w:rsid w:val="001D4B64"/>
    <w:rsid w:val="001D7609"/>
    <w:rsid w:val="001E3A3F"/>
    <w:rsid w:val="001E5CE1"/>
    <w:rsid w:val="001E67B8"/>
    <w:rsid w:val="001E68B0"/>
    <w:rsid w:val="001E70F1"/>
    <w:rsid w:val="001F0938"/>
    <w:rsid w:val="001F295A"/>
    <w:rsid w:val="001F5537"/>
    <w:rsid w:val="00200DBF"/>
    <w:rsid w:val="00203998"/>
    <w:rsid w:val="00204BD4"/>
    <w:rsid w:val="0021031B"/>
    <w:rsid w:val="00211B78"/>
    <w:rsid w:val="00211CE7"/>
    <w:rsid w:val="00213A52"/>
    <w:rsid w:val="00216C49"/>
    <w:rsid w:val="0022072B"/>
    <w:rsid w:val="00220E0F"/>
    <w:rsid w:val="00223896"/>
    <w:rsid w:val="0022462F"/>
    <w:rsid w:val="00232E1E"/>
    <w:rsid w:val="00233D03"/>
    <w:rsid w:val="00233EB1"/>
    <w:rsid w:val="00240C14"/>
    <w:rsid w:val="00242789"/>
    <w:rsid w:val="002456F3"/>
    <w:rsid w:val="00250803"/>
    <w:rsid w:val="00251163"/>
    <w:rsid w:val="00251EF1"/>
    <w:rsid w:val="00253616"/>
    <w:rsid w:val="00264EB5"/>
    <w:rsid w:val="00264F62"/>
    <w:rsid w:val="00267D02"/>
    <w:rsid w:val="002705F9"/>
    <w:rsid w:val="0027068F"/>
    <w:rsid w:val="0027639A"/>
    <w:rsid w:val="00282515"/>
    <w:rsid w:val="0028666D"/>
    <w:rsid w:val="00293466"/>
    <w:rsid w:val="00294807"/>
    <w:rsid w:val="002A39B6"/>
    <w:rsid w:val="002B1846"/>
    <w:rsid w:val="002B55D1"/>
    <w:rsid w:val="002B687B"/>
    <w:rsid w:val="002C04E9"/>
    <w:rsid w:val="002C1090"/>
    <w:rsid w:val="002C22DC"/>
    <w:rsid w:val="002C2992"/>
    <w:rsid w:val="002C35D7"/>
    <w:rsid w:val="002C65D9"/>
    <w:rsid w:val="002D5709"/>
    <w:rsid w:val="002E1EEA"/>
    <w:rsid w:val="002E35FC"/>
    <w:rsid w:val="002F1DE4"/>
    <w:rsid w:val="002F2908"/>
    <w:rsid w:val="002F403B"/>
    <w:rsid w:val="002F76DB"/>
    <w:rsid w:val="00303FD5"/>
    <w:rsid w:val="00317B85"/>
    <w:rsid w:val="00330645"/>
    <w:rsid w:val="00332061"/>
    <w:rsid w:val="003353BB"/>
    <w:rsid w:val="003365C8"/>
    <w:rsid w:val="0034367C"/>
    <w:rsid w:val="00343768"/>
    <w:rsid w:val="00345529"/>
    <w:rsid w:val="00352D17"/>
    <w:rsid w:val="00353DDC"/>
    <w:rsid w:val="00356773"/>
    <w:rsid w:val="00360245"/>
    <w:rsid w:val="003621A2"/>
    <w:rsid w:val="0036413F"/>
    <w:rsid w:val="0036751C"/>
    <w:rsid w:val="00373A36"/>
    <w:rsid w:val="00375A38"/>
    <w:rsid w:val="00380E89"/>
    <w:rsid w:val="0038495F"/>
    <w:rsid w:val="00385E38"/>
    <w:rsid w:val="003864AB"/>
    <w:rsid w:val="00386B5D"/>
    <w:rsid w:val="00387B50"/>
    <w:rsid w:val="003908E5"/>
    <w:rsid w:val="003918E4"/>
    <w:rsid w:val="00393D1F"/>
    <w:rsid w:val="003A6714"/>
    <w:rsid w:val="003B46F6"/>
    <w:rsid w:val="003C31CB"/>
    <w:rsid w:val="003C3BE1"/>
    <w:rsid w:val="003C4D73"/>
    <w:rsid w:val="003C4E36"/>
    <w:rsid w:val="003D1261"/>
    <w:rsid w:val="003D4AF1"/>
    <w:rsid w:val="003D54CE"/>
    <w:rsid w:val="003D749D"/>
    <w:rsid w:val="003E1C8D"/>
    <w:rsid w:val="003E255D"/>
    <w:rsid w:val="003E3A50"/>
    <w:rsid w:val="003E4FFA"/>
    <w:rsid w:val="003E5765"/>
    <w:rsid w:val="003E5863"/>
    <w:rsid w:val="003E64E9"/>
    <w:rsid w:val="003E7D65"/>
    <w:rsid w:val="003F039C"/>
    <w:rsid w:val="003F2CA7"/>
    <w:rsid w:val="003F2E7E"/>
    <w:rsid w:val="00401A1B"/>
    <w:rsid w:val="004070FD"/>
    <w:rsid w:val="0040743B"/>
    <w:rsid w:val="0041008B"/>
    <w:rsid w:val="00411D2C"/>
    <w:rsid w:val="00412AFD"/>
    <w:rsid w:val="00415945"/>
    <w:rsid w:val="00420585"/>
    <w:rsid w:val="00420BCD"/>
    <w:rsid w:val="00420F4C"/>
    <w:rsid w:val="00421241"/>
    <w:rsid w:val="00423058"/>
    <w:rsid w:val="00423BC0"/>
    <w:rsid w:val="0044540E"/>
    <w:rsid w:val="004460BE"/>
    <w:rsid w:val="00447F88"/>
    <w:rsid w:val="0045123B"/>
    <w:rsid w:val="00454FB6"/>
    <w:rsid w:val="004579D8"/>
    <w:rsid w:val="00473353"/>
    <w:rsid w:val="00473423"/>
    <w:rsid w:val="00477228"/>
    <w:rsid w:val="00481891"/>
    <w:rsid w:val="004845A2"/>
    <w:rsid w:val="0048499A"/>
    <w:rsid w:val="004851E1"/>
    <w:rsid w:val="00486D97"/>
    <w:rsid w:val="00487415"/>
    <w:rsid w:val="00491785"/>
    <w:rsid w:val="00492497"/>
    <w:rsid w:val="00492B52"/>
    <w:rsid w:val="004A114C"/>
    <w:rsid w:val="004A1500"/>
    <w:rsid w:val="004A3631"/>
    <w:rsid w:val="004A3DB0"/>
    <w:rsid w:val="004A6E03"/>
    <w:rsid w:val="004A7F3D"/>
    <w:rsid w:val="004B3BA5"/>
    <w:rsid w:val="004B4684"/>
    <w:rsid w:val="004C056D"/>
    <w:rsid w:val="004C0C1C"/>
    <w:rsid w:val="004C5C0D"/>
    <w:rsid w:val="004D4964"/>
    <w:rsid w:val="004D6C39"/>
    <w:rsid w:val="004E07D3"/>
    <w:rsid w:val="004E4202"/>
    <w:rsid w:val="004E5ACA"/>
    <w:rsid w:val="004F56AC"/>
    <w:rsid w:val="00512BF4"/>
    <w:rsid w:val="0052048F"/>
    <w:rsid w:val="00520515"/>
    <w:rsid w:val="00521F5B"/>
    <w:rsid w:val="005230DF"/>
    <w:rsid w:val="0052363A"/>
    <w:rsid w:val="00533A2E"/>
    <w:rsid w:val="00535B07"/>
    <w:rsid w:val="005421AA"/>
    <w:rsid w:val="00544476"/>
    <w:rsid w:val="00547F08"/>
    <w:rsid w:val="005635BF"/>
    <w:rsid w:val="00574418"/>
    <w:rsid w:val="005762DE"/>
    <w:rsid w:val="0057681D"/>
    <w:rsid w:val="00581827"/>
    <w:rsid w:val="00582303"/>
    <w:rsid w:val="005825D3"/>
    <w:rsid w:val="00583718"/>
    <w:rsid w:val="00585C89"/>
    <w:rsid w:val="0059396E"/>
    <w:rsid w:val="00593BA7"/>
    <w:rsid w:val="0059406E"/>
    <w:rsid w:val="005945B0"/>
    <w:rsid w:val="00594FCA"/>
    <w:rsid w:val="005A1A25"/>
    <w:rsid w:val="005A26A1"/>
    <w:rsid w:val="005C3F6B"/>
    <w:rsid w:val="005C5C12"/>
    <w:rsid w:val="005C72B4"/>
    <w:rsid w:val="005D00A1"/>
    <w:rsid w:val="005D0719"/>
    <w:rsid w:val="005D2BEF"/>
    <w:rsid w:val="005D5102"/>
    <w:rsid w:val="005E2911"/>
    <w:rsid w:val="005E2FEC"/>
    <w:rsid w:val="005E558C"/>
    <w:rsid w:val="005F0D0B"/>
    <w:rsid w:val="005F48AB"/>
    <w:rsid w:val="006021FE"/>
    <w:rsid w:val="00602FA6"/>
    <w:rsid w:val="00604F3A"/>
    <w:rsid w:val="00614CC7"/>
    <w:rsid w:val="00620DA6"/>
    <w:rsid w:val="00621DD0"/>
    <w:rsid w:val="00622166"/>
    <w:rsid w:val="006242CD"/>
    <w:rsid w:val="006268E4"/>
    <w:rsid w:val="006314DE"/>
    <w:rsid w:val="00632308"/>
    <w:rsid w:val="00636442"/>
    <w:rsid w:val="00637C25"/>
    <w:rsid w:val="00642EB0"/>
    <w:rsid w:val="006430D9"/>
    <w:rsid w:val="00653076"/>
    <w:rsid w:val="00655961"/>
    <w:rsid w:val="00663B40"/>
    <w:rsid w:val="00665573"/>
    <w:rsid w:val="006712F5"/>
    <w:rsid w:val="00677A16"/>
    <w:rsid w:val="00680A6B"/>
    <w:rsid w:val="00682364"/>
    <w:rsid w:val="006843AB"/>
    <w:rsid w:val="006906CC"/>
    <w:rsid w:val="0069408F"/>
    <w:rsid w:val="006A0458"/>
    <w:rsid w:val="006B1A88"/>
    <w:rsid w:val="006B37AE"/>
    <w:rsid w:val="006B4026"/>
    <w:rsid w:val="006C1FC9"/>
    <w:rsid w:val="006C5A41"/>
    <w:rsid w:val="006C6C9A"/>
    <w:rsid w:val="006D0052"/>
    <w:rsid w:val="006D3893"/>
    <w:rsid w:val="006D5A34"/>
    <w:rsid w:val="006D5B02"/>
    <w:rsid w:val="006D6E6A"/>
    <w:rsid w:val="006D7AAF"/>
    <w:rsid w:val="006E1155"/>
    <w:rsid w:val="006E1BD3"/>
    <w:rsid w:val="006E3A17"/>
    <w:rsid w:val="006E4B7D"/>
    <w:rsid w:val="006E5835"/>
    <w:rsid w:val="006E5E67"/>
    <w:rsid w:val="006E5ED7"/>
    <w:rsid w:val="006E6EB2"/>
    <w:rsid w:val="006F330D"/>
    <w:rsid w:val="006F560B"/>
    <w:rsid w:val="006F6D55"/>
    <w:rsid w:val="007065E1"/>
    <w:rsid w:val="007068D3"/>
    <w:rsid w:val="00710B11"/>
    <w:rsid w:val="00711716"/>
    <w:rsid w:val="007122BC"/>
    <w:rsid w:val="00713A81"/>
    <w:rsid w:val="007175FA"/>
    <w:rsid w:val="007215BD"/>
    <w:rsid w:val="00722C43"/>
    <w:rsid w:val="00723475"/>
    <w:rsid w:val="00725146"/>
    <w:rsid w:val="00730057"/>
    <w:rsid w:val="007307E0"/>
    <w:rsid w:val="00732296"/>
    <w:rsid w:val="00742495"/>
    <w:rsid w:val="00742AC1"/>
    <w:rsid w:val="00744F2D"/>
    <w:rsid w:val="00746362"/>
    <w:rsid w:val="007474F1"/>
    <w:rsid w:val="0075003E"/>
    <w:rsid w:val="00752EC1"/>
    <w:rsid w:val="00755708"/>
    <w:rsid w:val="00755D40"/>
    <w:rsid w:val="00760766"/>
    <w:rsid w:val="00761696"/>
    <w:rsid w:val="00763044"/>
    <w:rsid w:val="00765FEC"/>
    <w:rsid w:val="007663AA"/>
    <w:rsid w:val="00774542"/>
    <w:rsid w:val="007760DE"/>
    <w:rsid w:val="00776CDD"/>
    <w:rsid w:val="0077786B"/>
    <w:rsid w:val="007801E2"/>
    <w:rsid w:val="0078068B"/>
    <w:rsid w:val="00782285"/>
    <w:rsid w:val="00783265"/>
    <w:rsid w:val="00783502"/>
    <w:rsid w:val="007900ED"/>
    <w:rsid w:val="00791EE2"/>
    <w:rsid w:val="007933DA"/>
    <w:rsid w:val="007974E0"/>
    <w:rsid w:val="007A0013"/>
    <w:rsid w:val="007A283D"/>
    <w:rsid w:val="007A6EEB"/>
    <w:rsid w:val="007D02DE"/>
    <w:rsid w:val="007D1BB7"/>
    <w:rsid w:val="007D6D8B"/>
    <w:rsid w:val="007D7B18"/>
    <w:rsid w:val="007E473F"/>
    <w:rsid w:val="007E5EDC"/>
    <w:rsid w:val="00803AE2"/>
    <w:rsid w:val="00804CF7"/>
    <w:rsid w:val="00806402"/>
    <w:rsid w:val="008226E1"/>
    <w:rsid w:val="008255B7"/>
    <w:rsid w:val="008310C0"/>
    <w:rsid w:val="00840838"/>
    <w:rsid w:val="00843034"/>
    <w:rsid w:val="0084546E"/>
    <w:rsid w:val="00851249"/>
    <w:rsid w:val="0085143C"/>
    <w:rsid w:val="00852EC1"/>
    <w:rsid w:val="008534E9"/>
    <w:rsid w:val="00856230"/>
    <w:rsid w:val="0086209C"/>
    <w:rsid w:val="008629C0"/>
    <w:rsid w:val="00862E07"/>
    <w:rsid w:val="0086572F"/>
    <w:rsid w:val="0087114C"/>
    <w:rsid w:val="00872033"/>
    <w:rsid w:val="008954AD"/>
    <w:rsid w:val="008969CA"/>
    <w:rsid w:val="00896C95"/>
    <w:rsid w:val="00896E84"/>
    <w:rsid w:val="008A10B4"/>
    <w:rsid w:val="008A5182"/>
    <w:rsid w:val="008A72CD"/>
    <w:rsid w:val="008C04A3"/>
    <w:rsid w:val="008C09CA"/>
    <w:rsid w:val="008C27BB"/>
    <w:rsid w:val="008C301C"/>
    <w:rsid w:val="008C5D49"/>
    <w:rsid w:val="008C7D50"/>
    <w:rsid w:val="008D415D"/>
    <w:rsid w:val="008D4CBD"/>
    <w:rsid w:val="008E0FC9"/>
    <w:rsid w:val="008E1171"/>
    <w:rsid w:val="008E6884"/>
    <w:rsid w:val="008E7F49"/>
    <w:rsid w:val="008F214C"/>
    <w:rsid w:val="008F3D7B"/>
    <w:rsid w:val="008F70B0"/>
    <w:rsid w:val="00902837"/>
    <w:rsid w:val="00903234"/>
    <w:rsid w:val="0090699E"/>
    <w:rsid w:val="00906AB0"/>
    <w:rsid w:val="009076A9"/>
    <w:rsid w:val="00916365"/>
    <w:rsid w:val="009166BD"/>
    <w:rsid w:val="00916E56"/>
    <w:rsid w:val="00925AC7"/>
    <w:rsid w:val="009278C1"/>
    <w:rsid w:val="009312A8"/>
    <w:rsid w:val="009319FA"/>
    <w:rsid w:val="00937D18"/>
    <w:rsid w:val="009401E9"/>
    <w:rsid w:val="009406CD"/>
    <w:rsid w:val="00940915"/>
    <w:rsid w:val="00944B3A"/>
    <w:rsid w:val="009501B5"/>
    <w:rsid w:val="00951A52"/>
    <w:rsid w:val="00954BB9"/>
    <w:rsid w:val="00956AC4"/>
    <w:rsid w:val="00962EDA"/>
    <w:rsid w:val="00964910"/>
    <w:rsid w:val="00965488"/>
    <w:rsid w:val="00965F24"/>
    <w:rsid w:val="00972478"/>
    <w:rsid w:val="009750A7"/>
    <w:rsid w:val="009752D8"/>
    <w:rsid w:val="00983528"/>
    <w:rsid w:val="00983901"/>
    <w:rsid w:val="009868AB"/>
    <w:rsid w:val="00986F47"/>
    <w:rsid w:val="00993960"/>
    <w:rsid w:val="009947C8"/>
    <w:rsid w:val="009959E7"/>
    <w:rsid w:val="009B030D"/>
    <w:rsid w:val="009B2E5D"/>
    <w:rsid w:val="009C0141"/>
    <w:rsid w:val="009C01A1"/>
    <w:rsid w:val="009C0DAA"/>
    <w:rsid w:val="009C3F91"/>
    <w:rsid w:val="009C6AA7"/>
    <w:rsid w:val="009D3526"/>
    <w:rsid w:val="009D57E3"/>
    <w:rsid w:val="009D7E44"/>
    <w:rsid w:val="009E6116"/>
    <w:rsid w:val="009E688A"/>
    <w:rsid w:val="009F3D2A"/>
    <w:rsid w:val="009F5F2E"/>
    <w:rsid w:val="00A01AD7"/>
    <w:rsid w:val="00A06220"/>
    <w:rsid w:val="00A07902"/>
    <w:rsid w:val="00A14D85"/>
    <w:rsid w:val="00A21096"/>
    <w:rsid w:val="00A2159C"/>
    <w:rsid w:val="00A233B0"/>
    <w:rsid w:val="00A2692D"/>
    <w:rsid w:val="00A31C9F"/>
    <w:rsid w:val="00A37DB5"/>
    <w:rsid w:val="00A47534"/>
    <w:rsid w:val="00A50284"/>
    <w:rsid w:val="00A50398"/>
    <w:rsid w:val="00A50F7B"/>
    <w:rsid w:val="00A53E57"/>
    <w:rsid w:val="00A540F4"/>
    <w:rsid w:val="00A60D6E"/>
    <w:rsid w:val="00A65366"/>
    <w:rsid w:val="00A65817"/>
    <w:rsid w:val="00A66A13"/>
    <w:rsid w:val="00A70D1D"/>
    <w:rsid w:val="00A70DEF"/>
    <w:rsid w:val="00A716D3"/>
    <w:rsid w:val="00A758F1"/>
    <w:rsid w:val="00A75C90"/>
    <w:rsid w:val="00A76994"/>
    <w:rsid w:val="00A8367F"/>
    <w:rsid w:val="00A83E2B"/>
    <w:rsid w:val="00A84548"/>
    <w:rsid w:val="00A908D0"/>
    <w:rsid w:val="00A91689"/>
    <w:rsid w:val="00A92068"/>
    <w:rsid w:val="00A96577"/>
    <w:rsid w:val="00A969BE"/>
    <w:rsid w:val="00AA1A1E"/>
    <w:rsid w:val="00AA1A46"/>
    <w:rsid w:val="00AA7726"/>
    <w:rsid w:val="00AB0341"/>
    <w:rsid w:val="00AB21E8"/>
    <w:rsid w:val="00AB2B3F"/>
    <w:rsid w:val="00AB45A7"/>
    <w:rsid w:val="00AB6B89"/>
    <w:rsid w:val="00AB774B"/>
    <w:rsid w:val="00AC477F"/>
    <w:rsid w:val="00AD6918"/>
    <w:rsid w:val="00AE12AD"/>
    <w:rsid w:val="00AE2E19"/>
    <w:rsid w:val="00AE3264"/>
    <w:rsid w:val="00AE57FC"/>
    <w:rsid w:val="00AE691E"/>
    <w:rsid w:val="00AE76F2"/>
    <w:rsid w:val="00AF15BC"/>
    <w:rsid w:val="00AF4A5B"/>
    <w:rsid w:val="00B06466"/>
    <w:rsid w:val="00B3733B"/>
    <w:rsid w:val="00B41CD3"/>
    <w:rsid w:val="00B42126"/>
    <w:rsid w:val="00B4478A"/>
    <w:rsid w:val="00B60C67"/>
    <w:rsid w:val="00B65DF4"/>
    <w:rsid w:val="00B70F27"/>
    <w:rsid w:val="00B74AD6"/>
    <w:rsid w:val="00B75C24"/>
    <w:rsid w:val="00B803A1"/>
    <w:rsid w:val="00B83254"/>
    <w:rsid w:val="00B8454A"/>
    <w:rsid w:val="00B90D1A"/>
    <w:rsid w:val="00B90FA9"/>
    <w:rsid w:val="00B91512"/>
    <w:rsid w:val="00B915D9"/>
    <w:rsid w:val="00B92337"/>
    <w:rsid w:val="00B96CC4"/>
    <w:rsid w:val="00BA2CE2"/>
    <w:rsid w:val="00BA2E7C"/>
    <w:rsid w:val="00BB0225"/>
    <w:rsid w:val="00BB1C9F"/>
    <w:rsid w:val="00BB3A27"/>
    <w:rsid w:val="00BB449C"/>
    <w:rsid w:val="00BB46F7"/>
    <w:rsid w:val="00BB552F"/>
    <w:rsid w:val="00BB6601"/>
    <w:rsid w:val="00BB6E09"/>
    <w:rsid w:val="00BB6F87"/>
    <w:rsid w:val="00BD0D6E"/>
    <w:rsid w:val="00BD0EDA"/>
    <w:rsid w:val="00BD21D9"/>
    <w:rsid w:val="00BD26AE"/>
    <w:rsid w:val="00BD4C31"/>
    <w:rsid w:val="00BD4D21"/>
    <w:rsid w:val="00BD5FED"/>
    <w:rsid w:val="00BD78F4"/>
    <w:rsid w:val="00BD7D28"/>
    <w:rsid w:val="00BF007B"/>
    <w:rsid w:val="00BF1CF6"/>
    <w:rsid w:val="00BF26E0"/>
    <w:rsid w:val="00BF4553"/>
    <w:rsid w:val="00BF5EFC"/>
    <w:rsid w:val="00C13ED8"/>
    <w:rsid w:val="00C14E79"/>
    <w:rsid w:val="00C210A9"/>
    <w:rsid w:val="00C33598"/>
    <w:rsid w:val="00C34211"/>
    <w:rsid w:val="00C347F2"/>
    <w:rsid w:val="00C365D5"/>
    <w:rsid w:val="00C37A88"/>
    <w:rsid w:val="00C402DA"/>
    <w:rsid w:val="00C47CF2"/>
    <w:rsid w:val="00C52251"/>
    <w:rsid w:val="00C628AF"/>
    <w:rsid w:val="00C633C7"/>
    <w:rsid w:val="00C63CC4"/>
    <w:rsid w:val="00C660B8"/>
    <w:rsid w:val="00C72382"/>
    <w:rsid w:val="00C73AEA"/>
    <w:rsid w:val="00C80C27"/>
    <w:rsid w:val="00C8664E"/>
    <w:rsid w:val="00C91A3A"/>
    <w:rsid w:val="00C91DD0"/>
    <w:rsid w:val="00C96EDA"/>
    <w:rsid w:val="00C96FC4"/>
    <w:rsid w:val="00C97012"/>
    <w:rsid w:val="00C97D5D"/>
    <w:rsid w:val="00C97E82"/>
    <w:rsid w:val="00CA0030"/>
    <w:rsid w:val="00CA1CCB"/>
    <w:rsid w:val="00CA3E3F"/>
    <w:rsid w:val="00CA7C74"/>
    <w:rsid w:val="00CB023A"/>
    <w:rsid w:val="00CB244E"/>
    <w:rsid w:val="00CB2DC9"/>
    <w:rsid w:val="00CB4DCA"/>
    <w:rsid w:val="00CB67D0"/>
    <w:rsid w:val="00CC2CB2"/>
    <w:rsid w:val="00CD22DD"/>
    <w:rsid w:val="00CD34E3"/>
    <w:rsid w:val="00CD4688"/>
    <w:rsid w:val="00CD58B3"/>
    <w:rsid w:val="00CD628F"/>
    <w:rsid w:val="00CD74E8"/>
    <w:rsid w:val="00CE2F64"/>
    <w:rsid w:val="00CE3C73"/>
    <w:rsid w:val="00CE526D"/>
    <w:rsid w:val="00CE5529"/>
    <w:rsid w:val="00CE6397"/>
    <w:rsid w:val="00CF1ECD"/>
    <w:rsid w:val="00CF38BB"/>
    <w:rsid w:val="00CF3E91"/>
    <w:rsid w:val="00CF4D43"/>
    <w:rsid w:val="00CF61E3"/>
    <w:rsid w:val="00D006ED"/>
    <w:rsid w:val="00D07B30"/>
    <w:rsid w:val="00D10B02"/>
    <w:rsid w:val="00D12E54"/>
    <w:rsid w:val="00D158CA"/>
    <w:rsid w:val="00D21008"/>
    <w:rsid w:val="00D22EAE"/>
    <w:rsid w:val="00D2518F"/>
    <w:rsid w:val="00D31F80"/>
    <w:rsid w:val="00D32A7E"/>
    <w:rsid w:val="00D33E2B"/>
    <w:rsid w:val="00D3450D"/>
    <w:rsid w:val="00D352A9"/>
    <w:rsid w:val="00D35719"/>
    <w:rsid w:val="00D47A5A"/>
    <w:rsid w:val="00D54D8F"/>
    <w:rsid w:val="00D57972"/>
    <w:rsid w:val="00D606EE"/>
    <w:rsid w:val="00D6151A"/>
    <w:rsid w:val="00D67C70"/>
    <w:rsid w:val="00D723FC"/>
    <w:rsid w:val="00D820A3"/>
    <w:rsid w:val="00D82A3B"/>
    <w:rsid w:val="00D8310C"/>
    <w:rsid w:val="00D855F0"/>
    <w:rsid w:val="00D90548"/>
    <w:rsid w:val="00D90F21"/>
    <w:rsid w:val="00D95C2E"/>
    <w:rsid w:val="00D96633"/>
    <w:rsid w:val="00DA0832"/>
    <w:rsid w:val="00DA1D3A"/>
    <w:rsid w:val="00DA1ECE"/>
    <w:rsid w:val="00DB0ABE"/>
    <w:rsid w:val="00DB202D"/>
    <w:rsid w:val="00DB4CE2"/>
    <w:rsid w:val="00DB5160"/>
    <w:rsid w:val="00DC05E1"/>
    <w:rsid w:val="00DC2737"/>
    <w:rsid w:val="00DC5755"/>
    <w:rsid w:val="00DD5317"/>
    <w:rsid w:val="00DE180E"/>
    <w:rsid w:val="00DE6C17"/>
    <w:rsid w:val="00DF126C"/>
    <w:rsid w:val="00DF530A"/>
    <w:rsid w:val="00E077FC"/>
    <w:rsid w:val="00E1244A"/>
    <w:rsid w:val="00E14D75"/>
    <w:rsid w:val="00E239B5"/>
    <w:rsid w:val="00E253AA"/>
    <w:rsid w:val="00E25615"/>
    <w:rsid w:val="00E25788"/>
    <w:rsid w:val="00E25B4E"/>
    <w:rsid w:val="00E34B7C"/>
    <w:rsid w:val="00E4411F"/>
    <w:rsid w:val="00E44B6F"/>
    <w:rsid w:val="00E50B4B"/>
    <w:rsid w:val="00E51827"/>
    <w:rsid w:val="00E521E8"/>
    <w:rsid w:val="00E52B19"/>
    <w:rsid w:val="00E626B1"/>
    <w:rsid w:val="00E67091"/>
    <w:rsid w:val="00E75A33"/>
    <w:rsid w:val="00E76FFB"/>
    <w:rsid w:val="00E77326"/>
    <w:rsid w:val="00E8038D"/>
    <w:rsid w:val="00E83BE6"/>
    <w:rsid w:val="00E845DA"/>
    <w:rsid w:val="00E9116D"/>
    <w:rsid w:val="00E91B8C"/>
    <w:rsid w:val="00E93B02"/>
    <w:rsid w:val="00E97B68"/>
    <w:rsid w:val="00E97EFC"/>
    <w:rsid w:val="00EA325E"/>
    <w:rsid w:val="00EA37F3"/>
    <w:rsid w:val="00EA3B7C"/>
    <w:rsid w:val="00EA69C0"/>
    <w:rsid w:val="00EB0532"/>
    <w:rsid w:val="00EB467E"/>
    <w:rsid w:val="00EB76A7"/>
    <w:rsid w:val="00EC41FF"/>
    <w:rsid w:val="00EC4904"/>
    <w:rsid w:val="00EC65BA"/>
    <w:rsid w:val="00EC7A94"/>
    <w:rsid w:val="00ED332F"/>
    <w:rsid w:val="00ED7203"/>
    <w:rsid w:val="00EF1135"/>
    <w:rsid w:val="00EF5B21"/>
    <w:rsid w:val="00F00361"/>
    <w:rsid w:val="00F02139"/>
    <w:rsid w:val="00F07444"/>
    <w:rsid w:val="00F1371D"/>
    <w:rsid w:val="00F14D90"/>
    <w:rsid w:val="00F153CF"/>
    <w:rsid w:val="00F16DF8"/>
    <w:rsid w:val="00F203C0"/>
    <w:rsid w:val="00F24AB6"/>
    <w:rsid w:val="00F25DBC"/>
    <w:rsid w:val="00F27F4F"/>
    <w:rsid w:val="00F3025D"/>
    <w:rsid w:val="00F35A25"/>
    <w:rsid w:val="00F37DB3"/>
    <w:rsid w:val="00F535A6"/>
    <w:rsid w:val="00F57034"/>
    <w:rsid w:val="00F6132A"/>
    <w:rsid w:val="00F61AAD"/>
    <w:rsid w:val="00F63CA2"/>
    <w:rsid w:val="00F65C8B"/>
    <w:rsid w:val="00F67867"/>
    <w:rsid w:val="00F67CA4"/>
    <w:rsid w:val="00F81FD3"/>
    <w:rsid w:val="00F822A6"/>
    <w:rsid w:val="00F82703"/>
    <w:rsid w:val="00F8320E"/>
    <w:rsid w:val="00F853F8"/>
    <w:rsid w:val="00F86317"/>
    <w:rsid w:val="00F925ED"/>
    <w:rsid w:val="00F9307D"/>
    <w:rsid w:val="00FA0CC8"/>
    <w:rsid w:val="00FA36A2"/>
    <w:rsid w:val="00FA4DC6"/>
    <w:rsid w:val="00FA6517"/>
    <w:rsid w:val="00FA697D"/>
    <w:rsid w:val="00FB1ECF"/>
    <w:rsid w:val="00FB440F"/>
    <w:rsid w:val="00FB591B"/>
    <w:rsid w:val="00FC058F"/>
    <w:rsid w:val="00FC1367"/>
    <w:rsid w:val="00FC56B7"/>
    <w:rsid w:val="00FC6653"/>
    <w:rsid w:val="00FD0F66"/>
    <w:rsid w:val="00FD10F8"/>
    <w:rsid w:val="00FD1DE8"/>
    <w:rsid w:val="00FE2D4E"/>
    <w:rsid w:val="00FE3410"/>
    <w:rsid w:val="00FE631F"/>
    <w:rsid w:val="00FF2367"/>
    <w:rsid w:val="00FF409F"/>
    <w:rsid w:val="00FF6A07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EC3ECF6"/>
  <w15:docId w15:val="{71B76296-F40A-49D7-B631-0DDBB4B0F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uiPriority="99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83265"/>
    <w:rPr>
      <w:color w:val="000000"/>
      <w:sz w:val="24"/>
      <w:szCs w:val="24"/>
      <w:lang w:val="uk-UA" w:eastAsia="uk-UA"/>
    </w:rPr>
  </w:style>
  <w:style w:type="paragraph" w:styleId="1">
    <w:name w:val="heading 1"/>
    <w:basedOn w:val="a0"/>
    <w:next w:val="a0"/>
    <w:link w:val="10"/>
    <w:uiPriority w:val="99"/>
    <w:qFormat/>
    <w:rsid w:val="00F82703"/>
    <w:pPr>
      <w:keepNext/>
      <w:jc w:val="center"/>
      <w:outlineLvl w:val="0"/>
    </w:pPr>
    <w:rPr>
      <w:rFonts w:ascii="Times New Roman" w:eastAsia="Times New Roman" w:hAnsi="Times New Roman" w:cs="Times New Roman"/>
      <w:b/>
      <w:color w:val="auto"/>
      <w:sz w:val="36"/>
      <w:szCs w:val="20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F82703"/>
    <w:pPr>
      <w:keepNext/>
      <w:jc w:val="center"/>
      <w:outlineLvl w:val="1"/>
    </w:pPr>
    <w:rPr>
      <w:rFonts w:ascii="Times New Roman" w:eastAsia="Times New Roman" w:hAnsi="Times New Roman" w:cs="Times New Roman"/>
      <w:b/>
      <w:color w:val="auto"/>
      <w:sz w:val="32"/>
      <w:szCs w:val="20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F82703"/>
    <w:pPr>
      <w:keepNext/>
      <w:spacing w:before="120"/>
      <w:jc w:val="center"/>
      <w:outlineLvl w:val="2"/>
    </w:pPr>
    <w:rPr>
      <w:rFonts w:ascii="Times New Roman" w:eastAsia="Times New Roman" w:hAnsi="Times New Roman" w:cs="Times New Roman"/>
      <w:b/>
      <w:color w:val="auto"/>
      <w:sz w:val="28"/>
      <w:szCs w:val="20"/>
      <w:lang w:eastAsia="ru-RU"/>
    </w:rPr>
  </w:style>
  <w:style w:type="paragraph" w:styleId="4">
    <w:name w:val="heading 4"/>
    <w:basedOn w:val="a0"/>
    <w:next w:val="a0"/>
    <w:link w:val="40"/>
    <w:uiPriority w:val="99"/>
    <w:qFormat/>
    <w:rsid w:val="00852EC1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F82703"/>
    <w:pPr>
      <w:keepNext/>
      <w:jc w:val="both"/>
      <w:outlineLvl w:val="4"/>
    </w:pPr>
    <w:rPr>
      <w:rFonts w:ascii="Times New Roman" w:eastAsia="Times New Roman" w:hAnsi="Times New Roman" w:cs="Times New Roman"/>
      <w:b/>
      <w:color w:val="auto"/>
      <w:sz w:val="28"/>
      <w:szCs w:val="20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F82703"/>
    <w:pPr>
      <w:keepNext/>
      <w:jc w:val="both"/>
      <w:outlineLvl w:val="5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0"/>
      <w:u w:val="single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sid w:val="00783265"/>
    <w:rPr>
      <w:color w:val="3E404F"/>
      <w:u w:val="single"/>
    </w:rPr>
  </w:style>
  <w:style w:type="character" w:customStyle="1" w:styleId="11">
    <w:name w:val="Заголовок №1_"/>
    <w:link w:val="12"/>
    <w:rsid w:val="00783265"/>
    <w:rPr>
      <w:rFonts w:ascii="Tahoma" w:hAnsi="Tahoma" w:cs="Tahoma"/>
      <w:b/>
      <w:bCs/>
      <w:spacing w:val="0"/>
      <w:sz w:val="16"/>
      <w:szCs w:val="16"/>
    </w:rPr>
  </w:style>
  <w:style w:type="character" w:customStyle="1" w:styleId="a5">
    <w:name w:val="Основной текст Знак"/>
    <w:link w:val="a6"/>
    <w:uiPriority w:val="99"/>
    <w:rsid w:val="00783265"/>
    <w:rPr>
      <w:rFonts w:ascii="Tahoma" w:hAnsi="Tahoma" w:cs="Tahoma"/>
      <w:spacing w:val="0"/>
      <w:sz w:val="16"/>
      <w:szCs w:val="16"/>
    </w:rPr>
  </w:style>
  <w:style w:type="paragraph" w:customStyle="1" w:styleId="12">
    <w:name w:val="Заголовок №1"/>
    <w:basedOn w:val="a0"/>
    <w:link w:val="11"/>
    <w:rsid w:val="00783265"/>
    <w:pPr>
      <w:shd w:val="clear" w:color="auto" w:fill="FFFFFF"/>
      <w:spacing w:after="180" w:line="202" w:lineRule="exact"/>
      <w:outlineLvl w:val="0"/>
    </w:pPr>
    <w:rPr>
      <w:rFonts w:ascii="Tahoma" w:hAnsi="Tahoma" w:cs="Tahoma"/>
      <w:b/>
      <w:bCs/>
      <w:color w:val="auto"/>
      <w:sz w:val="16"/>
      <w:szCs w:val="16"/>
      <w:lang w:eastAsia="ru-RU"/>
    </w:rPr>
  </w:style>
  <w:style w:type="paragraph" w:styleId="a6">
    <w:name w:val="Body Text"/>
    <w:basedOn w:val="a0"/>
    <w:link w:val="a5"/>
    <w:uiPriority w:val="99"/>
    <w:rsid w:val="00783265"/>
    <w:pPr>
      <w:shd w:val="clear" w:color="auto" w:fill="FFFFFF"/>
      <w:spacing w:line="202" w:lineRule="exact"/>
      <w:jc w:val="both"/>
    </w:pPr>
    <w:rPr>
      <w:rFonts w:ascii="Tahoma" w:hAnsi="Tahoma" w:cs="Tahoma"/>
      <w:color w:val="auto"/>
      <w:sz w:val="16"/>
      <w:szCs w:val="16"/>
      <w:lang w:eastAsia="ru-RU"/>
    </w:rPr>
  </w:style>
  <w:style w:type="character" w:customStyle="1" w:styleId="21">
    <w:name w:val="Основной текст (2)_"/>
    <w:link w:val="22"/>
    <w:locked/>
    <w:rsid w:val="004579D8"/>
    <w:rPr>
      <w:rFonts w:ascii="Tahoma" w:hAnsi="Tahoma" w:cs="Tahoma"/>
      <w:b/>
      <w:bCs/>
      <w:sz w:val="16"/>
      <w:szCs w:val="16"/>
      <w:lang w:bidi="ar-SA"/>
    </w:rPr>
  </w:style>
  <w:style w:type="paragraph" w:customStyle="1" w:styleId="22">
    <w:name w:val="Основной текст (2)"/>
    <w:basedOn w:val="a0"/>
    <w:link w:val="21"/>
    <w:rsid w:val="004579D8"/>
    <w:pPr>
      <w:shd w:val="clear" w:color="auto" w:fill="FFFFFF"/>
      <w:spacing w:before="180" w:line="202" w:lineRule="exact"/>
    </w:pPr>
    <w:rPr>
      <w:rFonts w:ascii="Tahoma" w:eastAsia="Times New Roman" w:hAnsi="Tahoma" w:cs="Tahoma"/>
      <w:b/>
      <w:bCs/>
      <w:color w:val="auto"/>
      <w:sz w:val="16"/>
      <w:szCs w:val="16"/>
      <w:lang w:val="ru-RU" w:eastAsia="ru-RU"/>
    </w:rPr>
  </w:style>
  <w:style w:type="character" w:customStyle="1" w:styleId="23">
    <w:name w:val="Заголовок №2_"/>
    <w:link w:val="24"/>
    <w:locked/>
    <w:rsid w:val="00317B85"/>
    <w:rPr>
      <w:rFonts w:ascii="Tahoma" w:hAnsi="Tahoma" w:cs="Tahoma"/>
      <w:b/>
      <w:bCs/>
      <w:sz w:val="16"/>
      <w:szCs w:val="16"/>
      <w:lang w:bidi="ar-SA"/>
    </w:rPr>
  </w:style>
  <w:style w:type="paragraph" w:customStyle="1" w:styleId="24">
    <w:name w:val="Заголовок №2"/>
    <w:basedOn w:val="a0"/>
    <w:link w:val="23"/>
    <w:rsid w:val="00317B85"/>
    <w:pPr>
      <w:shd w:val="clear" w:color="auto" w:fill="FFFFFF"/>
      <w:spacing w:before="180" w:line="240" w:lineRule="atLeast"/>
      <w:jc w:val="center"/>
      <w:outlineLvl w:val="1"/>
    </w:pPr>
    <w:rPr>
      <w:rFonts w:ascii="Tahoma" w:eastAsia="Times New Roman" w:hAnsi="Tahoma" w:cs="Tahoma"/>
      <w:b/>
      <w:bCs/>
      <w:color w:val="auto"/>
      <w:sz w:val="16"/>
      <w:szCs w:val="16"/>
      <w:lang w:val="ru-RU" w:eastAsia="ru-RU"/>
    </w:rPr>
  </w:style>
  <w:style w:type="paragraph" w:styleId="a7">
    <w:name w:val="Normal (Web)"/>
    <w:basedOn w:val="a0"/>
    <w:uiPriority w:val="99"/>
    <w:rsid w:val="00752EC1"/>
    <w:rPr>
      <w:rFonts w:ascii="Times New Roman" w:eastAsia="Times New Roman" w:hAnsi="Times New Roman" w:cs="Times New Roman"/>
      <w:color w:val="auto"/>
      <w:lang w:eastAsia="ru-RU"/>
    </w:rPr>
  </w:style>
  <w:style w:type="paragraph" w:customStyle="1" w:styleId="13">
    <w:name w:val="Абзац списка1"/>
    <w:basedOn w:val="a0"/>
    <w:rsid w:val="00752EC1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val="ru-RU" w:eastAsia="ru-RU"/>
    </w:rPr>
  </w:style>
  <w:style w:type="paragraph" w:customStyle="1" w:styleId="rvps2">
    <w:name w:val="rvps2"/>
    <w:basedOn w:val="a0"/>
    <w:rsid w:val="000E5D9E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rvts9">
    <w:name w:val="rvts9"/>
    <w:basedOn w:val="a1"/>
    <w:rsid w:val="000E5D9E"/>
  </w:style>
  <w:style w:type="character" w:customStyle="1" w:styleId="rvts46">
    <w:name w:val="rvts46"/>
    <w:basedOn w:val="a1"/>
    <w:rsid w:val="000E5D9E"/>
  </w:style>
  <w:style w:type="character" w:styleId="a8">
    <w:name w:val="Strong"/>
    <w:qFormat/>
    <w:rsid w:val="00852EC1"/>
    <w:rPr>
      <w:b/>
      <w:bCs/>
    </w:rPr>
  </w:style>
  <w:style w:type="character" w:styleId="a9">
    <w:name w:val="Emphasis"/>
    <w:uiPriority w:val="99"/>
    <w:qFormat/>
    <w:rsid w:val="00851249"/>
    <w:rPr>
      <w:i/>
      <w:iCs/>
    </w:rPr>
  </w:style>
  <w:style w:type="paragraph" w:customStyle="1" w:styleId="aa">
    <w:name w:val="Знак Знак Знак Знак Знак Знак Знак Знак Знак Знак"/>
    <w:basedOn w:val="a0"/>
    <w:rsid w:val="00A07902"/>
    <w:rPr>
      <w:rFonts w:ascii="Verdana" w:eastAsia="MS Mincho" w:hAnsi="Verdana" w:cs="Times New Roman"/>
      <w:color w:val="auto"/>
      <w:lang w:val="en-US" w:eastAsia="en-US"/>
    </w:rPr>
  </w:style>
  <w:style w:type="character" w:customStyle="1" w:styleId="rvts11">
    <w:name w:val="rvts11"/>
    <w:basedOn w:val="a1"/>
    <w:rsid w:val="00C347F2"/>
  </w:style>
  <w:style w:type="table" w:styleId="ab">
    <w:name w:val="Table Grid"/>
    <w:basedOn w:val="a2"/>
    <w:uiPriority w:val="39"/>
    <w:rsid w:val="001955A8"/>
    <w:rPr>
      <w:rFonts w:ascii="Calibri" w:eastAsia="Calibri" w:hAnsi="Calibri" w:cs="Times New Roman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uiPriority w:val="99"/>
    <w:rsid w:val="00F82703"/>
    <w:rPr>
      <w:rFonts w:ascii="Times New Roman" w:eastAsia="Times New Roman" w:hAnsi="Times New Roman" w:cs="Times New Roman"/>
      <w:b/>
      <w:sz w:val="36"/>
      <w:lang w:val="uk-UA"/>
    </w:rPr>
  </w:style>
  <w:style w:type="character" w:customStyle="1" w:styleId="20">
    <w:name w:val="Заголовок 2 Знак"/>
    <w:basedOn w:val="a1"/>
    <w:link w:val="2"/>
    <w:uiPriority w:val="99"/>
    <w:rsid w:val="00F82703"/>
    <w:rPr>
      <w:rFonts w:ascii="Times New Roman" w:eastAsia="Times New Roman" w:hAnsi="Times New Roman" w:cs="Times New Roman"/>
      <w:b/>
      <w:sz w:val="32"/>
      <w:lang w:val="uk-UA"/>
    </w:rPr>
  </w:style>
  <w:style w:type="character" w:customStyle="1" w:styleId="30">
    <w:name w:val="Заголовок 3 Знак"/>
    <w:basedOn w:val="a1"/>
    <w:link w:val="3"/>
    <w:uiPriority w:val="99"/>
    <w:rsid w:val="00F82703"/>
    <w:rPr>
      <w:rFonts w:ascii="Times New Roman" w:eastAsia="Times New Roman" w:hAnsi="Times New Roman" w:cs="Times New Roman"/>
      <w:b/>
      <w:sz w:val="28"/>
      <w:lang w:val="uk-UA"/>
    </w:rPr>
  </w:style>
  <w:style w:type="character" w:customStyle="1" w:styleId="50">
    <w:name w:val="Заголовок 5 Знак"/>
    <w:basedOn w:val="a1"/>
    <w:link w:val="5"/>
    <w:uiPriority w:val="99"/>
    <w:rsid w:val="00F82703"/>
    <w:rPr>
      <w:rFonts w:ascii="Times New Roman" w:eastAsia="Times New Roman" w:hAnsi="Times New Roman" w:cs="Times New Roman"/>
      <w:b/>
      <w:sz w:val="28"/>
      <w:lang w:val="uk-UA"/>
    </w:rPr>
  </w:style>
  <w:style w:type="character" w:customStyle="1" w:styleId="60">
    <w:name w:val="Заголовок 6 Знак"/>
    <w:basedOn w:val="a1"/>
    <w:link w:val="6"/>
    <w:uiPriority w:val="99"/>
    <w:rsid w:val="00F82703"/>
    <w:rPr>
      <w:rFonts w:ascii="Times New Roman" w:eastAsia="Times New Roman" w:hAnsi="Times New Roman" w:cs="Times New Roman"/>
      <w:b/>
      <w:bCs/>
      <w:i/>
      <w:iCs/>
      <w:sz w:val="28"/>
      <w:u w:val="single"/>
      <w:lang w:val="uk-UA"/>
    </w:rPr>
  </w:style>
  <w:style w:type="numbering" w:customStyle="1" w:styleId="14">
    <w:name w:val="Нет списка1"/>
    <w:next w:val="a3"/>
    <w:uiPriority w:val="99"/>
    <w:semiHidden/>
    <w:unhideWhenUsed/>
    <w:rsid w:val="00F82703"/>
  </w:style>
  <w:style w:type="character" w:customStyle="1" w:styleId="40">
    <w:name w:val="Заголовок 4 Знак"/>
    <w:basedOn w:val="a1"/>
    <w:link w:val="4"/>
    <w:uiPriority w:val="99"/>
    <w:rsid w:val="00F82703"/>
    <w:rPr>
      <w:rFonts w:ascii="Times New Roman" w:eastAsia="Times New Roman" w:hAnsi="Times New Roman" w:cs="Times New Roman"/>
      <w:b/>
      <w:bCs/>
      <w:sz w:val="28"/>
      <w:szCs w:val="28"/>
      <w:lang w:val="uk-UA" w:eastAsia="uk-UA"/>
    </w:rPr>
  </w:style>
  <w:style w:type="paragraph" w:styleId="ac">
    <w:name w:val="caption"/>
    <w:basedOn w:val="a0"/>
    <w:next w:val="a0"/>
    <w:uiPriority w:val="99"/>
    <w:qFormat/>
    <w:rsid w:val="00F82703"/>
    <w:pPr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ru-RU"/>
    </w:rPr>
  </w:style>
  <w:style w:type="paragraph" w:customStyle="1" w:styleId="ad">
    <w:name w:val="розп"/>
    <w:basedOn w:val="ac"/>
    <w:uiPriority w:val="99"/>
    <w:rsid w:val="00F82703"/>
    <w:pPr>
      <w:spacing w:before="120"/>
    </w:pPr>
  </w:style>
  <w:style w:type="paragraph" w:styleId="25">
    <w:name w:val="Body Text 2"/>
    <w:basedOn w:val="a0"/>
    <w:link w:val="26"/>
    <w:uiPriority w:val="99"/>
    <w:rsid w:val="00F82703"/>
    <w:pPr>
      <w:jc w:val="both"/>
    </w:pPr>
    <w:rPr>
      <w:rFonts w:ascii="Times New Roman" w:eastAsia="Times New Roman" w:hAnsi="Times New Roman" w:cs="Times New Roman"/>
      <w:color w:val="auto"/>
      <w:sz w:val="32"/>
      <w:szCs w:val="20"/>
      <w:lang w:eastAsia="ru-RU"/>
    </w:rPr>
  </w:style>
  <w:style w:type="character" w:customStyle="1" w:styleId="26">
    <w:name w:val="Основной текст 2 Знак"/>
    <w:basedOn w:val="a1"/>
    <w:link w:val="25"/>
    <w:uiPriority w:val="99"/>
    <w:rsid w:val="00F82703"/>
    <w:rPr>
      <w:rFonts w:ascii="Times New Roman" w:eastAsia="Times New Roman" w:hAnsi="Times New Roman" w:cs="Times New Roman"/>
      <w:sz w:val="32"/>
      <w:lang w:val="uk-UA"/>
    </w:rPr>
  </w:style>
  <w:style w:type="paragraph" w:styleId="ae">
    <w:name w:val="header"/>
    <w:basedOn w:val="a0"/>
    <w:link w:val="af"/>
    <w:uiPriority w:val="99"/>
    <w:rsid w:val="00F82703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sz w:val="28"/>
      <w:szCs w:val="20"/>
      <w:lang w:eastAsia="ru-RU"/>
    </w:rPr>
  </w:style>
  <w:style w:type="character" w:customStyle="1" w:styleId="af">
    <w:name w:val="Верхний колонтитул Знак"/>
    <w:basedOn w:val="a1"/>
    <w:link w:val="ae"/>
    <w:uiPriority w:val="99"/>
    <w:rsid w:val="00F82703"/>
    <w:rPr>
      <w:rFonts w:ascii="Times New Roman" w:eastAsia="Times New Roman" w:hAnsi="Times New Roman" w:cs="Times New Roman"/>
      <w:sz w:val="28"/>
      <w:lang w:val="uk-UA"/>
    </w:rPr>
  </w:style>
  <w:style w:type="character" w:styleId="af0">
    <w:name w:val="page number"/>
    <w:uiPriority w:val="99"/>
    <w:rsid w:val="00F82703"/>
    <w:rPr>
      <w:rFonts w:cs="Times New Roman"/>
    </w:rPr>
  </w:style>
  <w:style w:type="paragraph" w:styleId="31">
    <w:name w:val="Body Text 3"/>
    <w:basedOn w:val="a0"/>
    <w:link w:val="32"/>
    <w:uiPriority w:val="99"/>
    <w:rsid w:val="00F82703"/>
    <w:pPr>
      <w:jc w:val="both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0"/>
      <w:u w:val="single"/>
      <w:lang w:eastAsia="ru-RU"/>
    </w:rPr>
  </w:style>
  <w:style w:type="character" w:customStyle="1" w:styleId="32">
    <w:name w:val="Основной текст 3 Знак"/>
    <w:basedOn w:val="a1"/>
    <w:link w:val="31"/>
    <w:uiPriority w:val="99"/>
    <w:rsid w:val="00F82703"/>
    <w:rPr>
      <w:rFonts w:ascii="Times New Roman" w:eastAsia="Times New Roman" w:hAnsi="Times New Roman" w:cs="Times New Roman"/>
      <w:b/>
      <w:bCs/>
      <w:i/>
      <w:iCs/>
      <w:sz w:val="28"/>
      <w:u w:val="single"/>
      <w:lang w:val="uk-UA"/>
    </w:rPr>
  </w:style>
  <w:style w:type="paragraph" w:styleId="af1">
    <w:name w:val="footer"/>
    <w:basedOn w:val="a0"/>
    <w:link w:val="af2"/>
    <w:uiPriority w:val="99"/>
    <w:rsid w:val="00F82703"/>
    <w:pPr>
      <w:tabs>
        <w:tab w:val="center" w:pos="4819"/>
        <w:tab w:val="right" w:pos="9639"/>
      </w:tabs>
    </w:pPr>
    <w:rPr>
      <w:rFonts w:ascii="Times New Roman" w:eastAsia="Times New Roman" w:hAnsi="Times New Roman" w:cs="Times New Roman"/>
      <w:color w:val="auto"/>
      <w:sz w:val="28"/>
      <w:szCs w:val="20"/>
      <w:lang w:eastAsia="ru-RU"/>
    </w:rPr>
  </w:style>
  <w:style w:type="character" w:customStyle="1" w:styleId="af2">
    <w:name w:val="Нижний колонтитул Знак"/>
    <w:basedOn w:val="a1"/>
    <w:link w:val="af1"/>
    <w:uiPriority w:val="99"/>
    <w:rsid w:val="00F82703"/>
    <w:rPr>
      <w:rFonts w:ascii="Times New Roman" w:eastAsia="Times New Roman" w:hAnsi="Times New Roman" w:cs="Times New Roman"/>
      <w:sz w:val="28"/>
      <w:lang w:val="uk-UA"/>
    </w:rPr>
  </w:style>
  <w:style w:type="paragraph" w:styleId="af3">
    <w:name w:val="Balloon Text"/>
    <w:basedOn w:val="a0"/>
    <w:link w:val="af4"/>
    <w:uiPriority w:val="99"/>
    <w:rsid w:val="00F82703"/>
    <w:rPr>
      <w:rFonts w:ascii="Tahoma" w:eastAsia="Times New Roman" w:hAnsi="Tahoma" w:cs="Tahoma"/>
      <w:color w:val="auto"/>
      <w:sz w:val="16"/>
      <w:szCs w:val="16"/>
      <w:lang w:eastAsia="ru-RU"/>
    </w:rPr>
  </w:style>
  <w:style w:type="character" w:customStyle="1" w:styleId="af4">
    <w:name w:val="Текст выноски Знак"/>
    <w:basedOn w:val="a1"/>
    <w:link w:val="af3"/>
    <w:uiPriority w:val="99"/>
    <w:rsid w:val="00F82703"/>
    <w:rPr>
      <w:rFonts w:ascii="Tahoma" w:eastAsia="Times New Roman" w:hAnsi="Tahoma" w:cs="Tahoma"/>
      <w:sz w:val="16"/>
      <w:szCs w:val="16"/>
      <w:lang w:val="uk-UA"/>
    </w:rPr>
  </w:style>
  <w:style w:type="table" w:customStyle="1" w:styleId="15">
    <w:name w:val="Сетка таблицы1"/>
    <w:basedOn w:val="a2"/>
    <w:next w:val="ab"/>
    <w:uiPriority w:val="99"/>
    <w:rsid w:val="00F82703"/>
    <w:rPr>
      <w:rFonts w:ascii="Times New Roman" w:eastAsia="Times New Roman" w:hAnsi="Times New Roman" w:cs="Times New Roman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List Paragraph"/>
    <w:basedOn w:val="a0"/>
    <w:uiPriority w:val="34"/>
    <w:qFormat/>
    <w:rsid w:val="00F82703"/>
    <w:pPr>
      <w:ind w:left="720"/>
    </w:pPr>
    <w:rPr>
      <w:rFonts w:ascii="Times New Roman" w:eastAsia="Times New Roman" w:hAnsi="Times New Roman" w:cs="Times New Roman"/>
      <w:color w:val="auto"/>
      <w:sz w:val="28"/>
      <w:szCs w:val="20"/>
      <w:lang w:eastAsia="ru-RU"/>
    </w:rPr>
  </w:style>
  <w:style w:type="paragraph" w:styleId="af6">
    <w:name w:val="Document Map"/>
    <w:basedOn w:val="a0"/>
    <w:link w:val="af7"/>
    <w:rsid w:val="00EF5B21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1"/>
    <w:link w:val="af6"/>
    <w:rsid w:val="00EF5B21"/>
    <w:rPr>
      <w:rFonts w:ascii="Tahoma" w:hAnsi="Tahoma" w:cs="Tahoma"/>
      <w:color w:val="000000"/>
      <w:sz w:val="16"/>
      <w:szCs w:val="16"/>
      <w:lang w:val="uk-UA" w:eastAsia="uk-UA"/>
    </w:rPr>
  </w:style>
  <w:style w:type="paragraph" w:styleId="af8">
    <w:name w:val="endnote text"/>
    <w:basedOn w:val="a0"/>
    <w:link w:val="af9"/>
    <w:rsid w:val="00A758F1"/>
    <w:rPr>
      <w:sz w:val="20"/>
      <w:szCs w:val="20"/>
    </w:rPr>
  </w:style>
  <w:style w:type="character" w:customStyle="1" w:styleId="af9">
    <w:name w:val="Текст концевой сноски Знак"/>
    <w:basedOn w:val="a1"/>
    <w:link w:val="af8"/>
    <w:rsid w:val="00A758F1"/>
    <w:rPr>
      <w:color w:val="000000"/>
      <w:lang w:val="uk-UA" w:eastAsia="uk-UA"/>
    </w:rPr>
  </w:style>
  <w:style w:type="character" w:styleId="afa">
    <w:name w:val="endnote reference"/>
    <w:basedOn w:val="a1"/>
    <w:rsid w:val="00A758F1"/>
    <w:rPr>
      <w:vertAlign w:val="superscript"/>
    </w:rPr>
  </w:style>
  <w:style w:type="character" w:customStyle="1" w:styleId="211pt">
    <w:name w:val="Основной текст (2) + 11 pt;Полужирный"/>
    <w:basedOn w:val="21"/>
    <w:rsid w:val="000A00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styleId="a">
    <w:name w:val="List Bullet"/>
    <w:basedOn w:val="a0"/>
    <w:rsid w:val="00533A2E"/>
    <w:pPr>
      <w:numPr>
        <w:numId w:val="27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2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3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E4D40-4FA9-401F-8FBE-B23F99BFA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1720</TotalTime>
  <Pages>46</Pages>
  <Words>55164</Words>
  <Characters>31445</Characters>
  <Application>Microsoft Office Word</Application>
  <DocSecurity>0</DocSecurity>
  <Lines>262</Lines>
  <Paragraphs>172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РІШЕННЯ</vt:lpstr>
      <vt:lpstr>РІШЕННЯ</vt:lpstr>
    </vt:vector>
  </TitlesOfParts>
  <Company>Microsoft</Company>
  <LinksUpToDate>false</LinksUpToDate>
  <CharactersWithSpaces>86437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РІШЕННЯ</dc:title>
  <dc:creator>Admin</dc:creator>
  <cp:lastModifiedBy>NVB</cp:lastModifiedBy>
  <cp:revision>120</cp:revision>
  <cp:lastPrinted>2021-05-28T06:25:00Z</cp:lastPrinted>
  <dcterms:created xsi:type="dcterms:W3CDTF">2021-05-25T11:49:00Z</dcterms:created>
  <dcterms:modified xsi:type="dcterms:W3CDTF">2021-08-02T13:13:00Z</dcterms:modified>
</cp:coreProperties>
</file>