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A1F" w:rsidRPr="00881124" w:rsidRDefault="00633A1F" w:rsidP="00633A1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3A1F" w:rsidRPr="00F4180A" w:rsidRDefault="00633A1F" w:rsidP="00633A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30" DrawAspect="Content" ObjectID="_1572671187" r:id="rId7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633A1F" w:rsidRPr="00F4180A" w:rsidRDefault="00633A1F" w:rsidP="00633A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633A1F" w:rsidRPr="00F4180A" w:rsidRDefault="00633A1F" w:rsidP="00633A1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ДЕВ’ЯТ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633A1F" w:rsidRDefault="00633A1F" w:rsidP="00633A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F4180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4180A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633A1F" w:rsidRDefault="00633A1F" w:rsidP="00633A1F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633A1F" w:rsidRPr="000B21EB" w:rsidRDefault="00633A1F" w:rsidP="00633A1F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лип</w:t>
      </w:r>
      <w:r w:rsidRPr="00F4180A">
        <w:rPr>
          <w:rFonts w:ascii="Times New Roman" w:hAnsi="Times New Roman" w:cs="Times New Roman"/>
          <w:sz w:val="28"/>
          <w:szCs w:val="28"/>
        </w:rPr>
        <w:t>ня</w:t>
      </w:r>
      <w:proofErr w:type="spellEnd"/>
      <w:r w:rsidRPr="00F4180A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17 року      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>148</w:t>
      </w:r>
    </w:p>
    <w:p w:rsidR="00633A1F" w:rsidRDefault="00633A1F" w:rsidP="00633A1F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</w:p>
    <w:p w:rsidR="00633A1F" w:rsidRDefault="00633A1F" w:rsidP="00633A1F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633A1F" w:rsidRDefault="00633A1F" w:rsidP="00633A1F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</w:p>
    <w:p w:rsidR="00633A1F" w:rsidRDefault="00633A1F" w:rsidP="00633A1F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>Забезпечення працівників</w:t>
      </w:r>
    </w:p>
    <w:p w:rsidR="00633A1F" w:rsidRDefault="00633A1F" w:rsidP="00633A1F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органів місцевого самоврядування</w:t>
      </w:r>
    </w:p>
    <w:p w:rsidR="00633A1F" w:rsidRDefault="00633A1F" w:rsidP="00633A1F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 бюджетних установ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ОТГ</w:t>
      </w:r>
    </w:p>
    <w:p w:rsidR="00633A1F" w:rsidRPr="00E96D2C" w:rsidRDefault="00633A1F" w:rsidP="00633A1F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службовим житлом» на 2017 рік</w:t>
      </w:r>
    </w:p>
    <w:p w:rsidR="00633A1F" w:rsidRPr="00E96D2C" w:rsidRDefault="00633A1F" w:rsidP="00633A1F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6D2C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33A1F" w:rsidRPr="00E96D2C" w:rsidRDefault="00633A1F" w:rsidP="00633A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6D2C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працівників органів місцевого самоврядування та бюджетних установ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ОТГ, у відповідності до</w:t>
      </w:r>
      <w:r w:rsidRPr="00C53D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F1485">
        <w:rPr>
          <w:rFonts w:ascii="Times New Roman" w:hAnsi="Times New Roman" w:cs="Times New Roman"/>
          <w:sz w:val="28"/>
          <w:szCs w:val="28"/>
          <w:lang w:val="uk-UA"/>
        </w:rPr>
        <w:t>Закону України «Про службу в органах місцевого самоврядування», «Про освіту», Основ законодавства України про охорону здоров’я від 19.11.1992 № 2801-ХІІ зі змінами, внесеними Законом України від 07.07.2011 року № 3611-VІ, постанови Кабінету Міністрів України від 11.02.2010 року № 208 „Деякі питання удосконалення системи охорони здоров’я”, постанови Ради Міністрів Української РСР від 4 лютого 1988 р. №37 "Про службові жилі приміщення" (ЗП УРСР, 1988 р., № 2, ст. 8) зі змінами, внесеними постановою Кабінету Міністрів України від 1 лютого 2012 року № 47 «Про внесення змін до Переліку категорій працівників, яким може бути надано службові жилі приміщення»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статтями </w:t>
      </w:r>
      <w:r w:rsidRPr="00C53D66">
        <w:rPr>
          <w:rFonts w:ascii="Times New Roman" w:hAnsi="Times New Roman" w:cs="Times New Roman"/>
          <w:sz w:val="28"/>
          <w:szCs w:val="28"/>
          <w:lang w:val="uk-UA"/>
        </w:rPr>
        <w:t xml:space="preserve">26, 60 Закону України «Про місцеве самоврядування в Україні», селищна рада </w:t>
      </w:r>
    </w:p>
    <w:p w:rsidR="00633A1F" w:rsidRPr="006052AA" w:rsidRDefault="00633A1F" w:rsidP="00633A1F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052AA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ИРІШИЛА</w:t>
      </w:r>
      <w:r w:rsidRPr="006052AA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633A1F" w:rsidRPr="006052AA" w:rsidRDefault="00633A1F" w:rsidP="00633A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52AA">
        <w:rPr>
          <w:rFonts w:ascii="Times New Roman" w:hAnsi="Times New Roman" w:cs="Times New Roman"/>
          <w:sz w:val="28"/>
          <w:szCs w:val="28"/>
          <w:lang w:val="uk-UA"/>
        </w:rPr>
        <w:t>1. Затвердити програму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працівників органів місцевого самоврядування та бюджетних установ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ОТГ службовим житлом»</w:t>
      </w:r>
      <w:r w:rsidRPr="006052AA">
        <w:rPr>
          <w:rFonts w:ascii="Times New Roman" w:hAnsi="Times New Roman" w:cs="Times New Roman"/>
          <w:sz w:val="28"/>
          <w:szCs w:val="28"/>
          <w:lang w:val="uk-UA"/>
        </w:rPr>
        <w:t xml:space="preserve"> на 2017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Pr="006052AA">
        <w:rPr>
          <w:rFonts w:ascii="Times New Roman" w:hAnsi="Times New Roman" w:cs="Times New Roman"/>
          <w:sz w:val="28"/>
          <w:szCs w:val="28"/>
          <w:lang w:val="uk-UA"/>
        </w:rPr>
        <w:t xml:space="preserve"> (далі - Програма), що додається.</w:t>
      </w:r>
    </w:p>
    <w:p w:rsidR="00633A1F" w:rsidRPr="00D448B4" w:rsidRDefault="00633A1F" w:rsidP="00633A1F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48B4">
        <w:rPr>
          <w:rFonts w:ascii="Times New Roman" w:hAnsi="Times New Roman" w:cs="Times New Roman"/>
          <w:sz w:val="28"/>
          <w:szCs w:val="28"/>
        </w:rPr>
        <w:t xml:space="preserve">2. Контроль за </w:t>
      </w:r>
      <w:proofErr w:type="spellStart"/>
      <w:r w:rsidRPr="00D448B4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D448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8B4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D448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8B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D448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8B4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D448B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448B4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D448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8B4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D448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8B4"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 w:rsidRPr="00D448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8B4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D448B4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D448B4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D448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8B4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D448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48B4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D448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48B4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D448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48B4">
        <w:rPr>
          <w:rFonts w:ascii="Times New Roman" w:hAnsi="Times New Roman" w:cs="Times New Roman"/>
          <w:sz w:val="28"/>
          <w:szCs w:val="28"/>
        </w:rPr>
        <w:t>фізкультури</w:t>
      </w:r>
      <w:proofErr w:type="spellEnd"/>
      <w:r w:rsidRPr="00D448B4">
        <w:rPr>
          <w:rFonts w:ascii="Times New Roman" w:hAnsi="Times New Roman" w:cs="Times New Roman"/>
          <w:sz w:val="28"/>
          <w:szCs w:val="28"/>
        </w:rPr>
        <w:t xml:space="preserve"> і спорту, </w:t>
      </w:r>
      <w:proofErr w:type="spellStart"/>
      <w:r w:rsidRPr="00D448B4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D448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8B4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D448B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448B4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D448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48B4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D448B4">
        <w:rPr>
          <w:rFonts w:ascii="Times New Roman" w:hAnsi="Times New Roman" w:cs="Times New Roman"/>
          <w:sz w:val="28"/>
          <w:szCs w:val="28"/>
        </w:rPr>
        <w:t>.</w:t>
      </w:r>
      <w:r w:rsidRPr="00D448B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448B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</w:p>
    <w:p w:rsidR="00633A1F" w:rsidRDefault="00633A1F" w:rsidP="00633A1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33A1F" w:rsidRPr="00881124" w:rsidRDefault="00633A1F" w:rsidP="00633A1F">
      <w:pPr>
        <w:rPr>
          <w:rFonts w:ascii="Times New Roman" w:hAnsi="Times New Roman" w:cs="Times New Roman"/>
          <w:sz w:val="28"/>
          <w:lang w:val="uk-UA"/>
        </w:rPr>
      </w:pPr>
      <w:proofErr w:type="spellStart"/>
      <w:r w:rsidRPr="00D448B4">
        <w:rPr>
          <w:rFonts w:ascii="Times New Roman" w:hAnsi="Times New Roman" w:cs="Times New Roman"/>
          <w:sz w:val="28"/>
          <w:szCs w:val="28"/>
        </w:rPr>
        <w:lastRenderedPageBreak/>
        <w:t>Селищний</w:t>
      </w:r>
      <w:proofErr w:type="spellEnd"/>
      <w:r w:rsidRPr="00D448B4">
        <w:rPr>
          <w:rFonts w:ascii="Times New Roman" w:hAnsi="Times New Roman" w:cs="Times New Roman"/>
          <w:sz w:val="28"/>
          <w:szCs w:val="28"/>
        </w:rPr>
        <w:t xml:space="preserve"> голова                                                                           О.Г. Фаустов</w:t>
      </w:r>
      <w:r w:rsidRPr="00D448B4">
        <w:rPr>
          <w:rFonts w:ascii="Times New Roman" w:hAnsi="Times New Roman" w:cs="Times New Roman"/>
          <w:sz w:val="28"/>
        </w:rPr>
        <w:t xml:space="preserve">  </w:t>
      </w:r>
    </w:p>
    <w:p w:rsidR="00633A1F" w:rsidRPr="00881124" w:rsidRDefault="00633A1F" w:rsidP="00633A1F">
      <w:pPr>
        <w:pStyle w:val="ab"/>
        <w:spacing w:line="276" w:lineRule="auto"/>
        <w:jc w:val="right"/>
        <w:rPr>
          <w:rFonts w:ascii="Times New Roman" w:hAnsi="Times New Roman"/>
          <w:b/>
          <w:sz w:val="22"/>
          <w:szCs w:val="22"/>
          <w:lang w:val="uk-UA"/>
        </w:rPr>
      </w:pPr>
      <w:r w:rsidRPr="00881124">
        <w:rPr>
          <w:rFonts w:ascii="Times New Roman" w:hAnsi="Times New Roman"/>
          <w:b/>
          <w:sz w:val="22"/>
          <w:szCs w:val="22"/>
          <w:lang w:val="uk-UA"/>
        </w:rPr>
        <w:t>Додаток</w:t>
      </w:r>
    </w:p>
    <w:p w:rsidR="00633A1F" w:rsidRDefault="00633A1F" w:rsidP="00633A1F">
      <w:pPr>
        <w:pStyle w:val="ab"/>
        <w:spacing w:line="276" w:lineRule="auto"/>
        <w:ind w:left="4956" w:firstLine="708"/>
        <w:jc w:val="right"/>
        <w:rPr>
          <w:rFonts w:ascii="Times New Roman" w:hAnsi="Times New Roman"/>
          <w:sz w:val="22"/>
          <w:szCs w:val="22"/>
          <w:lang w:val="uk-UA"/>
        </w:rPr>
      </w:pPr>
      <w:r w:rsidRPr="00881124">
        <w:rPr>
          <w:rFonts w:ascii="Times New Roman" w:hAnsi="Times New Roman"/>
          <w:sz w:val="22"/>
          <w:szCs w:val="22"/>
          <w:lang w:val="uk-UA"/>
        </w:rPr>
        <w:t>до рішення ІХ сесії селищної ради</w:t>
      </w:r>
    </w:p>
    <w:p w:rsidR="00633A1F" w:rsidRPr="00881124" w:rsidRDefault="00633A1F" w:rsidP="00633A1F">
      <w:pPr>
        <w:pStyle w:val="ab"/>
        <w:spacing w:line="276" w:lineRule="auto"/>
        <w:ind w:left="4956" w:firstLine="708"/>
        <w:jc w:val="right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УІІІ скликання </w:t>
      </w:r>
      <w:r w:rsidRPr="00881124">
        <w:rPr>
          <w:rFonts w:ascii="Times New Roman" w:hAnsi="Times New Roman"/>
          <w:sz w:val="22"/>
          <w:szCs w:val="22"/>
          <w:lang w:val="uk-UA"/>
        </w:rPr>
        <w:t>від 25.07.2017</w:t>
      </w:r>
      <w:r>
        <w:rPr>
          <w:rFonts w:ascii="Times New Roman" w:hAnsi="Times New Roman"/>
          <w:sz w:val="22"/>
          <w:szCs w:val="22"/>
          <w:lang w:val="uk-UA"/>
        </w:rPr>
        <w:t xml:space="preserve"> №148</w:t>
      </w:r>
    </w:p>
    <w:p w:rsidR="00633A1F" w:rsidRPr="00BF1485" w:rsidRDefault="00633A1F" w:rsidP="00633A1F">
      <w:pPr>
        <w:pStyle w:val="ab"/>
        <w:rPr>
          <w:rFonts w:ascii="Times New Roman" w:hAnsi="Times New Roman"/>
          <w:sz w:val="28"/>
          <w:szCs w:val="28"/>
          <w:lang w:val="uk-UA"/>
        </w:rPr>
      </w:pPr>
    </w:p>
    <w:p w:rsidR="00633A1F" w:rsidRPr="00BF1485" w:rsidRDefault="00633A1F" w:rsidP="00633A1F">
      <w:pPr>
        <w:pStyle w:val="ab"/>
        <w:rPr>
          <w:rFonts w:ascii="Times New Roman" w:hAnsi="Times New Roman"/>
          <w:sz w:val="28"/>
          <w:szCs w:val="28"/>
          <w:lang w:val="uk-UA"/>
        </w:rPr>
      </w:pPr>
    </w:p>
    <w:p w:rsidR="00633A1F" w:rsidRPr="00BF1485" w:rsidRDefault="00633A1F" w:rsidP="00633A1F">
      <w:pPr>
        <w:pStyle w:val="ab"/>
        <w:rPr>
          <w:rFonts w:ascii="Times New Roman" w:hAnsi="Times New Roman"/>
          <w:sz w:val="28"/>
          <w:szCs w:val="28"/>
          <w:lang w:val="uk-UA"/>
        </w:rPr>
      </w:pPr>
    </w:p>
    <w:p w:rsidR="00633A1F" w:rsidRPr="00BF1485" w:rsidRDefault="00633A1F" w:rsidP="00633A1F">
      <w:pPr>
        <w:pStyle w:val="ab"/>
        <w:rPr>
          <w:rFonts w:ascii="Times New Roman" w:hAnsi="Times New Roman"/>
          <w:sz w:val="28"/>
          <w:szCs w:val="28"/>
          <w:lang w:val="uk-UA"/>
        </w:rPr>
      </w:pPr>
    </w:p>
    <w:p w:rsidR="00633A1F" w:rsidRPr="00BF1485" w:rsidRDefault="00633A1F" w:rsidP="00633A1F">
      <w:pPr>
        <w:pStyle w:val="ab"/>
        <w:rPr>
          <w:rFonts w:ascii="Times New Roman" w:hAnsi="Times New Roman"/>
          <w:sz w:val="28"/>
          <w:szCs w:val="28"/>
          <w:lang w:val="uk-UA"/>
        </w:rPr>
      </w:pPr>
    </w:p>
    <w:p w:rsidR="00633A1F" w:rsidRPr="00BF1485" w:rsidRDefault="00633A1F" w:rsidP="00633A1F">
      <w:pPr>
        <w:pStyle w:val="ab"/>
        <w:rPr>
          <w:rFonts w:ascii="Times New Roman" w:hAnsi="Times New Roman"/>
          <w:sz w:val="28"/>
          <w:szCs w:val="28"/>
          <w:lang w:val="uk-UA"/>
        </w:rPr>
      </w:pPr>
    </w:p>
    <w:p w:rsidR="00633A1F" w:rsidRPr="00BF1485" w:rsidRDefault="00633A1F" w:rsidP="00633A1F">
      <w:pPr>
        <w:pStyle w:val="ab"/>
        <w:rPr>
          <w:rFonts w:ascii="Times New Roman" w:hAnsi="Times New Roman"/>
          <w:sz w:val="28"/>
          <w:szCs w:val="28"/>
          <w:lang w:val="uk-UA"/>
        </w:rPr>
      </w:pPr>
    </w:p>
    <w:p w:rsidR="00633A1F" w:rsidRPr="00BF1485" w:rsidRDefault="00633A1F" w:rsidP="00633A1F">
      <w:pPr>
        <w:pStyle w:val="ab"/>
        <w:rPr>
          <w:rFonts w:ascii="Times New Roman" w:hAnsi="Times New Roman"/>
          <w:sz w:val="28"/>
          <w:szCs w:val="28"/>
          <w:lang w:val="uk-UA"/>
        </w:rPr>
      </w:pPr>
    </w:p>
    <w:p w:rsidR="00633A1F" w:rsidRPr="00BF1485" w:rsidRDefault="00633A1F" w:rsidP="00633A1F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F148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633A1F" w:rsidRPr="00BF1485" w:rsidRDefault="00633A1F" w:rsidP="00633A1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33A1F" w:rsidRPr="00BF1485" w:rsidRDefault="00633A1F" w:rsidP="00633A1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33A1F" w:rsidRPr="00BF1485" w:rsidRDefault="00633A1F" w:rsidP="00633A1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33A1F" w:rsidRPr="00BF1485" w:rsidRDefault="00633A1F" w:rsidP="00633A1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33A1F" w:rsidRPr="00BF1485" w:rsidRDefault="00633A1F" w:rsidP="00633A1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33A1F" w:rsidRPr="00BF1485" w:rsidRDefault="00633A1F" w:rsidP="00633A1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F1485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Селищна програма</w:t>
      </w:r>
    </w:p>
    <w:p w:rsidR="00633A1F" w:rsidRPr="00BF1485" w:rsidRDefault="00633A1F" w:rsidP="00633A1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1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працівників органів місцевого самоврядування та бюджетних установ </w:t>
      </w:r>
      <w:proofErr w:type="spellStart"/>
      <w:r w:rsidRPr="00BF1485">
        <w:rPr>
          <w:rFonts w:ascii="Times New Roman" w:hAnsi="Times New Roman" w:cs="Times New Roman"/>
          <w:b/>
          <w:sz w:val="28"/>
          <w:szCs w:val="28"/>
          <w:lang w:val="uk-UA"/>
        </w:rPr>
        <w:t>Чаплинської</w:t>
      </w:r>
      <w:proofErr w:type="spellEnd"/>
      <w:r w:rsidRPr="00BF1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ОТГ</w:t>
      </w:r>
    </w:p>
    <w:p w:rsidR="00633A1F" w:rsidRPr="00BF1485" w:rsidRDefault="00633A1F" w:rsidP="00633A1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1485">
        <w:rPr>
          <w:rFonts w:ascii="Times New Roman" w:hAnsi="Times New Roman" w:cs="Times New Roman"/>
          <w:b/>
          <w:sz w:val="28"/>
          <w:szCs w:val="28"/>
          <w:lang w:val="uk-UA"/>
        </w:rPr>
        <w:t>служ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бовим житлом на 2017 рік</w:t>
      </w:r>
    </w:p>
    <w:p w:rsidR="00633A1F" w:rsidRPr="00BF1485" w:rsidRDefault="00633A1F" w:rsidP="00633A1F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33A1F" w:rsidRPr="00BF1485" w:rsidRDefault="00633A1F" w:rsidP="00633A1F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33A1F" w:rsidRPr="00BF1485" w:rsidRDefault="00633A1F" w:rsidP="00633A1F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33A1F" w:rsidRPr="00BF1485" w:rsidRDefault="00633A1F" w:rsidP="00633A1F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33A1F" w:rsidRPr="00BF1485" w:rsidRDefault="00633A1F" w:rsidP="00633A1F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33A1F" w:rsidRPr="00BF1485" w:rsidRDefault="00633A1F" w:rsidP="00633A1F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33A1F" w:rsidRPr="00BF1485" w:rsidRDefault="00633A1F" w:rsidP="00633A1F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33A1F" w:rsidRPr="00BF1485" w:rsidRDefault="00633A1F" w:rsidP="00633A1F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33A1F" w:rsidRDefault="00633A1F" w:rsidP="00633A1F">
      <w:pPr>
        <w:pStyle w:val="ab"/>
        <w:rPr>
          <w:rFonts w:ascii="Times New Roman" w:hAnsi="Times New Roman"/>
          <w:b/>
          <w:sz w:val="28"/>
          <w:szCs w:val="28"/>
          <w:lang w:val="uk-UA"/>
        </w:rPr>
      </w:pPr>
    </w:p>
    <w:p w:rsidR="00633A1F" w:rsidRDefault="00633A1F" w:rsidP="00633A1F">
      <w:pPr>
        <w:pStyle w:val="ab"/>
        <w:rPr>
          <w:rFonts w:ascii="Times New Roman" w:hAnsi="Times New Roman"/>
          <w:b/>
          <w:sz w:val="28"/>
          <w:szCs w:val="28"/>
          <w:lang w:val="uk-UA"/>
        </w:rPr>
      </w:pPr>
    </w:p>
    <w:p w:rsidR="00633A1F" w:rsidRDefault="00633A1F" w:rsidP="00633A1F">
      <w:pPr>
        <w:pStyle w:val="ab"/>
        <w:rPr>
          <w:rFonts w:ascii="Times New Roman" w:hAnsi="Times New Roman"/>
          <w:b/>
          <w:sz w:val="28"/>
          <w:szCs w:val="28"/>
          <w:lang w:val="uk-UA"/>
        </w:rPr>
      </w:pPr>
    </w:p>
    <w:p w:rsidR="00633A1F" w:rsidRDefault="00633A1F" w:rsidP="00633A1F">
      <w:pPr>
        <w:pStyle w:val="ab"/>
        <w:rPr>
          <w:rFonts w:ascii="Times New Roman" w:hAnsi="Times New Roman"/>
          <w:b/>
          <w:sz w:val="28"/>
          <w:szCs w:val="28"/>
          <w:lang w:val="uk-UA"/>
        </w:rPr>
      </w:pPr>
    </w:p>
    <w:p w:rsidR="00633A1F" w:rsidRDefault="00633A1F" w:rsidP="00633A1F">
      <w:pPr>
        <w:pStyle w:val="ab"/>
        <w:rPr>
          <w:rFonts w:ascii="Times New Roman" w:hAnsi="Times New Roman"/>
          <w:b/>
          <w:sz w:val="28"/>
          <w:szCs w:val="28"/>
          <w:lang w:val="uk-UA"/>
        </w:rPr>
      </w:pPr>
    </w:p>
    <w:p w:rsidR="00633A1F" w:rsidRDefault="00633A1F" w:rsidP="00633A1F">
      <w:pPr>
        <w:pStyle w:val="ab"/>
        <w:rPr>
          <w:rFonts w:ascii="Times New Roman" w:hAnsi="Times New Roman"/>
          <w:b/>
          <w:sz w:val="28"/>
          <w:szCs w:val="28"/>
          <w:lang w:val="uk-UA"/>
        </w:rPr>
      </w:pPr>
    </w:p>
    <w:p w:rsidR="00633A1F" w:rsidRDefault="00633A1F" w:rsidP="00633A1F">
      <w:pPr>
        <w:pStyle w:val="ab"/>
        <w:rPr>
          <w:rFonts w:ascii="Times New Roman" w:hAnsi="Times New Roman"/>
          <w:b/>
          <w:sz w:val="28"/>
          <w:szCs w:val="28"/>
          <w:lang w:val="uk-UA"/>
        </w:rPr>
      </w:pPr>
    </w:p>
    <w:p w:rsidR="00633A1F" w:rsidRPr="00BF1485" w:rsidRDefault="00633A1F" w:rsidP="00633A1F">
      <w:pPr>
        <w:pStyle w:val="ab"/>
        <w:rPr>
          <w:rFonts w:ascii="Times New Roman" w:hAnsi="Times New Roman"/>
          <w:b/>
          <w:sz w:val="28"/>
          <w:szCs w:val="28"/>
          <w:lang w:val="uk-UA"/>
        </w:rPr>
      </w:pPr>
    </w:p>
    <w:p w:rsidR="00633A1F" w:rsidRPr="00BF1485" w:rsidRDefault="00633A1F" w:rsidP="00633A1F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F1485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смт </w:t>
      </w:r>
      <w:proofErr w:type="spellStart"/>
      <w:r w:rsidRPr="00BF1485">
        <w:rPr>
          <w:rFonts w:ascii="Times New Roman" w:hAnsi="Times New Roman"/>
          <w:b/>
          <w:sz w:val="28"/>
          <w:szCs w:val="28"/>
          <w:lang w:val="uk-UA"/>
        </w:rPr>
        <w:t>Чаплинка</w:t>
      </w:r>
      <w:proofErr w:type="spellEnd"/>
    </w:p>
    <w:p w:rsidR="00633A1F" w:rsidRPr="00BF1485" w:rsidRDefault="00633A1F" w:rsidP="00633A1F">
      <w:pPr>
        <w:pStyle w:val="ab"/>
        <w:numPr>
          <w:ilvl w:val="0"/>
          <w:numId w:val="5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F1485">
        <w:rPr>
          <w:rFonts w:ascii="Times New Roman" w:hAnsi="Times New Roman"/>
          <w:b/>
          <w:sz w:val="28"/>
          <w:szCs w:val="28"/>
          <w:lang w:val="uk-UA"/>
        </w:rPr>
        <w:t>Рік</w:t>
      </w:r>
    </w:p>
    <w:p w:rsidR="00633A1F" w:rsidRPr="00BF1485" w:rsidRDefault="00633A1F" w:rsidP="00633A1F">
      <w:pPr>
        <w:pStyle w:val="ab"/>
        <w:ind w:left="36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F1485">
        <w:rPr>
          <w:rFonts w:ascii="Times New Roman" w:hAnsi="Times New Roman"/>
          <w:b/>
          <w:bCs/>
          <w:sz w:val="28"/>
          <w:szCs w:val="28"/>
          <w:lang w:val="uk-UA"/>
        </w:rPr>
        <w:t>Паспорт</w:t>
      </w:r>
    </w:p>
    <w:p w:rsidR="00633A1F" w:rsidRPr="00BF1485" w:rsidRDefault="00633A1F" w:rsidP="00633A1F">
      <w:pPr>
        <w:pStyle w:val="ab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F1485">
        <w:rPr>
          <w:rFonts w:ascii="Times New Roman" w:hAnsi="Times New Roman"/>
          <w:b/>
          <w:bCs/>
          <w:sz w:val="28"/>
          <w:szCs w:val="28"/>
          <w:lang w:val="uk-UA"/>
        </w:rPr>
        <w:t>селищної програми</w:t>
      </w:r>
    </w:p>
    <w:p w:rsidR="00633A1F" w:rsidRDefault="00633A1F" w:rsidP="00633A1F">
      <w:pPr>
        <w:pStyle w:val="ab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F1485">
        <w:rPr>
          <w:rFonts w:ascii="Times New Roman" w:hAnsi="Times New Roman"/>
          <w:b/>
          <w:sz w:val="28"/>
          <w:szCs w:val="28"/>
          <w:lang w:val="uk-UA"/>
        </w:rPr>
        <w:t xml:space="preserve">забезпечення працівників органів місцевого </w:t>
      </w:r>
      <w:proofErr w:type="spellStart"/>
      <w:r w:rsidRPr="00BF1485">
        <w:rPr>
          <w:rFonts w:ascii="Times New Roman" w:hAnsi="Times New Roman"/>
          <w:b/>
          <w:sz w:val="28"/>
          <w:szCs w:val="28"/>
          <w:lang w:val="uk-UA"/>
        </w:rPr>
        <w:t>самлврядування</w:t>
      </w:r>
      <w:proofErr w:type="spellEnd"/>
      <w:r w:rsidRPr="00BF1485">
        <w:rPr>
          <w:rFonts w:ascii="Times New Roman" w:hAnsi="Times New Roman"/>
          <w:b/>
          <w:sz w:val="28"/>
          <w:szCs w:val="28"/>
          <w:lang w:val="uk-UA"/>
        </w:rPr>
        <w:t xml:space="preserve"> та бюджетних установ </w:t>
      </w:r>
      <w:proofErr w:type="spellStart"/>
      <w:r w:rsidRPr="00BF1485">
        <w:rPr>
          <w:rFonts w:ascii="Times New Roman" w:hAnsi="Times New Roman"/>
          <w:b/>
          <w:sz w:val="28"/>
          <w:szCs w:val="28"/>
          <w:lang w:val="uk-UA"/>
        </w:rPr>
        <w:t>Чаплинської</w:t>
      </w:r>
      <w:proofErr w:type="spellEnd"/>
      <w:r w:rsidRPr="00BF1485">
        <w:rPr>
          <w:rFonts w:ascii="Times New Roman" w:hAnsi="Times New Roman"/>
          <w:b/>
          <w:sz w:val="28"/>
          <w:szCs w:val="28"/>
          <w:lang w:val="uk-UA"/>
        </w:rPr>
        <w:t xml:space="preserve"> ОТГ службовим житлом </w:t>
      </w:r>
    </w:p>
    <w:p w:rsidR="00633A1F" w:rsidRPr="00BF1485" w:rsidRDefault="00633A1F" w:rsidP="00633A1F">
      <w:pPr>
        <w:pStyle w:val="ab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 2017 рік</w:t>
      </w:r>
    </w:p>
    <w:p w:rsidR="00633A1F" w:rsidRPr="00BF1485" w:rsidRDefault="00633A1F" w:rsidP="00633A1F">
      <w:pPr>
        <w:pStyle w:val="ab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633A1F" w:rsidRPr="00BF1485" w:rsidTr="00A7625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1F" w:rsidRPr="00BF1485" w:rsidRDefault="00633A1F" w:rsidP="00A7625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F1485">
              <w:rPr>
                <w:rFonts w:ascii="Times New Roman" w:hAnsi="Times New Roman"/>
                <w:sz w:val="28"/>
                <w:szCs w:val="28"/>
                <w:lang w:val="uk-UA"/>
              </w:rPr>
              <w:t>1. Ініціатор розроблення програми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1F" w:rsidRPr="00BF1485" w:rsidRDefault="00633A1F" w:rsidP="00A7625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F14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 w:rsidRPr="00BF1485">
              <w:rPr>
                <w:rFonts w:ascii="Times New Roman" w:hAnsi="Times New Roman"/>
                <w:sz w:val="28"/>
                <w:szCs w:val="28"/>
                <w:lang w:val="uk-UA"/>
              </w:rPr>
              <w:t>Чаплинської</w:t>
            </w:r>
            <w:proofErr w:type="spellEnd"/>
            <w:r w:rsidRPr="00BF14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633A1F" w:rsidRPr="00BF1485" w:rsidTr="00A7625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1F" w:rsidRPr="00BF1485" w:rsidRDefault="00633A1F" w:rsidP="00A7625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F1485">
              <w:rPr>
                <w:rFonts w:ascii="Times New Roman" w:hAnsi="Times New Roman"/>
                <w:sz w:val="28"/>
                <w:szCs w:val="28"/>
                <w:lang w:val="uk-UA"/>
              </w:rPr>
              <w:t>2. Розробник програми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1F" w:rsidRPr="00BF1485" w:rsidRDefault="00633A1F" w:rsidP="00A7625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F14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 w:rsidRPr="00BF1485">
              <w:rPr>
                <w:rFonts w:ascii="Times New Roman" w:hAnsi="Times New Roman"/>
                <w:sz w:val="28"/>
                <w:szCs w:val="28"/>
                <w:lang w:val="uk-UA"/>
              </w:rPr>
              <w:t>Чаплинської</w:t>
            </w:r>
            <w:proofErr w:type="spellEnd"/>
            <w:r w:rsidRPr="00BF14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633A1F" w:rsidRPr="00633A1F" w:rsidTr="00A7625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1F" w:rsidRPr="00BF1485" w:rsidRDefault="00633A1F" w:rsidP="00A7625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F14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 w:rsidRPr="00BF1485">
              <w:rPr>
                <w:rFonts w:ascii="Times New Roman" w:hAnsi="Times New Roman"/>
                <w:sz w:val="28"/>
                <w:szCs w:val="28"/>
                <w:lang w:val="uk-UA"/>
              </w:rPr>
              <w:t>Співрозробник</w:t>
            </w:r>
            <w:proofErr w:type="spellEnd"/>
            <w:r w:rsidRPr="00BF14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1F" w:rsidRPr="00BF1485" w:rsidRDefault="00633A1F" w:rsidP="00A7625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F14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освіти, молоді та спорту </w:t>
            </w:r>
            <w:proofErr w:type="spellStart"/>
            <w:r w:rsidRPr="00BF1485">
              <w:rPr>
                <w:rFonts w:ascii="Times New Roman" w:hAnsi="Times New Roman"/>
                <w:sz w:val="28"/>
                <w:szCs w:val="28"/>
                <w:lang w:val="uk-UA"/>
              </w:rPr>
              <w:t>Чаплинської</w:t>
            </w:r>
            <w:proofErr w:type="spellEnd"/>
            <w:r w:rsidRPr="00BF14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селищної ради, КЗ «Культурно-мистецький центр» </w:t>
            </w:r>
            <w:proofErr w:type="spellStart"/>
            <w:r w:rsidRPr="00BF1485">
              <w:rPr>
                <w:rFonts w:ascii="Times New Roman" w:hAnsi="Times New Roman"/>
                <w:sz w:val="28"/>
                <w:szCs w:val="28"/>
                <w:lang w:val="uk-UA"/>
              </w:rPr>
              <w:t>Чаплинської</w:t>
            </w:r>
            <w:proofErr w:type="spellEnd"/>
            <w:r w:rsidRPr="00BF14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селищної ради, КЗ «</w:t>
            </w:r>
            <w:proofErr w:type="spellStart"/>
            <w:r w:rsidRPr="00BF1485">
              <w:rPr>
                <w:rFonts w:ascii="Times New Roman" w:hAnsi="Times New Roman"/>
                <w:sz w:val="28"/>
                <w:szCs w:val="28"/>
                <w:lang w:val="uk-UA"/>
              </w:rPr>
              <w:t>Чаплинський</w:t>
            </w:r>
            <w:proofErr w:type="spellEnd"/>
            <w:r w:rsidRPr="00BF14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РЦПМСД» </w:t>
            </w:r>
            <w:proofErr w:type="spellStart"/>
            <w:r w:rsidRPr="00BF1485">
              <w:rPr>
                <w:rFonts w:ascii="Times New Roman" w:hAnsi="Times New Roman"/>
                <w:sz w:val="28"/>
                <w:szCs w:val="28"/>
                <w:lang w:val="uk-UA"/>
              </w:rPr>
              <w:t>Чаплинського</w:t>
            </w:r>
            <w:proofErr w:type="spellEnd"/>
            <w:r w:rsidRPr="00BF14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району Херсонської області</w:t>
            </w:r>
          </w:p>
        </w:tc>
      </w:tr>
      <w:tr w:rsidR="00633A1F" w:rsidRPr="00BF1485" w:rsidTr="00A7625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1F" w:rsidRPr="00BF1485" w:rsidRDefault="00633A1F" w:rsidP="00A7625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F1485">
              <w:rPr>
                <w:rFonts w:ascii="Times New Roman" w:hAnsi="Times New Roman"/>
                <w:sz w:val="28"/>
                <w:szCs w:val="28"/>
                <w:lang w:val="uk-UA"/>
              </w:rPr>
              <w:t>4. Відповідальний виконавець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1F" w:rsidRPr="00BF1485" w:rsidRDefault="00633A1F" w:rsidP="00A7625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F1485">
              <w:rPr>
                <w:rFonts w:ascii="Times New Roman" w:hAnsi="Times New Roman"/>
                <w:sz w:val="28"/>
                <w:szCs w:val="28"/>
                <w:lang w:val="uk-UA"/>
              </w:rPr>
              <w:t>Чаплинська</w:t>
            </w:r>
            <w:proofErr w:type="spellEnd"/>
            <w:r w:rsidRPr="00BF14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633A1F" w:rsidRPr="00BF1485" w:rsidTr="00A7625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1F" w:rsidRPr="00BF1485" w:rsidRDefault="00633A1F" w:rsidP="00A7625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F1485">
              <w:rPr>
                <w:rFonts w:ascii="Times New Roman" w:hAnsi="Times New Roman"/>
                <w:sz w:val="28"/>
                <w:szCs w:val="28"/>
                <w:lang w:val="uk-UA"/>
              </w:rPr>
              <w:t>5. Учасники програми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1F" w:rsidRPr="00BF1485" w:rsidRDefault="00633A1F" w:rsidP="00A7625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F1485">
              <w:rPr>
                <w:rFonts w:ascii="Times New Roman" w:hAnsi="Times New Roman"/>
                <w:sz w:val="28"/>
                <w:szCs w:val="28"/>
                <w:lang w:val="uk-UA"/>
              </w:rPr>
              <w:t>Чаплинська</w:t>
            </w:r>
            <w:proofErr w:type="spellEnd"/>
            <w:r w:rsidRPr="00BF14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633A1F" w:rsidRPr="00BF1485" w:rsidTr="00A7625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1F" w:rsidRPr="00BF1485" w:rsidRDefault="00633A1F" w:rsidP="00A7625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F1485">
              <w:rPr>
                <w:rFonts w:ascii="Times New Roman" w:hAnsi="Times New Roman"/>
                <w:sz w:val="28"/>
                <w:szCs w:val="28"/>
                <w:lang w:val="uk-UA"/>
              </w:rPr>
              <w:t>8. Термін реалізації програми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1F" w:rsidRPr="00BF1485" w:rsidRDefault="00633A1F" w:rsidP="00A7625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2017 рік</w:t>
            </w:r>
          </w:p>
        </w:tc>
      </w:tr>
      <w:tr w:rsidR="00633A1F" w:rsidRPr="00BF1485" w:rsidTr="00A7625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1F" w:rsidRPr="00BF1485" w:rsidRDefault="00633A1F" w:rsidP="00A7625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F14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9. Перелік бюджетів, що беруть участь у виконанні програми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1F" w:rsidRPr="00BF1485" w:rsidRDefault="00633A1F" w:rsidP="00A7625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F1485">
              <w:rPr>
                <w:rFonts w:ascii="Times New Roman" w:hAnsi="Times New Roman"/>
                <w:sz w:val="28"/>
                <w:szCs w:val="28"/>
                <w:lang w:val="uk-UA"/>
              </w:rPr>
              <w:t>Селищний бюджет</w:t>
            </w:r>
          </w:p>
          <w:p w:rsidR="00633A1F" w:rsidRPr="00BF1485" w:rsidRDefault="00633A1F" w:rsidP="00A7625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33A1F" w:rsidRPr="00BF1485" w:rsidTr="00A7625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1F" w:rsidRPr="00BF1485" w:rsidRDefault="00633A1F" w:rsidP="00A7625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F1485">
              <w:rPr>
                <w:rFonts w:ascii="Times New Roman" w:hAnsi="Times New Roman"/>
                <w:sz w:val="28"/>
                <w:szCs w:val="28"/>
                <w:lang w:val="uk-UA"/>
              </w:rPr>
              <w:t>10. Загальний обсяг фінансових ресурсів, необхідних для реалізації програми, у тому числі: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1F" w:rsidRPr="00BF1485" w:rsidRDefault="00633A1F" w:rsidP="00A7625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1018,270 </w:t>
            </w:r>
            <w:r w:rsidRPr="00BF1485">
              <w:rPr>
                <w:rFonts w:ascii="Times New Roman" w:hAnsi="Times New Roman"/>
                <w:sz w:val="28"/>
                <w:szCs w:val="28"/>
                <w:lang w:val="uk-UA"/>
              </w:rPr>
              <w:t>тис. грн</w:t>
            </w:r>
          </w:p>
        </w:tc>
      </w:tr>
      <w:tr w:rsidR="00633A1F" w:rsidRPr="00BF1485" w:rsidTr="00A7625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1F" w:rsidRPr="00BF1485" w:rsidRDefault="00633A1F" w:rsidP="00A76255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val="uk-UA"/>
              </w:rPr>
            </w:pPr>
            <w:r w:rsidRPr="00BF1485">
              <w:rPr>
                <w:rFonts w:ascii="Times New Roman" w:eastAsia="Batang" w:hAnsi="Times New Roman" w:cs="Times New Roman"/>
                <w:sz w:val="28"/>
                <w:szCs w:val="28"/>
                <w:lang w:val="uk-UA"/>
              </w:rPr>
              <w:t>Селищний бюджет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1F" w:rsidRPr="00BF1485" w:rsidRDefault="00633A1F" w:rsidP="00A762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14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1018,270 тис. грн.</w:t>
            </w:r>
          </w:p>
        </w:tc>
      </w:tr>
    </w:tbl>
    <w:p w:rsidR="00633A1F" w:rsidRPr="00BF1485" w:rsidRDefault="00633A1F" w:rsidP="00633A1F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33A1F" w:rsidRPr="00BF1485" w:rsidRDefault="00633A1F" w:rsidP="00633A1F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F1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2. </w:t>
      </w:r>
      <w:r w:rsidRPr="00BF148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Визначення проблеми, на розв’язання якої спрямована Програма</w:t>
      </w:r>
    </w:p>
    <w:p w:rsidR="00633A1F" w:rsidRPr="00BF1485" w:rsidRDefault="00633A1F" w:rsidP="00633A1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1485">
        <w:rPr>
          <w:rFonts w:ascii="Times New Roman" w:hAnsi="Times New Roman" w:cs="Times New Roman"/>
          <w:sz w:val="28"/>
          <w:szCs w:val="28"/>
          <w:lang w:val="uk-UA"/>
        </w:rPr>
        <w:t xml:space="preserve">Програма „Забезпечення працівників органів місцевого самоврядування та бюджетних установ </w:t>
      </w:r>
      <w:proofErr w:type="spellStart"/>
      <w:r w:rsidRPr="00BF1485"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 w:rsidRPr="00BF1485">
        <w:rPr>
          <w:rFonts w:ascii="Times New Roman" w:hAnsi="Times New Roman" w:cs="Times New Roman"/>
          <w:sz w:val="28"/>
          <w:szCs w:val="28"/>
          <w:lang w:val="uk-UA"/>
        </w:rPr>
        <w:t xml:space="preserve"> ОТГ слу</w:t>
      </w:r>
      <w:r>
        <w:rPr>
          <w:rFonts w:ascii="Times New Roman" w:hAnsi="Times New Roman" w:cs="Times New Roman"/>
          <w:sz w:val="28"/>
          <w:szCs w:val="28"/>
          <w:lang w:val="uk-UA"/>
        </w:rPr>
        <w:t>жбовим житлом» на 2017 рік</w:t>
      </w:r>
      <w:r w:rsidRPr="00BF1485">
        <w:rPr>
          <w:rFonts w:ascii="Times New Roman" w:hAnsi="Times New Roman" w:cs="Times New Roman"/>
          <w:sz w:val="28"/>
          <w:szCs w:val="28"/>
          <w:lang w:val="uk-UA"/>
        </w:rPr>
        <w:t xml:space="preserve"> (далі - Програма) розроблена на підставі Закону України «Про службу в органах місцевого самоврядування», «Про освіту», Основ законодавства України про охорону здоров’я від 19.11.1992 № 2801-ХІІ зі змінами, внесеними Законом України від 07.07.2011 року № 3611-VІ, постанови Кабінету Міністрів України від 11.02.2010 року № 208 „Деякі питання удосконалення системи охорони здоров’я”, постанови Ради Міністрів Ук</w:t>
      </w:r>
      <w:r>
        <w:rPr>
          <w:rFonts w:ascii="Times New Roman" w:hAnsi="Times New Roman" w:cs="Times New Roman"/>
          <w:sz w:val="28"/>
          <w:szCs w:val="28"/>
          <w:lang w:val="uk-UA"/>
        </w:rPr>
        <w:t>раїнської РСР від 4 лютого 1988</w:t>
      </w:r>
      <w:r w:rsidRPr="00BF1485">
        <w:rPr>
          <w:rFonts w:ascii="Times New Roman" w:hAnsi="Times New Roman" w:cs="Times New Roman"/>
          <w:sz w:val="28"/>
          <w:szCs w:val="28"/>
          <w:lang w:val="uk-UA"/>
        </w:rPr>
        <w:t xml:space="preserve">р. №37 "Про службові </w:t>
      </w:r>
      <w:r>
        <w:rPr>
          <w:rFonts w:ascii="Times New Roman" w:hAnsi="Times New Roman" w:cs="Times New Roman"/>
          <w:sz w:val="28"/>
          <w:szCs w:val="28"/>
          <w:lang w:val="uk-UA"/>
        </w:rPr>
        <w:t>жилі приміщення" (ЗП УРСР, 1988р., № 2, ст.</w:t>
      </w:r>
      <w:r w:rsidRPr="00BF1485">
        <w:rPr>
          <w:rFonts w:ascii="Times New Roman" w:hAnsi="Times New Roman" w:cs="Times New Roman"/>
          <w:sz w:val="28"/>
          <w:szCs w:val="28"/>
          <w:lang w:val="uk-UA"/>
        </w:rPr>
        <w:t xml:space="preserve">8) зі змінами, внесеними постановою Кабінету Міністрів України від 1 лютого 2012 року № 47 «Про внесення змін </w:t>
      </w:r>
      <w:r w:rsidRPr="00BF1485">
        <w:rPr>
          <w:rFonts w:ascii="Times New Roman" w:hAnsi="Times New Roman" w:cs="Times New Roman"/>
          <w:sz w:val="28"/>
          <w:szCs w:val="28"/>
          <w:lang w:val="uk-UA"/>
        </w:rPr>
        <w:lastRenderedPageBreak/>
        <w:t>до Переліку категорій працівників, яким може бути надано службові жилі приміщення».</w:t>
      </w:r>
    </w:p>
    <w:p w:rsidR="00633A1F" w:rsidRPr="00BF1485" w:rsidRDefault="00633A1F" w:rsidP="00633A1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1485">
        <w:rPr>
          <w:rFonts w:ascii="Times New Roman" w:hAnsi="Times New Roman" w:cs="Times New Roman"/>
          <w:sz w:val="28"/>
          <w:szCs w:val="28"/>
          <w:lang w:val="uk-UA"/>
        </w:rPr>
        <w:t>Ефективна кадрова політика є важливим інструментом функціонування місцевого самоврядування, галузі охорони здоров’я, освіти, оскільки від рівня забезпеченості кадрами професійного рівня залежить якість надання послуг населенню громади.</w:t>
      </w:r>
    </w:p>
    <w:p w:rsidR="00633A1F" w:rsidRPr="00BF1485" w:rsidRDefault="00633A1F" w:rsidP="00633A1F">
      <w:pPr>
        <w:pStyle w:val="a7"/>
        <w:spacing w:line="276" w:lineRule="auto"/>
        <w:ind w:firstLine="708"/>
        <w:jc w:val="both"/>
        <w:rPr>
          <w:b w:val="0"/>
          <w:sz w:val="28"/>
          <w:szCs w:val="28"/>
        </w:rPr>
      </w:pPr>
      <w:r w:rsidRPr="00BF1485">
        <w:rPr>
          <w:b w:val="0"/>
          <w:sz w:val="28"/>
          <w:szCs w:val="28"/>
        </w:rPr>
        <w:t xml:space="preserve">Питання кадрового забезпечення набуло особливої ваги з огляду на кадрову кризу як в цілому в державі, області, так і в </w:t>
      </w:r>
      <w:proofErr w:type="spellStart"/>
      <w:r w:rsidRPr="00BF1485">
        <w:rPr>
          <w:b w:val="0"/>
          <w:sz w:val="28"/>
          <w:szCs w:val="28"/>
        </w:rPr>
        <w:t>Чаплинській</w:t>
      </w:r>
      <w:proofErr w:type="spellEnd"/>
      <w:r w:rsidRPr="00BF1485">
        <w:rPr>
          <w:b w:val="0"/>
          <w:sz w:val="28"/>
          <w:szCs w:val="28"/>
        </w:rPr>
        <w:t xml:space="preserve"> ОТГ. Аналіз укомплектованих посад лікарів, педагогів інших працівників бюджетних установ свідчить про можливе звільнення у зв’язку з досягненням пенсійного віку протягом наступних років близько 40% працівників.   </w:t>
      </w:r>
    </w:p>
    <w:p w:rsidR="00633A1F" w:rsidRPr="00BF1485" w:rsidRDefault="00633A1F" w:rsidP="00633A1F">
      <w:pPr>
        <w:pStyle w:val="a7"/>
        <w:spacing w:line="276" w:lineRule="auto"/>
        <w:ind w:firstLine="708"/>
        <w:jc w:val="both"/>
        <w:rPr>
          <w:b w:val="0"/>
          <w:sz w:val="28"/>
          <w:szCs w:val="28"/>
        </w:rPr>
      </w:pPr>
      <w:r w:rsidRPr="00BF1485">
        <w:rPr>
          <w:b w:val="0"/>
          <w:sz w:val="28"/>
          <w:szCs w:val="28"/>
        </w:rPr>
        <w:t xml:space="preserve">Селищною радою вживаються заходи щодо укомплектування кваліфікованими кадрами закладів та установ </w:t>
      </w:r>
      <w:proofErr w:type="spellStart"/>
      <w:r w:rsidRPr="00BF1485">
        <w:rPr>
          <w:b w:val="0"/>
          <w:sz w:val="28"/>
          <w:szCs w:val="28"/>
        </w:rPr>
        <w:t>Чаплинської</w:t>
      </w:r>
      <w:proofErr w:type="spellEnd"/>
      <w:r w:rsidRPr="00BF1485">
        <w:rPr>
          <w:b w:val="0"/>
          <w:sz w:val="28"/>
          <w:szCs w:val="28"/>
        </w:rPr>
        <w:t xml:space="preserve"> селищної ради. Селищною радою затверджено програму «Розвиток людського капіталу» на 2017-2021 роки, яка передбачає навчання лікарів, педагогів за кошти селищного бюджету. Контракт укладається на 5 років, протягом якого лікар чи педагог набуває необхідного досвіду, але по закінченню терміну дії контракту при незабезпеченості житлом фахівець може залишити громаду.</w:t>
      </w:r>
    </w:p>
    <w:p w:rsidR="00633A1F" w:rsidRPr="00BF1485" w:rsidRDefault="00633A1F" w:rsidP="00633A1F">
      <w:pPr>
        <w:pStyle w:val="a7"/>
        <w:spacing w:line="276" w:lineRule="auto"/>
        <w:ind w:firstLine="708"/>
        <w:jc w:val="both"/>
        <w:rPr>
          <w:b w:val="0"/>
          <w:sz w:val="28"/>
          <w:szCs w:val="28"/>
        </w:rPr>
      </w:pPr>
      <w:r w:rsidRPr="00BF1485">
        <w:rPr>
          <w:b w:val="0"/>
          <w:sz w:val="28"/>
          <w:szCs w:val="28"/>
        </w:rPr>
        <w:t xml:space="preserve">Єдиним можливим шляхом по закріпленню в </w:t>
      </w:r>
      <w:proofErr w:type="spellStart"/>
      <w:r w:rsidRPr="00BF1485">
        <w:rPr>
          <w:b w:val="0"/>
          <w:sz w:val="28"/>
          <w:szCs w:val="28"/>
        </w:rPr>
        <w:t>Чаплинській</w:t>
      </w:r>
      <w:proofErr w:type="spellEnd"/>
      <w:r w:rsidRPr="00BF1485">
        <w:rPr>
          <w:b w:val="0"/>
          <w:sz w:val="28"/>
          <w:szCs w:val="28"/>
        </w:rPr>
        <w:t xml:space="preserve"> громаді професійних кадрів є забезпечення останніх житлом. </w:t>
      </w:r>
    </w:p>
    <w:p w:rsidR="00633A1F" w:rsidRPr="00BF1485" w:rsidRDefault="00633A1F" w:rsidP="00633A1F">
      <w:pPr>
        <w:pStyle w:val="a7"/>
        <w:spacing w:line="276" w:lineRule="auto"/>
        <w:ind w:firstLine="708"/>
        <w:jc w:val="both"/>
        <w:rPr>
          <w:b w:val="0"/>
          <w:sz w:val="28"/>
          <w:szCs w:val="28"/>
        </w:rPr>
      </w:pPr>
      <w:r w:rsidRPr="00BF1485">
        <w:rPr>
          <w:b w:val="0"/>
          <w:sz w:val="28"/>
          <w:szCs w:val="28"/>
        </w:rPr>
        <w:t xml:space="preserve">Часткове розв’язання проблеми забезпечення житлом працівників органів місцевого самоврядування та бюджетних установ, в тому числі молодих сімей, в кінцевому результаті дасть змогу залучити на вакантні посади до лікарні та закладів освіти професійні кадри, зменшити їх плинність, що суттєво підвищить якість медичних та освітніх послуг. </w:t>
      </w:r>
    </w:p>
    <w:p w:rsidR="00633A1F" w:rsidRPr="00BF1485" w:rsidRDefault="00633A1F" w:rsidP="00633A1F">
      <w:pPr>
        <w:pStyle w:val="a7"/>
        <w:spacing w:line="276" w:lineRule="auto"/>
        <w:ind w:firstLine="851"/>
        <w:jc w:val="both"/>
        <w:rPr>
          <w:b w:val="0"/>
          <w:sz w:val="28"/>
          <w:szCs w:val="28"/>
        </w:rPr>
      </w:pPr>
      <w:r w:rsidRPr="00BF1485">
        <w:rPr>
          <w:b w:val="0"/>
          <w:sz w:val="28"/>
          <w:szCs w:val="28"/>
        </w:rPr>
        <w:t xml:space="preserve">Програма ґрунтується на розрахунках, в основу яких покладено дані про кадрове забезпечення органів місцевого самоврядування та бюджетних установ </w:t>
      </w:r>
      <w:proofErr w:type="spellStart"/>
      <w:r w:rsidRPr="00BF1485">
        <w:rPr>
          <w:b w:val="0"/>
          <w:sz w:val="28"/>
          <w:szCs w:val="28"/>
        </w:rPr>
        <w:t>Чаплинської</w:t>
      </w:r>
      <w:proofErr w:type="spellEnd"/>
      <w:r w:rsidRPr="00BF1485">
        <w:rPr>
          <w:b w:val="0"/>
          <w:sz w:val="28"/>
          <w:szCs w:val="28"/>
        </w:rPr>
        <w:t xml:space="preserve"> ОТГ, а також обсягів бюджетних коштів, необхідних для фінансування даної Програми.</w:t>
      </w:r>
    </w:p>
    <w:p w:rsidR="00633A1F" w:rsidRPr="00BF1485" w:rsidRDefault="00633A1F" w:rsidP="00633A1F">
      <w:pPr>
        <w:pStyle w:val="a9"/>
        <w:spacing w:line="276" w:lineRule="auto"/>
        <w:jc w:val="center"/>
        <w:rPr>
          <w:b/>
          <w:sz w:val="28"/>
          <w:szCs w:val="28"/>
        </w:rPr>
      </w:pPr>
      <w:r w:rsidRPr="00BF1485">
        <w:rPr>
          <w:b/>
          <w:sz w:val="28"/>
          <w:szCs w:val="28"/>
        </w:rPr>
        <w:t>3. Мета Програми</w:t>
      </w:r>
    </w:p>
    <w:p w:rsidR="00633A1F" w:rsidRPr="00BF1485" w:rsidRDefault="00633A1F" w:rsidP="00633A1F">
      <w:pPr>
        <w:pStyle w:val="a7"/>
        <w:spacing w:line="276" w:lineRule="auto"/>
        <w:ind w:firstLine="851"/>
        <w:jc w:val="both"/>
        <w:rPr>
          <w:b w:val="0"/>
          <w:sz w:val="28"/>
          <w:szCs w:val="28"/>
        </w:rPr>
      </w:pPr>
      <w:r w:rsidRPr="00BF1485">
        <w:rPr>
          <w:b w:val="0"/>
          <w:sz w:val="28"/>
          <w:szCs w:val="28"/>
        </w:rPr>
        <w:t xml:space="preserve">Метою Програми є забезпечення житлом працівників органів місцевого самоврядування та бюджетних установ </w:t>
      </w:r>
      <w:proofErr w:type="spellStart"/>
      <w:r w:rsidRPr="00BF1485">
        <w:rPr>
          <w:b w:val="0"/>
          <w:sz w:val="28"/>
          <w:szCs w:val="28"/>
        </w:rPr>
        <w:t>Чаплинської</w:t>
      </w:r>
      <w:proofErr w:type="spellEnd"/>
      <w:r w:rsidRPr="00BF1485">
        <w:rPr>
          <w:b w:val="0"/>
          <w:sz w:val="28"/>
          <w:szCs w:val="28"/>
        </w:rPr>
        <w:t xml:space="preserve"> ОТГ, які працюють та залучатимуться до роботи на вакантні посади в лікувально-профілактичні, освітні та інші установи та заклади селищної ради. При цьому перевага в отриманні житла надаватиметься сім’ям працівників органів місцевого самоврядування, лікарів, педагогів які працюють та прибудуть до ОТГ. </w:t>
      </w:r>
    </w:p>
    <w:p w:rsidR="00633A1F" w:rsidRPr="00BF1485" w:rsidRDefault="00633A1F" w:rsidP="00633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1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Шляхи і засоби розв’язання проблеми, обсяги та джерела </w:t>
      </w:r>
    </w:p>
    <w:p w:rsidR="00633A1F" w:rsidRPr="00BF1485" w:rsidRDefault="00633A1F" w:rsidP="00633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1485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фінансування Програми</w:t>
      </w:r>
    </w:p>
    <w:p w:rsidR="00633A1F" w:rsidRPr="00BF1485" w:rsidRDefault="00633A1F" w:rsidP="00633A1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1485">
        <w:rPr>
          <w:rFonts w:ascii="Times New Roman" w:hAnsi="Times New Roman" w:cs="Times New Roman"/>
          <w:sz w:val="28"/>
          <w:szCs w:val="28"/>
          <w:lang w:val="uk-UA"/>
        </w:rPr>
        <w:t>Прог</w:t>
      </w:r>
      <w:r>
        <w:rPr>
          <w:rFonts w:ascii="Times New Roman" w:hAnsi="Times New Roman" w:cs="Times New Roman"/>
          <w:sz w:val="28"/>
          <w:szCs w:val="28"/>
          <w:lang w:val="uk-UA"/>
        </w:rPr>
        <w:t>рамою протягом 2017 року</w:t>
      </w:r>
      <w:r w:rsidRPr="00BF1485">
        <w:rPr>
          <w:rFonts w:ascii="Times New Roman" w:hAnsi="Times New Roman" w:cs="Times New Roman"/>
          <w:sz w:val="28"/>
          <w:szCs w:val="28"/>
          <w:lang w:val="uk-UA"/>
        </w:rPr>
        <w:t xml:space="preserve"> передбачається участь у будівництві 72-квартирного житлового будинку шляхом перепрофілювання незавершеного будівництва адміністративної будівлі райкому партії та райвиконкому за </w:t>
      </w:r>
      <w:proofErr w:type="spellStart"/>
      <w:r w:rsidRPr="00BF1485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BF1485">
        <w:rPr>
          <w:rFonts w:ascii="Times New Roman" w:hAnsi="Times New Roman" w:cs="Times New Roman"/>
          <w:sz w:val="28"/>
          <w:szCs w:val="28"/>
          <w:lang w:val="uk-UA"/>
        </w:rPr>
        <w:t xml:space="preserve">: Херсонська область, </w:t>
      </w:r>
      <w:proofErr w:type="spellStart"/>
      <w:r w:rsidRPr="00BF1485">
        <w:rPr>
          <w:rFonts w:ascii="Times New Roman" w:hAnsi="Times New Roman" w:cs="Times New Roman"/>
          <w:sz w:val="28"/>
          <w:szCs w:val="28"/>
          <w:lang w:val="uk-UA"/>
        </w:rPr>
        <w:t>Чаплинський</w:t>
      </w:r>
      <w:proofErr w:type="spellEnd"/>
      <w:r w:rsidRPr="00BF1485">
        <w:rPr>
          <w:rFonts w:ascii="Times New Roman" w:hAnsi="Times New Roman" w:cs="Times New Roman"/>
          <w:sz w:val="28"/>
          <w:szCs w:val="28"/>
          <w:lang w:val="uk-UA"/>
        </w:rPr>
        <w:t xml:space="preserve"> район, смт </w:t>
      </w:r>
      <w:proofErr w:type="spellStart"/>
      <w:r w:rsidRPr="00BF1485">
        <w:rPr>
          <w:rFonts w:ascii="Times New Roman" w:hAnsi="Times New Roman" w:cs="Times New Roman"/>
          <w:sz w:val="28"/>
          <w:szCs w:val="28"/>
          <w:lang w:val="uk-UA"/>
        </w:rPr>
        <w:t>Чаплинка</w:t>
      </w:r>
      <w:proofErr w:type="spellEnd"/>
      <w:r w:rsidRPr="00BF1485">
        <w:rPr>
          <w:rFonts w:ascii="Times New Roman" w:hAnsi="Times New Roman" w:cs="Times New Roman"/>
          <w:sz w:val="28"/>
          <w:szCs w:val="28"/>
          <w:lang w:val="uk-UA"/>
        </w:rPr>
        <w:t xml:space="preserve">, вул. Грушевського, з метою отримання права власності на чотири квартири під відомче житло на суму дольової участі у будівництві з подальшим включенням цих квартир до числа службових. Передача квартир під житло для працівників органів місцевого самоврядування та бюджетних установ </w:t>
      </w:r>
      <w:proofErr w:type="spellStart"/>
      <w:r w:rsidRPr="00BF1485"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 w:rsidRPr="00BF1485">
        <w:rPr>
          <w:rFonts w:ascii="Times New Roman" w:hAnsi="Times New Roman" w:cs="Times New Roman"/>
          <w:sz w:val="28"/>
          <w:szCs w:val="28"/>
          <w:lang w:val="uk-UA"/>
        </w:rPr>
        <w:t xml:space="preserve"> ОТГ здійснюється селищною радою шляхом прийняття на сесії відповідних рішень. </w:t>
      </w:r>
    </w:p>
    <w:p w:rsidR="00633A1F" w:rsidRPr="00BF1485" w:rsidRDefault="00633A1F" w:rsidP="00633A1F">
      <w:pPr>
        <w:pStyle w:val="a7"/>
        <w:spacing w:line="276" w:lineRule="auto"/>
        <w:jc w:val="both"/>
        <w:rPr>
          <w:b w:val="0"/>
          <w:sz w:val="28"/>
          <w:szCs w:val="28"/>
        </w:rPr>
      </w:pPr>
      <w:r w:rsidRPr="00BF1485">
        <w:rPr>
          <w:b w:val="0"/>
          <w:sz w:val="28"/>
          <w:szCs w:val="28"/>
        </w:rPr>
        <w:t>Службове житло виділяється:</w:t>
      </w:r>
    </w:p>
    <w:p w:rsidR="00633A1F" w:rsidRPr="00BF1485" w:rsidRDefault="00633A1F" w:rsidP="00633A1F">
      <w:pPr>
        <w:pStyle w:val="a7"/>
        <w:numPr>
          <w:ilvl w:val="0"/>
          <w:numId w:val="3"/>
        </w:numPr>
        <w:tabs>
          <w:tab w:val="clear" w:pos="1140"/>
          <w:tab w:val="num" w:pos="0"/>
        </w:tabs>
        <w:spacing w:line="276" w:lineRule="auto"/>
        <w:ind w:left="0" w:firstLine="780"/>
        <w:jc w:val="both"/>
        <w:rPr>
          <w:b w:val="0"/>
          <w:sz w:val="28"/>
          <w:szCs w:val="28"/>
        </w:rPr>
      </w:pPr>
      <w:r w:rsidRPr="00BF1485">
        <w:rPr>
          <w:b w:val="0"/>
          <w:sz w:val="28"/>
          <w:szCs w:val="28"/>
        </w:rPr>
        <w:t xml:space="preserve">Працівникам органів місцевого самоврядування, лікарям, педагогічним працівникам що працюють та прибули до </w:t>
      </w:r>
      <w:proofErr w:type="spellStart"/>
      <w:r w:rsidRPr="00BF1485">
        <w:rPr>
          <w:b w:val="0"/>
          <w:sz w:val="28"/>
          <w:szCs w:val="28"/>
        </w:rPr>
        <w:t>Чаплинської</w:t>
      </w:r>
      <w:proofErr w:type="spellEnd"/>
      <w:r w:rsidRPr="00BF1485">
        <w:rPr>
          <w:b w:val="0"/>
          <w:sz w:val="28"/>
          <w:szCs w:val="28"/>
        </w:rPr>
        <w:t xml:space="preserve"> селищної ради на вакантні посади, в укомплектуванні яких є першочергова потреба, які мають потребу в житлі.</w:t>
      </w:r>
    </w:p>
    <w:p w:rsidR="00633A1F" w:rsidRPr="00BF1485" w:rsidRDefault="00633A1F" w:rsidP="00633A1F">
      <w:pPr>
        <w:pStyle w:val="a7"/>
        <w:spacing w:line="276" w:lineRule="auto"/>
        <w:ind w:firstLine="708"/>
        <w:jc w:val="both"/>
        <w:rPr>
          <w:b w:val="0"/>
          <w:sz w:val="28"/>
          <w:szCs w:val="28"/>
        </w:rPr>
      </w:pPr>
      <w:r w:rsidRPr="00BF1485">
        <w:rPr>
          <w:b w:val="0"/>
          <w:sz w:val="28"/>
          <w:szCs w:val="28"/>
        </w:rPr>
        <w:t xml:space="preserve">Підставою для виділення службового житла є рішення виконавчого комітету та житлово-комунальної комісії, яке визначає персональні кандидатури працівників для забезпечення службовим житлом.  </w:t>
      </w:r>
    </w:p>
    <w:p w:rsidR="00633A1F" w:rsidRPr="00BF1485" w:rsidRDefault="00633A1F" w:rsidP="00633A1F">
      <w:pPr>
        <w:pStyle w:val="a7"/>
        <w:spacing w:line="276" w:lineRule="auto"/>
        <w:ind w:firstLine="708"/>
        <w:jc w:val="both"/>
        <w:rPr>
          <w:b w:val="0"/>
          <w:color w:val="FF0000"/>
          <w:sz w:val="28"/>
          <w:szCs w:val="28"/>
        </w:rPr>
      </w:pPr>
      <w:r w:rsidRPr="00BF1485">
        <w:rPr>
          <w:b w:val="0"/>
          <w:sz w:val="28"/>
          <w:szCs w:val="28"/>
        </w:rPr>
        <w:t>У разі неукомплектованості вакантних посад, у яких є першочергова потреба, частина службового житла залишається в резерві. Рішення про кількість резервних квартир приймає виконавчий комітет селищної ради, керуючись забезпеченістю кваліфікованими кадрами та їх потребою.</w:t>
      </w:r>
    </w:p>
    <w:p w:rsidR="00633A1F" w:rsidRPr="00BF1485" w:rsidRDefault="00633A1F" w:rsidP="00633A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1485">
        <w:rPr>
          <w:rFonts w:ascii="Times New Roman" w:hAnsi="Times New Roman" w:cs="Times New Roman"/>
          <w:sz w:val="28"/>
          <w:szCs w:val="28"/>
          <w:lang w:val="uk-UA"/>
        </w:rPr>
        <w:t xml:space="preserve">Право на приватизацію (передачу у власність) службового житла, отриманого за цією Програмою, виникає у наймача за наявності не менш як десятирічного безперервного стажу роботи в органах місцевого самоврядування, а в бюджетних установах </w:t>
      </w:r>
      <w:proofErr w:type="spellStart"/>
      <w:r w:rsidRPr="00BF1485"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 w:rsidRPr="00BF1485">
        <w:rPr>
          <w:rFonts w:ascii="Times New Roman" w:hAnsi="Times New Roman" w:cs="Times New Roman"/>
          <w:sz w:val="28"/>
          <w:szCs w:val="28"/>
          <w:lang w:val="uk-UA"/>
        </w:rPr>
        <w:t xml:space="preserve"> ОТГ за наявності не менш як десятирічного безперервного стажу роботи з моменту отримання даного службового житла. У разі припинення трудових відносин за власним бажанням, за згодою сторін, з ініціативи керівництва установи у випадках, передбачених статей 40, 41 </w:t>
      </w:r>
      <w:proofErr w:type="spellStart"/>
      <w:r w:rsidRPr="00BF1485">
        <w:rPr>
          <w:rFonts w:ascii="Times New Roman" w:hAnsi="Times New Roman" w:cs="Times New Roman"/>
          <w:sz w:val="28"/>
          <w:szCs w:val="28"/>
          <w:lang w:val="uk-UA"/>
        </w:rPr>
        <w:t>КЗпПУ</w:t>
      </w:r>
      <w:proofErr w:type="spellEnd"/>
      <w:r w:rsidRPr="00BF1485">
        <w:rPr>
          <w:rFonts w:ascii="Times New Roman" w:hAnsi="Times New Roman" w:cs="Times New Roman"/>
          <w:sz w:val="28"/>
          <w:szCs w:val="28"/>
          <w:lang w:val="uk-UA"/>
        </w:rPr>
        <w:t>, наймач підлягає виселенню з службової квартири з усіма особами, які з ним проживають без надання іншого жилого приміщення.</w:t>
      </w:r>
    </w:p>
    <w:p w:rsidR="00633A1F" w:rsidRPr="00BF1485" w:rsidRDefault="00633A1F" w:rsidP="00633A1F">
      <w:pPr>
        <w:pStyle w:val="a7"/>
        <w:spacing w:line="276" w:lineRule="auto"/>
        <w:ind w:firstLine="708"/>
        <w:jc w:val="both"/>
        <w:rPr>
          <w:b w:val="0"/>
          <w:sz w:val="28"/>
          <w:szCs w:val="28"/>
        </w:rPr>
      </w:pPr>
      <w:r w:rsidRPr="00BF1485">
        <w:rPr>
          <w:b w:val="0"/>
          <w:sz w:val="28"/>
          <w:szCs w:val="28"/>
        </w:rPr>
        <w:t>Приватизація (передача у власність) житла здійснюється у відповідності до вимог чинного законодавства України.</w:t>
      </w:r>
    </w:p>
    <w:p w:rsidR="00633A1F" w:rsidRPr="00BF1485" w:rsidRDefault="00633A1F" w:rsidP="00633A1F">
      <w:pPr>
        <w:pStyle w:val="a7"/>
        <w:spacing w:line="276" w:lineRule="auto"/>
        <w:ind w:firstLine="708"/>
        <w:jc w:val="both"/>
        <w:rPr>
          <w:b w:val="0"/>
          <w:sz w:val="28"/>
          <w:szCs w:val="28"/>
        </w:rPr>
      </w:pPr>
      <w:r w:rsidRPr="00BF1485">
        <w:rPr>
          <w:b w:val="0"/>
          <w:sz w:val="28"/>
          <w:szCs w:val="28"/>
        </w:rPr>
        <w:t xml:space="preserve">Звільнене наймачем житло до сплину десятирічного строку безперервної роботи в бюджетних установах </w:t>
      </w:r>
      <w:proofErr w:type="spellStart"/>
      <w:r w:rsidRPr="00BF1485">
        <w:rPr>
          <w:b w:val="0"/>
          <w:sz w:val="28"/>
          <w:szCs w:val="28"/>
        </w:rPr>
        <w:t>Чаплинської</w:t>
      </w:r>
      <w:proofErr w:type="spellEnd"/>
      <w:r w:rsidRPr="00BF1485">
        <w:rPr>
          <w:b w:val="0"/>
          <w:sz w:val="28"/>
          <w:szCs w:val="28"/>
        </w:rPr>
        <w:t xml:space="preserve"> ОТГ повинно бути передано виключно працівникам бюджетних установ. </w:t>
      </w:r>
    </w:p>
    <w:p w:rsidR="00633A1F" w:rsidRPr="00BF1485" w:rsidRDefault="00633A1F" w:rsidP="00633A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148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Зміни та доповнення до цієї Програми можуть бути внесені виключно рішенням </w:t>
      </w:r>
      <w:proofErr w:type="spellStart"/>
      <w:r w:rsidRPr="00BF1485"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 w:rsidRPr="00BF1485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:rsidR="00633A1F" w:rsidRPr="00BF1485" w:rsidRDefault="00633A1F" w:rsidP="00633A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1485">
        <w:rPr>
          <w:rFonts w:ascii="Times New Roman" w:hAnsi="Times New Roman" w:cs="Times New Roman"/>
          <w:sz w:val="28"/>
          <w:szCs w:val="28"/>
          <w:lang w:val="uk-UA"/>
        </w:rPr>
        <w:t>Фінансове забезпечення Програми здійснюється за рахунок коштів селищного 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сумі 1018,270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BF148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3A1F" w:rsidRPr="00934F04" w:rsidRDefault="00633A1F" w:rsidP="00633A1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F148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5. Перелік завдань, заходів Програми та очікувані результати.</w:t>
      </w:r>
    </w:p>
    <w:p w:rsidR="00633A1F" w:rsidRPr="00934F04" w:rsidRDefault="00633A1F" w:rsidP="00633A1F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F148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Основним завданням програми є забезпечення працівників органів місцевого самоврядування та бюджетних установ </w:t>
      </w:r>
      <w:proofErr w:type="spellStart"/>
      <w:r w:rsidRPr="00BF1485">
        <w:rPr>
          <w:rFonts w:ascii="Times New Roman" w:hAnsi="Times New Roman" w:cs="Times New Roman"/>
          <w:bCs/>
          <w:sz w:val="28"/>
          <w:szCs w:val="28"/>
          <w:lang w:val="uk-UA"/>
        </w:rPr>
        <w:t>Чаплинської</w:t>
      </w:r>
      <w:proofErr w:type="spellEnd"/>
      <w:r w:rsidRPr="00BF148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ОТГ</w:t>
      </w:r>
      <w:r w:rsidRPr="00BF1485">
        <w:rPr>
          <w:rFonts w:ascii="Times New Roman" w:hAnsi="Times New Roman" w:cs="Times New Roman"/>
          <w:sz w:val="28"/>
          <w:szCs w:val="28"/>
          <w:lang w:val="uk-UA"/>
        </w:rPr>
        <w:t xml:space="preserve"> житлом. </w:t>
      </w:r>
    </w:p>
    <w:p w:rsidR="00633A1F" w:rsidRPr="00BF1485" w:rsidRDefault="00633A1F" w:rsidP="00633A1F">
      <w:pPr>
        <w:pStyle w:val="a7"/>
        <w:spacing w:line="276" w:lineRule="auto"/>
        <w:jc w:val="both"/>
        <w:rPr>
          <w:b w:val="0"/>
          <w:bCs/>
          <w:sz w:val="28"/>
          <w:szCs w:val="28"/>
        </w:rPr>
      </w:pPr>
      <w:r w:rsidRPr="00BF1485">
        <w:rPr>
          <w:b w:val="0"/>
          <w:color w:val="000000"/>
          <w:sz w:val="28"/>
          <w:szCs w:val="28"/>
        </w:rPr>
        <w:t>Очікувані результати</w:t>
      </w:r>
      <w:r w:rsidRPr="00BF1485">
        <w:rPr>
          <w:b w:val="0"/>
          <w:sz w:val="28"/>
          <w:szCs w:val="28"/>
        </w:rPr>
        <w:t xml:space="preserve"> програми:</w:t>
      </w:r>
    </w:p>
    <w:p w:rsidR="00633A1F" w:rsidRPr="00BF1485" w:rsidRDefault="00633A1F" w:rsidP="00633A1F">
      <w:pPr>
        <w:pStyle w:val="a7"/>
        <w:numPr>
          <w:ilvl w:val="0"/>
          <w:numId w:val="4"/>
        </w:numPr>
        <w:spacing w:line="276" w:lineRule="auto"/>
        <w:jc w:val="both"/>
        <w:rPr>
          <w:b w:val="0"/>
          <w:sz w:val="28"/>
          <w:szCs w:val="28"/>
        </w:rPr>
      </w:pPr>
      <w:r w:rsidRPr="00BF1485">
        <w:rPr>
          <w:b w:val="0"/>
          <w:sz w:val="28"/>
          <w:szCs w:val="28"/>
        </w:rPr>
        <w:t xml:space="preserve">Забезпечення житлом працівників органів місцевого самоврядування та бюджетних установ </w:t>
      </w:r>
      <w:proofErr w:type="spellStart"/>
      <w:r w:rsidRPr="00BF1485">
        <w:rPr>
          <w:b w:val="0"/>
          <w:sz w:val="28"/>
          <w:szCs w:val="28"/>
        </w:rPr>
        <w:t>Чаплинської</w:t>
      </w:r>
      <w:proofErr w:type="spellEnd"/>
      <w:r w:rsidRPr="00BF1485">
        <w:rPr>
          <w:b w:val="0"/>
          <w:sz w:val="28"/>
          <w:szCs w:val="28"/>
        </w:rPr>
        <w:t xml:space="preserve"> ОТГ. </w:t>
      </w:r>
    </w:p>
    <w:p w:rsidR="00633A1F" w:rsidRPr="00BF1485" w:rsidRDefault="00633A1F" w:rsidP="00633A1F">
      <w:pPr>
        <w:pStyle w:val="a7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BF1485">
        <w:rPr>
          <w:b w:val="0"/>
          <w:sz w:val="28"/>
          <w:szCs w:val="28"/>
        </w:rPr>
        <w:t>Забезпечення закладів охорони здоров’я, освіти спеціалістами відповідного фаху (розв’язання кадрових проблем).</w:t>
      </w:r>
    </w:p>
    <w:p w:rsidR="00633A1F" w:rsidRPr="00C53D66" w:rsidRDefault="00633A1F" w:rsidP="00633A1F">
      <w:pPr>
        <w:pStyle w:val="a7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BF1485">
        <w:rPr>
          <w:b w:val="0"/>
          <w:sz w:val="28"/>
          <w:szCs w:val="28"/>
        </w:rPr>
        <w:t xml:space="preserve">створення фонду службового житла </w:t>
      </w:r>
      <w:proofErr w:type="spellStart"/>
      <w:r w:rsidRPr="00BF1485">
        <w:rPr>
          <w:b w:val="0"/>
          <w:sz w:val="28"/>
          <w:szCs w:val="28"/>
        </w:rPr>
        <w:t>Чаплинської</w:t>
      </w:r>
      <w:proofErr w:type="spellEnd"/>
      <w:r w:rsidRPr="00BF1485">
        <w:rPr>
          <w:b w:val="0"/>
          <w:sz w:val="28"/>
          <w:szCs w:val="28"/>
        </w:rPr>
        <w:t xml:space="preserve"> селищної ради.</w:t>
      </w:r>
    </w:p>
    <w:p w:rsidR="00633A1F" w:rsidRPr="00BF1485" w:rsidRDefault="00633A1F" w:rsidP="00633A1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F148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6. Напрям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и діяльності та заходи Програми</w:t>
      </w:r>
    </w:p>
    <w:p w:rsidR="00633A1F" w:rsidRPr="00BF1485" w:rsidRDefault="00633A1F" w:rsidP="00633A1F">
      <w:pPr>
        <w:spacing w:after="0"/>
        <w:ind w:firstLine="35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F1485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Програма передбачає наступні напрями діяльності:</w:t>
      </w:r>
    </w:p>
    <w:p w:rsidR="00633A1F" w:rsidRPr="00BF1485" w:rsidRDefault="00633A1F" w:rsidP="00633A1F">
      <w:pPr>
        <w:numPr>
          <w:ilvl w:val="0"/>
          <w:numId w:val="4"/>
        </w:numPr>
        <w:tabs>
          <w:tab w:val="left" w:pos="0"/>
        </w:tabs>
        <w:spacing w:after="0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F1485">
        <w:rPr>
          <w:rFonts w:ascii="Times New Roman" w:hAnsi="Times New Roman" w:cs="Times New Roman"/>
          <w:sz w:val="28"/>
          <w:szCs w:val="28"/>
          <w:lang w:val="uk-UA"/>
        </w:rPr>
        <w:t xml:space="preserve">участь у будівництві 72-квартирного житлового будинку шляхом перепрофілювання незавершеного будівництва адміністративної будівлі райкому партії та райвиконкому за </w:t>
      </w:r>
      <w:proofErr w:type="spellStart"/>
      <w:r w:rsidRPr="00BF1485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BF1485">
        <w:rPr>
          <w:rFonts w:ascii="Times New Roman" w:hAnsi="Times New Roman" w:cs="Times New Roman"/>
          <w:sz w:val="28"/>
          <w:szCs w:val="28"/>
          <w:lang w:val="uk-UA"/>
        </w:rPr>
        <w:t xml:space="preserve">: Херсонська область, </w:t>
      </w:r>
      <w:proofErr w:type="spellStart"/>
      <w:r w:rsidRPr="00BF1485">
        <w:rPr>
          <w:rFonts w:ascii="Times New Roman" w:hAnsi="Times New Roman" w:cs="Times New Roman"/>
          <w:sz w:val="28"/>
          <w:szCs w:val="28"/>
          <w:lang w:val="uk-UA"/>
        </w:rPr>
        <w:t>Чаплинський</w:t>
      </w:r>
      <w:proofErr w:type="spellEnd"/>
      <w:r w:rsidRPr="00BF1485">
        <w:rPr>
          <w:rFonts w:ascii="Times New Roman" w:hAnsi="Times New Roman" w:cs="Times New Roman"/>
          <w:sz w:val="28"/>
          <w:szCs w:val="28"/>
          <w:lang w:val="uk-UA"/>
        </w:rPr>
        <w:t xml:space="preserve"> район, смт </w:t>
      </w:r>
      <w:proofErr w:type="spellStart"/>
      <w:r w:rsidRPr="00BF1485">
        <w:rPr>
          <w:rFonts w:ascii="Times New Roman" w:hAnsi="Times New Roman" w:cs="Times New Roman"/>
          <w:sz w:val="28"/>
          <w:szCs w:val="28"/>
          <w:lang w:val="uk-UA"/>
        </w:rPr>
        <w:t>Чаплинка</w:t>
      </w:r>
      <w:proofErr w:type="spellEnd"/>
      <w:r w:rsidRPr="00BF1485">
        <w:rPr>
          <w:rFonts w:ascii="Times New Roman" w:hAnsi="Times New Roman" w:cs="Times New Roman"/>
          <w:sz w:val="28"/>
          <w:szCs w:val="28"/>
          <w:lang w:val="uk-UA"/>
        </w:rPr>
        <w:t>, вул. Грушевського, з метою отримання права власності на чотири квартири під відомче житло на суму дольової участі у будівництві;</w:t>
      </w:r>
    </w:p>
    <w:p w:rsidR="00633A1F" w:rsidRPr="00BF1485" w:rsidRDefault="00633A1F" w:rsidP="00633A1F">
      <w:pPr>
        <w:numPr>
          <w:ilvl w:val="0"/>
          <w:numId w:val="4"/>
        </w:numPr>
        <w:tabs>
          <w:tab w:val="left" w:pos="0"/>
        </w:tabs>
        <w:spacing w:after="0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F14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Проведення комплексного аналізу забезпеченості кадрами закладів та установ </w:t>
      </w:r>
      <w:proofErr w:type="spellStart"/>
      <w:r w:rsidRPr="00BF1485">
        <w:rPr>
          <w:rFonts w:ascii="Times New Roman" w:hAnsi="Times New Roman" w:cs="Times New Roman"/>
          <w:color w:val="000000"/>
          <w:sz w:val="28"/>
          <w:szCs w:val="28"/>
          <w:lang w:val="uk-UA"/>
        </w:rPr>
        <w:t>Чаплинської</w:t>
      </w:r>
      <w:proofErr w:type="spellEnd"/>
      <w:r w:rsidRPr="00BF14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ОТГ;</w:t>
      </w:r>
    </w:p>
    <w:p w:rsidR="00633A1F" w:rsidRPr="00BF1485" w:rsidRDefault="00633A1F" w:rsidP="00633A1F">
      <w:pPr>
        <w:numPr>
          <w:ilvl w:val="0"/>
          <w:numId w:val="4"/>
        </w:numPr>
        <w:tabs>
          <w:tab w:val="left" w:pos="0"/>
        </w:tabs>
        <w:spacing w:after="0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F1485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Забезпечення службовим житлом фахівців, в роботі яких є першочергова потреба.</w:t>
      </w:r>
    </w:p>
    <w:p w:rsidR="00633A1F" w:rsidRDefault="00633A1F" w:rsidP="00633A1F">
      <w:pPr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3A1F" w:rsidRDefault="00633A1F" w:rsidP="00633A1F">
      <w:pPr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3A1F" w:rsidRPr="00BF1485" w:rsidRDefault="00633A1F" w:rsidP="00633A1F">
      <w:pPr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І.І.Котик</w:t>
      </w:r>
      <w:proofErr w:type="spellEnd"/>
    </w:p>
    <w:p w:rsidR="00633A1F" w:rsidRPr="003438FE" w:rsidRDefault="00633A1F" w:rsidP="00633A1F">
      <w:pPr>
        <w:ind w:left="360" w:firstLine="348"/>
        <w:jc w:val="both"/>
        <w:rPr>
          <w:lang w:val="uk-UA"/>
        </w:rPr>
      </w:pPr>
    </w:p>
    <w:p w:rsidR="00633A1F" w:rsidRPr="00BF1485" w:rsidRDefault="00633A1F" w:rsidP="00633A1F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33A1F" w:rsidRPr="00BF1485" w:rsidRDefault="00633A1F" w:rsidP="00633A1F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33A1F" w:rsidRDefault="00633A1F" w:rsidP="00633A1F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D75D0" w:rsidRPr="00633A1F" w:rsidRDefault="002D75D0" w:rsidP="00633A1F">
      <w:bookmarkStart w:id="0" w:name="_GoBack"/>
      <w:bookmarkEnd w:id="0"/>
    </w:p>
    <w:sectPr w:rsidR="002D75D0" w:rsidRPr="00633A1F" w:rsidSect="003360F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4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 w15:restartNumberingAfterBreak="0">
    <w:nsid w:val="0000000D"/>
    <w:multiLevelType w:val="multilevel"/>
    <w:tmpl w:val="0000000C"/>
    <w:lvl w:ilvl="0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7" w15:restartNumberingAfterBreak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8" w15:restartNumberingAfterBreak="0">
    <w:nsid w:val="002953C1"/>
    <w:multiLevelType w:val="hybridMultilevel"/>
    <w:tmpl w:val="A85C8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1A4C70"/>
    <w:multiLevelType w:val="hybridMultilevel"/>
    <w:tmpl w:val="39943B86"/>
    <w:lvl w:ilvl="0" w:tplc="C1705AE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68063C"/>
    <w:multiLevelType w:val="multilevel"/>
    <w:tmpl w:val="CBA28C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11" w15:restartNumberingAfterBreak="0">
    <w:nsid w:val="20C72173"/>
    <w:multiLevelType w:val="hybridMultilevel"/>
    <w:tmpl w:val="875E9CAE"/>
    <w:lvl w:ilvl="0" w:tplc="7E620E14">
      <w:start w:val="2017"/>
      <w:numFmt w:val="decimal"/>
      <w:lvlText w:val="%1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E411C7"/>
    <w:multiLevelType w:val="multilevel"/>
    <w:tmpl w:val="CBA28C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13" w15:restartNumberingAfterBreak="0">
    <w:nsid w:val="652461B1"/>
    <w:multiLevelType w:val="hybridMultilevel"/>
    <w:tmpl w:val="F7C26A0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FA2991"/>
    <w:multiLevelType w:val="multilevel"/>
    <w:tmpl w:val="CBA28C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5"/>
  </w:num>
  <w:num w:numId="7">
    <w:abstractNumId w:val="8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6"/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proofState w:spelling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4E9"/>
    <w:rsid w:val="0009057D"/>
    <w:rsid w:val="00092E2A"/>
    <w:rsid w:val="000B21EB"/>
    <w:rsid w:val="000E6EBA"/>
    <w:rsid w:val="000F34EC"/>
    <w:rsid w:val="00156088"/>
    <w:rsid w:val="00183AEB"/>
    <w:rsid w:val="00184C2C"/>
    <w:rsid w:val="00185B99"/>
    <w:rsid w:val="001A275F"/>
    <w:rsid w:val="001B7673"/>
    <w:rsid w:val="0026724D"/>
    <w:rsid w:val="002965F5"/>
    <w:rsid w:val="002A1BC5"/>
    <w:rsid w:val="002B2D0D"/>
    <w:rsid w:val="002D75D0"/>
    <w:rsid w:val="002D783D"/>
    <w:rsid w:val="003360F7"/>
    <w:rsid w:val="00375FA2"/>
    <w:rsid w:val="00377340"/>
    <w:rsid w:val="004024E9"/>
    <w:rsid w:val="005F6263"/>
    <w:rsid w:val="006052AA"/>
    <w:rsid w:val="00627E61"/>
    <w:rsid w:val="00633A1F"/>
    <w:rsid w:val="0064055C"/>
    <w:rsid w:val="00777DCA"/>
    <w:rsid w:val="007A1C7A"/>
    <w:rsid w:val="00881124"/>
    <w:rsid w:val="00903FFA"/>
    <w:rsid w:val="00934F04"/>
    <w:rsid w:val="009576DC"/>
    <w:rsid w:val="00963C6E"/>
    <w:rsid w:val="009D04E0"/>
    <w:rsid w:val="009D3CB9"/>
    <w:rsid w:val="00A3070C"/>
    <w:rsid w:val="00A40947"/>
    <w:rsid w:val="00AF2BD9"/>
    <w:rsid w:val="00B97446"/>
    <w:rsid w:val="00BA03E8"/>
    <w:rsid w:val="00BF1485"/>
    <w:rsid w:val="00C30813"/>
    <w:rsid w:val="00C53D66"/>
    <w:rsid w:val="00CA4E93"/>
    <w:rsid w:val="00D24858"/>
    <w:rsid w:val="00E0131D"/>
    <w:rsid w:val="00E03E59"/>
    <w:rsid w:val="00E0482D"/>
    <w:rsid w:val="00E61671"/>
    <w:rsid w:val="00E93406"/>
    <w:rsid w:val="00E96D2C"/>
    <w:rsid w:val="00EB682C"/>
    <w:rsid w:val="00EC46A3"/>
    <w:rsid w:val="00ED1D79"/>
    <w:rsid w:val="00F8181E"/>
    <w:rsid w:val="00F93677"/>
    <w:rsid w:val="00FB0323"/>
    <w:rsid w:val="00FC52B1"/>
    <w:rsid w:val="00FF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A805FCD4-ED45-4C53-81D9-4C1B19CC7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4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Web) Знак,Знак Знак Знак"/>
    <w:link w:val="a4"/>
    <w:locked/>
    <w:rsid w:val="00B97446"/>
    <w:rPr>
      <w:sz w:val="24"/>
      <w:szCs w:val="24"/>
      <w:lang w:val="uk-UA"/>
    </w:rPr>
  </w:style>
  <w:style w:type="paragraph" w:styleId="a4">
    <w:name w:val="Normal (Web)"/>
    <w:aliases w:val="Обычный (Web),Знак Знак"/>
    <w:basedOn w:val="a"/>
    <w:link w:val="a3"/>
    <w:unhideWhenUsed/>
    <w:qFormat/>
    <w:rsid w:val="00B97446"/>
    <w:pPr>
      <w:spacing w:after="120" w:line="240" w:lineRule="auto"/>
      <w:ind w:left="283"/>
    </w:pPr>
    <w:rPr>
      <w:rFonts w:eastAsiaTheme="minorHAnsi"/>
      <w:sz w:val="24"/>
      <w:szCs w:val="24"/>
      <w:lang w:val="uk-UA" w:eastAsia="en-US"/>
    </w:rPr>
  </w:style>
  <w:style w:type="paragraph" w:styleId="a5">
    <w:name w:val="List Paragraph"/>
    <w:basedOn w:val="a"/>
    <w:qFormat/>
    <w:rsid w:val="00B97446"/>
    <w:pPr>
      <w:ind w:left="720"/>
      <w:contextualSpacing/>
    </w:pPr>
  </w:style>
  <w:style w:type="paragraph" w:styleId="a6">
    <w:name w:val="No Spacing"/>
    <w:uiPriority w:val="1"/>
    <w:qFormat/>
    <w:rsid w:val="009D04E0"/>
    <w:pPr>
      <w:spacing w:after="0" w:line="240" w:lineRule="auto"/>
    </w:pPr>
    <w:rPr>
      <w:rFonts w:eastAsiaTheme="minorEastAsia"/>
      <w:lang w:eastAsia="ru-RU"/>
    </w:rPr>
  </w:style>
  <w:style w:type="paragraph" w:styleId="a7">
    <w:name w:val="Title"/>
    <w:basedOn w:val="a"/>
    <w:link w:val="a8"/>
    <w:qFormat/>
    <w:rsid w:val="00BF148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8">
    <w:name w:val="Заголовок Знак"/>
    <w:basedOn w:val="a0"/>
    <w:link w:val="a7"/>
    <w:rsid w:val="00BF148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9">
    <w:name w:val="Body Text Indent"/>
    <w:basedOn w:val="a"/>
    <w:link w:val="aa"/>
    <w:rsid w:val="00BF148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a">
    <w:name w:val="Основной текст с отступом Знак"/>
    <w:basedOn w:val="a0"/>
    <w:link w:val="a9"/>
    <w:rsid w:val="00BF148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Plain Text"/>
    <w:basedOn w:val="a"/>
    <w:link w:val="ac"/>
    <w:rsid w:val="00BF148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BF148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96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96D2C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Body Text"/>
    <w:basedOn w:val="a"/>
    <w:link w:val="af0"/>
    <w:uiPriority w:val="99"/>
    <w:unhideWhenUsed/>
    <w:rsid w:val="00FB0323"/>
    <w:pPr>
      <w:spacing w:after="120"/>
    </w:pPr>
  </w:style>
  <w:style w:type="character" w:customStyle="1" w:styleId="af0">
    <w:name w:val="Основной текст Знак"/>
    <w:basedOn w:val="a0"/>
    <w:link w:val="af"/>
    <w:rsid w:val="00FB0323"/>
    <w:rPr>
      <w:rFonts w:eastAsiaTheme="minorEastAsia"/>
      <w:lang w:eastAsia="ru-RU"/>
    </w:rPr>
  </w:style>
  <w:style w:type="character" w:customStyle="1" w:styleId="2">
    <w:name w:val="Основной текст (2)_"/>
    <w:link w:val="20"/>
    <w:rsid w:val="00FB032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f1">
    <w:name w:val="Основной текст + Полужирный"/>
    <w:rsid w:val="00FB0323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21">
    <w:name w:val="Основной текст (2) + Не полужирный"/>
    <w:basedOn w:val="2"/>
    <w:rsid w:val="00FB032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">
    <w:name w:val="Заголовок №1_"/>
    <w:link w:val="10"/>
    <w:rsid w:val="00FB032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B0323"/>
    <w:pPr>
      <w:widowControl w:val="0"/>
      <w:shd w:val="clear" w:color="auto" w:fill="FFFFFF"/>
      <w:spacing w:after="240" w:line="240" w:lineRule="atLeast"/>
      <w:jc w:val="center"/>
    </w:pPr>
    <w:rPr>
      <w:rFonts w:ascii="Times New Roman" w:eastAsiaTheme="minorHAnsi" w:hAnsi="Times New Roman" w:cs="Times New Roman"/>
      <w:b/>
      <w:bCs/>
      <w:sz w:val="23"/>
      <w:szCs w:val="23"/>
      <w:lang w:eastAsia="en-US"/>
    </w:rPr>
  </w:style>
  <w:style w:type="paragraph" w:customStyle="1" w:styleId="10">
    <w:name w:val="Заголовок №1"/>
    <w:basedOn w:val="a"/>
    <w:link w:val="1"/>
    <w:rsid w:val="00FB0323"/>
    <w:pPr>
      <w:widowControl w:val="0"/>
      <w:shd w:val="clear" w:color="auto" w:fill="FFFFFF"/>
      <w:spacing w:before="300" w:after="0" w:line="293" w:lineRule="exact"/>
      <w:jc w:val="center"/>
      <w:outlineLvl w:val="0"/>
    </w:pPr>
    <w:rPr>
      <w:rFonts w:ascii="Times New Roman" w:eastAsiaTheme="minorHAnsi" w:hAnsi="Times New Roman" w:cs="Times New Roman"/>
      <w:b/>
      <w:bCs/>
      <w:sz w:val="23"/>
      <w:szCs w:val="23"/>
      <w:lang w:eastAsia="en-US"/>
    </w:rPr>
  </w:style>
  <w:style w:type="table" w:styleId="af2">
    <w:name w:val="Table Grid"/>
    <w:basedOn w:val="a1"/>
    <w:rsid w:val="000E6E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3564C-19D3-4F03-89BE-BFA0806A0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6</Pages>
  <Words>1441</Words>
  <Characters>8217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51</cp:revision>
  <cp:lastPrinted>2017-09-01T09:20:00Z</cp:lastPrinted>
  <dcterms:created xsi:type="dcterms:W3CDTF">2017-07-21T08:18:00Z</dcterms:created>
  <dcterms:modified xsi:type="dcterms:W3CDTF">2017-11-20T06:20:00Z</dcterms:modified>
</cp:coreProperties>
</file>