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99C" w:rsidRPr="00F4180A" w:rsidRDefault="00D7099C" w:rsidP="00D709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30" DrawAspect="Content" ObjectID="_1572671229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D7099C" w:rsidRPr="00F4180A" w:rsidRDefault="00D7099C" w:rsidP="00D709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D7099C" w:rsidRPr="00F4180A" w:rsidRDefault="00D7099C" w:rsidP="00D7099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ДЕВ’ЯТ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D7099C" w:rsidRDefault="00D7099C" w:rsidP="00D709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D7099C" w:rsidRDefault="00D7099C" w:rsidP="00D7099C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7099C" w:rsidRPr="000B21EB" w:rsidRDefault="00D7099C" w:rsidP="00D7099C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</w:t>
      </w:r>
      <w:r w:rsidRPr="00F4180A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 року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149</w:t>
      </w:r>
    </w:p>
    <w:p w:rsidR="00D7099C" w:rsidRDefault="00D7099C" w:rsidP="00D7099C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proofErr w:type="gramEnd"/>
    </w:p>
    <w:p w:rsidR="00D7099C" w:rsidRDefault="00D7099C" w:rsidP="00D7099C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7099C" w:rsidRDefault="00D7099C" w:rsidP="00D7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99C" w:rsidRDefault="00D7099C" w:rsidP="00D7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06.01.2017 року №24 </w:t>
      </w: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 на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бюджету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24.07.</w:t>
      </w:r>
      <w:r>
        <w:rPr>
          <w:rFonts w:ascii="Times New Roman" w:hAnsi="Times New Roman" w:cs="Times New Roman"/>
          <w:sz w:val="28"/>
          <w:szCs w:val="28"/>
        </w:rPr>
        <w:t xml:space="preserve">2017 року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VІІІ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06.01.2017 №24 “Про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 на 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невідкладність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окремій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7099C" w:rsidRPr="002C1649" w:rsidRDefault="00D7099C" w:rsidP="00D709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D7099C" w:rsidRPr="00C53D66" w:rsidRDefault="00D7099C" w:rsidP="00D7099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D7099C" w:rsidRPr="009022AA" w:rsidRDefault="00D7099C" w:rsidP="00D7099C">
      <w:pPr>
        <w:pStyle w:val="a4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Внести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ІІІ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скликання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06.01.2017 р. № 24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 на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», 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D7099C" w:rsidRPr="003360F7" w:rsidRDefault="00D7099C" w:rsidP="00D7099C">
      <w:pPr>
        <w:pStyle w:val="a4"/>
        <w:numPr>
          <w:ilvl w:val="1"/>
          <w:numId w:val="1"/>
        </w:numPr>
        <w:spacing w:after="0" w:line="276" w:lineRule="auto"/>
        <w:ind w:left="0" w:firstLine="7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збільшення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дохідної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 1)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360F7">
        <w:rPr>
          <w:rFonts w:ascii="Times New Roman" w:hAnsi="Times New Roman" w:cs="Times New Roman"/>
          <w:sz w:val="28"/>
          <w:szCs w:val="28"/>
          <w:lang w:val="ru-RU"/>
        </w:rPr>
        <w:t>перевиконання</w:t>
      </w:r>
      <w:proofErr w:type="spellEnd"/>
      <w:r w:rsidRPr="003360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360F7">
        <w:rPr>
          <w:rFonts w:ascii="Times New Roman" w:hAnsi="Times New Roman" w:cs="Times New Roman"/>
          <w:sz w:val="28"/>
          <w:szCs w:val="28"/>
          <w:lang w:val="ru-RU"/>
        </w:rPr>
        <w:t>дохідної</w:t>
      </w:r>
      <w:proofErr w:type="spellEnd"/>
      <w:r w:rsidRPr="003360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360F7">
        <w:rPr>
          <w:rFonts w:ascii="Times New Roman" w:hAnsi="Times New Roman" w:cs="Times New Roman"/>
          <w:sz w:val="28"/>
          <w:szCs w:val="28"/>
          <w:lang w:val="ru-RU"/>
        </w:rPr>
        <w:t>частини</w:t>
      </w:r>
      <w:proofErr w:type="spellEnd"/>
      <w:r w:rsidRPr="003360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360F7"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 w:rsidRPr="003360F7">
        <w:rPr>
          <w:rFonts w:ascii="Times New Roman" w:hAnsi="Times New Roman" w:cs="Times New Roman"/>
          <w:sz w:val="28"/>
          <w:szCs w:val="28"/>
          <w:lang w:val="ru-RU"/>
        </w:rPr>
        <w:t xml:space="preserve"> бюджету за 6 </w:t>
      </w:r>
      <w:proofErr w:type="spellStart"/>
      <w:r w:rsidRPr="003360F7">
        <w:rPr>
          <w:rFonts w:ascii="Times New Roman" w:hAnsi="Times New Roman" w:cs="Times New Roman"/>
          <w:sz w:val="28"/>
          <w:szCs w:val="28"/>
          <w:lang w:val="ru-RU"/>
        </w:rPr>
        <w:t>місяців</w:t>
      </w:r>
      <w:proofErr w:type="spellEnd"/>
      <w:r w:rsidRPr="003360F7">
        <w:rPr>
          <w:rFonts w:ascii="Times New Roman" w:hAnsi="Times New Roman" w:cs="Times New Roman"/>
          <w:sz w:val="28"/>
          <w:szCs w:val="28"/>
          <w:lang w:val="ru-RU"/>
        </w:rPr>
        <w:t xml:space="preserve"> 2017 р. у </w:t>
      </w:r>
      <w:proofErr w:type="spellStart"/>
      <w:r w:rsidRPr="003360F7">
        <w:rPr>
          <w:rFonts w:ascii="Times New Roman" w:hAnsi="Times New Roman" w:cs="Times New Roman"/>
          <w:sz w:val="28"/>
          <w:szCs w:val="28"/>
          <w:lang w:val="ru-RU"/>
        </w:rPr>
        <w:t>сумі</w:t>
      </w:r>
      <w:proofErr w:type="spellEnd"/>
      <w:r w:rsidRPr="003360F7">
        <w:rPr>
          <w:rFonts w:ascii="Times New Roman" w:hAnsi="Times New Roman" w:cs="Times New Roman"/>
          <w:sz w:val="28"/>
          <w:szCs w:val="28"/>
          <w:lang w:val="ru-RU"/>
        </w:rPr>
        <w:t xml:space="preserve"> 1512259.00 грн.</w:t>
      </w:r>
    </w:p>
    <w:p w:rsidR="00D7099C" w:rsidRDefault="00D7099C" w:rsidP="00D7099C">
      <w:pPr>
        <w:pStyle w:val="a4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Збільшити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 2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) :</w:t>
      </w:r>
      <w:proofErr w:type="gramEnd"/>
    </w:p>
    <w:p w:rsidR="00D7099C" w:rsidRDefault="00D7099C" w:rsidP="00D7099C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профіцит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фонду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на суму 1018270.00 грн.,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напрямком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передачу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фонду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 бюджету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спеціального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фонду);</w:t>
      </w:r>
    </w:p>
    <w:p w:rsidR="00D7099C" w:rsidRDefault="00D7099C" w:rsidP="00D7099C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дефіцит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спеціального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фонду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на суму 1018270.00 грн.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джерелом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покриття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надходження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фонду бюджету до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спеціального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фонду) </w:t>
      </w:r>
    </w:p>
    <w:p w:rsidR="00D7099C" w:rsidRDefault="00D7099C" w:rsidP="00D7099C">
      <w:pPr>
        <w:pStyle w:val="a4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Спрямувати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отримані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7099C" w:rsidRDefault="00D7099C" w:rsidP="00D7099C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бюджетних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ОТГ»,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капітального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придбання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житла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(3121).</w:t>
      </w:r>
    </w:p>
    <w:p w:rsidR="00D7099C" w:rsidRDefault="00D7099C" w:rsidP="00D7099C">
      <w:pPr>
        <w:pStyle w:val="a4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D7099C" w:rsidRDefault="00D7099C" w:rsidP="00D7099C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збільшення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видатків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на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розпорядниками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розрізі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виконавців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 3);</w:t>
      </w:r>
    </w:p>
    <w:p w:rsidR="00D7099C" w:rsidRDefault="00D7099C" w:rsidP="00D7099C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обсягів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міжбюджетних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трансфертів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 3, 4).</w:t>
      </w:r>
    </w:p>
    <w:p w:rsidR="00D7099C" w:rsidRDefault="00D7099C" w:rsidP="00D7099C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об'єктів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видатки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будуть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проводитись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 5);</w:t>
      </w:r>
    </w:p>
    <w:p w:rsidR="00D7099C" w:rsidRPr="003360F7" w:rsidRDefault="00D7099C" w:rsidP="00D7099C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місцевих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регіональних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№6).</w:t>
      </w:r>
    </w:p>
    <w:p w:rsidR="00D7099C" w:rsidRPr="003360F7" w:rsidRDefault="00D7099C" w:rsidP="00D7099C">
      <w:pPr>
        <w:pStyle w:val="a6"/>
        <w:tabs>
          <w:tab w:val="left" w:pos="709"/>
        </w:tabs>
        <w:spacing w:line="276" w:lineRule="auto"/>
        <w:ind w:firstLine="709"/>
        <w:jc w:val="both"/>
        <w:rPr>
          <w:lang w:val="uk-UA"/>
        </w:rPr>
      </w:pPr>
      <w:r w:rsidRPr="003360F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селищному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Фаустову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О.Г. на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міжбюджетним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трансфертам </w:t>
      </w:r>
      <w:r>
        <w:rPr>
          <w:rFonts w:ascii="Times New Roman" w:hAnsi="Times New Roman" w:cs="Times New Roman"/>
          <w:sz w:val="28"/>
          <w:szCs w:val="28"/>
        </w:rPr>
        <w:t xml:space="preserve">з головою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</w:t>
      </w:r>
      <w:r>
        <w:rPr>
          <w:rFonts w:ascii="Times New Roman" w:hAnsi="Times New Roman" w:cs="Times New Roman"/>
          <w:sz w:val="28"/>
          <w:szCs w:val="28"/>
          <w:lang w:val="uk-UA"/>
        </w:rPr>
        <w:t>асної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В.М.Мангер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та головою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3360F7">
        <w:rPr>
          <w:rFonts w:ascii="Times New Roman" w:hAnsi="Times New Roman" w:cs="Times New Roman"/>
          <w:sz w:val="28"/>
          <w:szCs w:val="28"/>
        </w:rPr>
        <w:t>В.М.Бериславським</w:t>
      </w:r>
      <w:proofErr w:type="spellEnd"/>
      <w:r w:rsidRPr="003360F7">
        <w:rPr>
          <w:rFonts w:ascii="Times New Roman" w:hAnsi="Times New Roman" w:cs="Times New Roman"/>
          <w:sz w:val="28"/>
          <w:szCs w:val="28"/>
        </w:rPr>
        <w:t>.</w:t>
      </w:r>
    </w:p>
    <w:p w:rsidR="00D7099C" w:rsidRPr="003360F7" w:rsidRDefault="00D7099C" w:rsidP="00D709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43262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4326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62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326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099C" w:rsidRPr="00707F49" w:rsidRDefault="00D7099C" w:rsidP="00D7099C">
      <w:pPr>
        <w:pStyle w:val="a5"/>
        <w:spacing w:after="0"/>
        <w:ind w:left="7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99C" w:rsidRPr="00707F49" w:rsidRDefault="00D7099C" w:rsidP="00D7099C">
      <w:pPr>
        <w:pStyle w:val="a5"/>
        <w:spacing w:after="0"/>
        <w:ind w:left="7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99C" w:rsidRPr="00707F49" w:rsidRDefault="00D7099C" w:rsidP="00D7099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07F49">
        <w:rPr>
          <w:rFonts w:ascii="Times New Roman" w:hAnsi="Times New Roman" w:cs="Times New Roman"/>
          <w:color w:val="000000"/>
          <w:sz w:val="28"/>
          <w:szCs w:val="28"/>
        </w:rPr>
        <w:t>Селищний</w:t>
      </w:r>
      <w:proofErr w:type="spellEnd"/>
      <w:r w:rsidRPr="00707F49">
        <w:rPr>
          <w:rFonts w:ascii="Times New Roman" w:hAnsi="Times New Roman" w:cs="Times New Roman"/>
          <w:color w:val="000000"/>
          <w:sz w:val="28"/>
          <w:szCs w:val="28"/>
        </w:rPr>
        <w:t xml:space="preserve"> голова</w:t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07F49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707F49">
        <w:rPr>
          <w:rFonts w:ascii="Times New Roman" w:hAnsi="Times New Roman" w:cs="Times New Roman"/>
          <w:color w:val="000000"/>
          <w:sz w:val="28"/>
          <w:szCs w:val="28"/>
        </w:rPr>
        <w:t>О.Г.Фаустов</w:t>
      </w:r>
      <w:proofErr w:type="spellEnd"/>
    </w:p>
    <w:p w:rsidR="00D7099C" w:rsidRPr="00707F49" w:rsidRDefault="00D7099C" w:rsidP="00D7099C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Pr="00707F49" w:rsidRDefault="00D7099C" w:rsidP="00D7099C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7099C" w:rsidRPr="00707F49" w:rsidRDefault="00D7099C" w:rsidP="00D7099C">
      <w:pPr>
        <w:pStyle w:val="a5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099C" w:rsidRDefault="00D7099C" w:rsidP="00D709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75D0" w:rsidRPr="00D7099C" w:rsidRDefault="002D75D0" w:rsidP="00D7099C">
      <w:bookmarkStart w:id="0" w:name="_GoBack"/>
      <w:bookmarkEnd w:id="0"/>
    </w:p>
    <w:sectPr w:rsidR="002D75D0" w:rsidRPr="00D7099C" w:rsidSect="003360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92"/>
      <w:numFmt w:val="decimal"/>
      <w:lvlText w:val="6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002953C1"/>
    <w:multiLevelType w:val="hybridMultilevel"/>
    <w:tmpl w:val="A85C8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8063C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1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411C7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3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A2991"/>
    <w:multiLevelType w:val="multilevel"/>
    <w:tmpl w:val="CBA28C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5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E9"/>
    <w:rsid w:val="0009057D"/>
    <w:rsid w:val="00092E2A"/>
    <w:rsid w:val="000B21EB"/>
    <w:rsid w:val="000E6EBA"/>
    <w:rsid w:val="000F34EC"/>
    <w:rsid w:val="00156088"/>
    <w:rsid w:val="00183AEB"/>
    <w:rsid w:val="00184C2C"/>
    <w:rsid w:val="00185B99"/>
    <w:rsid w:val="001A275F"/>
    <w:rsid w:val="001B7673"/>
    <w:rsid w:val="0026724D"/>
    <w:rsid w:val="002965F5"/>
    <w:rsid w:val="002A1BC5"/>
    <w:rsid w:val="002B2D0D"/>
    <w:rsid w:val="002D75D0"/>
    <w:rsid w:val="002D783D"/>
    <w:rsid w:val="003360F7"/>
    <w:rsid w:val="00375FA2"/>
    <w:rsid w:val="00377340"/>
    <w:rsid w:val="004024E9"/>
    <w:rsid w:val="005F6263"/>
    <w:rsid w:val="006052AA"/>
    <w:rsid w:val="00627E61"/>
    <w:rsid w:val="0064055C"/>
    <w:rsid w:val="00777DCA"/>
    <w:rsid w:val="007A1C7A"/>
    <w:rsid w:val="00881124"/>
    <w:rsid w:val="00903FFA"/>
    <w:rsid w:val="00934F04"/>
    <w:rsid w:val="009576DC"/>
    <w:rsid w:val="00963C6E"/>
    <w:rsid w:val="009D04E0"/>
    <w:rsid w:val="009D3CB9"/>
    <w:rsid w:val="00A3070C"/>
    <w:rsid w:val="00A40947"/>
    <w:rsid w:val="00AF2BD9"/>
    <w:rsid w:val="00B97446"/>
    <w:rsid w:val="00BA03E8"/>
    <w:rsid w:val="00BF1485"/>
    <w:rsid w:val="00C30813"/>
    <w:rsid w:val="00C53D66"/>
    <w:rsid w:val="00CA4E93"/>
    <w:rsid w:val="00D24858"/>
    <w:rsid w:val="00D7099C"/>
    <w:rsid w:val="00E0131D"/>
    <w:rsid w:val="00E03E59"/>
    <w:rsid w:val="00E0482D"/>
    <w:rsid w:val="00E61671"/>
    <w:rsid w:val="00E93406"/>
    <w:rsid w:val="00E96D2C"/>
    <w:rsid w:val="00EB682C"/>
    <w:rsid w:val="00EC46A3"/>
    <w:rsid w:val="00ED1D79"/>
    <w:rsid w:val="00F8181E"/>
    <w:rsid w:val="00F93677"/>
    <w:rsid w:val="00FB0323"/>
    <w:rsid w:val="00FC52B1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A023DDE"/>
  <w15:docId w15:val="{8BEA0521-DE04-4F42-B5E4-EA682C51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Знак Знак Знак"/>
    <w:link w:val="a4"/>
    <w:locked/>
    <w:rsid w:val="00B97446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B97446"/>
    <w:pPr>
      <w:spacing w:after="120" w:line="240" w:lineRule="auto"/>
      <w:ind w:left="283"/>
    </w:pPr>
    <w:rPr>
      <w:rFonts w:eastAsiaTheme="minorHAnsi"/>
      <w:sz w:val="24"/>
      <w:szCs w:val="24"/>
      <w:lang w:val="uk-UA" w:eastAsia="en-US"/>
    </w:rPr>
  </w:style>
  <w:style w:type="paragraph" w:styleId="a5">
    <w:name w:val="List Paragraph"/>
    <w:basedOn w:val="a"/>
    <w:qFormat/>
    <w:rsid w:val="00B97446"/>
    <w:pPr>
      <w:ind w:left="720"/>
      <w:contextualSpacing/>
    </w:pPr>
  </w:style>
  <w:style w:type="paragraph" w:styleId="a6">
    <w:name w:val="No Spacing"/>
    <w:uiPriority w:val="1"/>
    <w:qFormat/>
    <w:rsid w:val="009D04E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BF14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8">
    <w:name w:val="Заголовок Знак"/>
    <w:basedOn w:val="a0"/>
    <w:link w:val="a7"/>
    <w:rsid w:val="00BF14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BF14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rsid w:val="00BF148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Plain Text"/>
    <w:basedOn w:val="a"/>
    <w:link w:val="ac"/>
    <w:rsid w:val="00BF148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BF148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9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6D2C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unhideWhenUsed/>
    <w:rsid w:val="00FB0323"/>
    <w:pPr>
      <w:spacing w:after="120"/>
    </w:pPr>
  </w:style>
  <w:style w:type="character" w:customStyle="1" w:styleId="af0">
    <w:name w:val="Основной текст Знак"/>
    <w:basedOn w:val="a0"/>
    <w:link w:val="af"/>
    <w:rsid w:val="00FB0323"/>
    <w:rPr>
      <w:rFonts w:eastAsiaTheme="minorEastAsia"/>
      <w:lang w:eastAsia="ru-RU"/>
    </w:rPr>
  </w:style>
  <w:style w:type="character" w:customStyle="1" w:styleId="2">
    <w:name w:val="Основной текст (2)_"/>
    <w:link w:val="20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1">
    <w:name w:val="Основной текст + Полужирный"/>
    <w:rsid w:val="00FB0323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link w:val="10"/>
    <w:rsid w:val="00FB032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0323"/>
    <w:pPr>
      <w:widowControl w:val="0"/>
      <w:shd w:val="clear" w:color="auto" w:fill="FFFFFF"/>
      <w:spacing w:after="240" w:line="240" w:lineRule="atLeast"/>
      <w:jc w:val="center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FB0323"/>
    <w:pPr>
      <w:widowControl w:val="0"/>
      <w:shd w:val="clear" w:color="auto" w:fill="FFFFFF"/>
      <w:spacing w:before="300" w:after="0" w:line="293" w:lineRule="exact"/>
      <w:jc w:val="center"/>
      <w:outlineLvl w:val="0"/>
    </w:pPr>
    <w:rPr>
      <w:rFonts w:ascii="Times New Roman" w:eastAsiaTheme="minorHAnsi" w:hAnsi="Times New Roman" w:cs="Times New Roman"/>
      <w:b/>
      <w:bCs/>
      <w:sz w:val="23"/>
      <w:szCs w:val="23"/>
      <w:lang w:eastAsia="en-US"/>
    </w:rPr>
  </w:style>
  <w:style w:type="table" w:styleId="af2">
    <w:name w:val="Table Grid"/>
    <w:basedOn w:val="a1"/>
    <w:rsid w:val="000E6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9B7C8-C313-4AD4-98F4-769C9DBF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51</cp:revision>
  <cp:lastPrinted>2017-09-01T09:20:00Z</cp:lastPrinted>
  <dcterms:created xsi:type="dcterms:W3CDTF">2017-07-21T08:18:00Z</dcterms:created>
  <dcterms:modified xsi:type="dcterms:W3CDTF">2017-11-20T06:21:00Z</dcterms:modified>
</cp:coreProperties>
</file>