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F" w:rsidRDefault="0058320F" w:rsidP="0058320F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586859711" r:id="rId9"/>
        </w:object>
      </w:r>
    </w:p>
    <w:p w:rsidR="0058320F" w:rsidRDefault="0058320F" w:rsidP="0058320F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58320F" w:rsidRDefault="0058320F" w:rsidP="0058320F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58320F" w:rsidRPr="00B65FB7" w:rsidRDefault="0058320F" w:rsidP="0058320F">
      <w:pPr>
        <w:jc w:val="center"/>
        <w:rPr>
          <w:b/>
          <w:sz w:val="32"/>
        </w:rPr>
      </w:pPr>
    </w:p>
    <w:p w:rsidR="0058320F" w:rsidRPr="00B65FB7" w:rsidRDefault="0058320F" w:rsidP="0058320F">
      <w:pPr>
        <w:pStyle w:val="a6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58320F" w:rsidRPr="00B65FB7" w:rsidRDefault="0058320F" w:rsidP="0058320F">
      <w:pPr>
        <w:pStyle w:val="a6"/>
        <w:jc w:val="center"/>
      </w:pPr>
      <w:r>
        <w:t>четвертої</w:t>
      </w:r>
      <w:r w:rsidR="004773FD">
        <w:t xml:space="preserve"> </w:t>
      </w:r>
      <w:r w:rsidRPr="00B65FB7">
        <w:t>чергової сесії селищної ради сьомого скликання</w:t>
      </w:r>
    </w:p>
    <w:p w:rsidR="0058320F" w:rsidRPr="00B65FB7" w:rsidRDefault="0025497E" w:rsidP="004773FD">
      <w:pPr>
        <w:pStyle w:val="a6"/>
        <w:jc w:val="center"/>
        <w:rPr>
          <w:b/>
          <w:bCs/>
        </w:rPr>
      </w:pPr>
      <w:r>
        <w:rPr>
          <w:b/>
          <w:bCs/>
        </w:rPr>
        <w:t>від 24 квітня</w:t>
      </w:r>
      <w:r w:rsidR="0058320F" w:rsidRPr="00B65FB7">
        <w:rPr>
          <w:b/>
          <w:bCs/>
        </w:rPr>
        <w:t xml:space="preserve"> 2018 року</w:t>
      </w:r>
    </w:p>
    <w:p w:rsidR="0058320F" w:rsidRPr="00B65FB7" w:rsidRDefault="0058320F" w:rsidP="0058320F">
      <w:pPr>
        <w:pStyle w:val="a6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58320F" w:rsidRPr="002C53CA" w:rsidRDefault="0058320F" w:rsidP="00A1165F">
      <w:pPr>
        <w:tabs>
          <w:tab w:val="left" w:pos="3220"/>
        </w:tabs>
        <w:rPr>
          <w:bCs/>
        </w:rPr>
      </w:pPr>
    </w:p>
    <w:p w:rsidR="0058320F" w:rsidRPr="00A1165F" w:rsidRDefault="0058320F" w:rsidP="0058320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A1165F">
        <w:rPr>
          <w:rStyle w:val="apple-converted-space"/>
          <w:color w:val="000000"/>
          <w:sz w:val="28"/>
          <w:szCs w:val="28"/>
        </w:rPr>
        <w:t> </w:t>
      </w:r>
      <w:r w:rsidRPr="00A1165F">
        <w:rPr>
          <w:color w:val="000000"/>
          <w:sz w:val="28"/>
          <w:szCs w:val="28"/>
        </w:rPr>
        <w:t xml:space="preserve">Про </w:t>
      </w:r>
      <w:proofErr w:type="spellStart"/>
      <w:r w:rsidRPr="00A1165F">
        <w:rPr>
          <w:color w:val="000000"/>
          <w:sz w:val="28"/>
          <w:szCs w:val="28"/>
        </w:rPr>
        <w:t>оприлюднення</w:t>
      </w:r>
      <w:proofErr w:type="spellEnd"/>
      <w:r w:rsidRPr="00A1165F">
        <w:rPr>
          <w:color w:val="000000"/>
          <w:sz w:val="28"/>
          <w:szCs w:val="28"/>
        </w:rPr>
        <w:t xml:space="preserve"> проекту регуляторного акту – </w:t>
      </w:r>
    </w:p>
    <w:p w:rsidR="00A1165F" w:rsidRPr="00A1165F" w:rsidRDefault="0058320F" w:rsidP="0058320F">
      <w:pPr>
        <w:pStyle w:val="a3"/>
        <w:shd w:val="clear" w:color="auto" w:fill="FFFFFF"/>
        <w:jc w:val="both"/>
        <w:rPr>
          <w:bCs/>
          <w:sz w:val="28"/>
          <w:szCs w:val="28"/>
          <w:lang w:val="uk-UA"/>
        </w:rPr>
      </w:pPr>
      <w:r w:rsidRPr="00A1165F">
        <w:rPr>
          <w:color w:val="000000"/>
          <w:sz w:val="28"/>
          <w:szCs w:val="28"/>
        </w:rPr>
        <w:t xml:space="preserve"> </w:t>
      </w:r>
      <w:proofErr w:type="spellStart"/>
      <w:r w:rsidRPr="00A1165F">
        <w:rPr>
          <w:color w:val="000000"/>
          <w:sz w:val="28"/>
          <w:szCs w:val="28"/>
        </w:rPr>
        <w:t>рішення</w:t>
      </w:r>
      <w:proofErr w:type="spellEnd"/>
      <w:r w:rsidRPr="00A1165F">
        <w:rPr>
          <w:rStyle w:val="apple-converted-space"/>
          <w:color w:val="000000"/>
          <w:szCs w:val="28"/>
        </w:rPr>
        <w:t> </w:t>
      </w:r>
      <w:r w:rsidRPr="00A1165F">
        <w:rPr>
          <w:sz w:val="28"/>
          <w:szCs w:val="28"/>
        </w:rPr>
        <w:t>«</w:t>
      </w:r>
      <w:r w:rsidR="00A1165F" w:rsidRPr="00A1165F">
        <w:rPr>
          <w:bCs/>
          <w:sz w:val="28"/>
          <w:szCs w:val="28"/>
        </w:rPr>
        <w:t xml:space="preserve">Про </w:t>
      </w:r>
      <w:proofErr w:type="spellStart"/>
      <w:r w:rsidR="00A1165F" w:rsidRPr="00A1165F">
        <w:rPr>
          <w:bCs/>
          <w:sz w:val="28"/>
          <w:szCs w:val="28"/>
        </w:rPr>
        <w:t>затвердження</w:t>
      </w:r>
      <w:proofErr w:type="spellEnd"/>
      <w:r w:rsidR="00A1165F" w:rsidRPr="00A1165F">
        <w:rPr>
          <w:bCs/>
          <w:sz w:val="28"/>
          <w:szCs w:val="28"/>
        </w:rPr>
        <w:t xml:space="preserve"> Правил благоустрою</w:t>
      </w:r>
    </w:p>
    <w:p w:rsidR="0058320F" w:rsidRPr="00A1165F" w:rsidRDefault="00A1165F" w:rsidP="00A1165F">
      <w:pPr>
        <w:pStyle w:val="a3"/>
        <w:shd w:val="clear" w:color="auto" w:fill="FFFFFF"/>
        <w:jc w:val="both"/>
        <w:rPr>
          <w:szCs w:val="28"/>
        </w:rPr>
      </w:pPr>
      <w:r w:rsidRPr="00A1165F">
        <w:rPr>
          <w:bCs/>
          <w:sz w:val="28"/>
          <w:szCs w:val="28"/>
        </w:rPr>
        <w:t xml:space="preserve"> </w:t>
      </w:r>
      <w:r w:rsidRPr="00A1165F">
        <w:rPr>
          <w:bCs/>
          <w:sz w:val="28"/>
          <w:szCs w:val="28"/>
          <w:lang w:val="uk-UA"/>
        </w:rPr>
        <w:t xml:space="preserve">територій населених пунктів </w:t>
      </w:r>
      <w:proofErr w:type="spellStart"/>
      <w:r w:rsidRPr="00A1165F">
        <w:rPr>
          <w:bCs/>
          <w:sz w:val="28"/>
          <w:szCs w:val="28"/>
          <w:lang w:val="uk-UA"/>
        </w:rPr>
        <w:t>Машівської</w:t>
      </w:r>
      <w:proofErr w:type="spellEnd"/>
      <w:r w:rsidRPr="00A1165F">
        <w:rPr>
          <w:bCs/>
          <w:sz w:val="28"/>
          <w:szCs w:val="28"/>
          <w:lang w:val="uk-UA"/>
        </w:rPr>
        <w:t xml:space="preserve"> селищної ради</w:t>
      </w:r>
      <w:r w:rsidR="0058320F" w:rsidRPr="00A1165F">
        <w:rPr>
          <w:szCs w:val="28"/>
        </w:rPr>
        <w:t>»</w:t>
      </w:r>
    </w:p>
    <w:p w:rsidR="0058320F" w:rsidRPr="00A1165F" w:rsidRDefault="0058320F" w:rsidP="0058320F">
      <w:pPr>
        <w:pStyle w:val="a3"/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58320F" w:rsidRPr="00FB043E" w:rsidRDefault="0058320F" w:rsidP="00A1165F">
      <w:pPr>
        <w:pStyle w:val="a3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proofErr w:type="spellStart"/>
      <w:r w:rsidRPr="00681B17">
        <w:rPr>
          <w:color w:val="000000"/>
          <w:sz w:val="28"/>
          <w:szCs w:val="28"/>
        </w:rPr>
        <w:t>Відповідно</w:t>
      </w:r>
      <w:proofErr w:type="spellEnd"/>
      <w:r w:rsidRPr="00681B17">
        <w:rPr>
          <w:color w:val="000000"/>
          <w:sz w:val="28"/>
          <w:szCs w:val="28"/>
        </w:rPr>
        <w:t xml:space="preserve"> до Закону </w:t>
      </w:r>
      <w:proofErr w:type="spellStart"/>
      <w:r w:rsidRPr="00681B17">
        <w:rPr>
          <w:color w:val="000000"/>
          <w:sz w:val="28"/>
          <w:szCs w:val="28"/>
        </w:rPr>
        <w:t>України</w:t>
      </w:r>
      <w:proofErr w:type="spellEnd"/>
      <w:r w:rsidRPr="00681B17">
        <w:rPr>
          <w:color w:val="000000"/>
          <w:sz w:val="28"/>
          <w:szCs w:val="28"/>
        </w:rPr>
        <w:t xml:space="preserve"> «Про засади </w:t>
      </w:r>
      <w:proofErr w:type="spellStart"/>
      <w:r w:rsidRPr="00681B17">
        <w:rPr>
          <w:color w:val="000000"/>
          <w:sz w:val="28"/>
          <w:szCs w:val="28"/>
        </w:rPr>
        <w:t>державної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регуляторної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політики</w:t>
      </w:r>
      <w:proofErr w:type="spellEnd"/>
      <w:r w:rsidRPr="00681B17">
        <w:rPr>
          <w:color w:val="000000"/>
          <w:sz w:val="28"/>
          <w:szCs w:val="28"/>
        </w:rPr>
        <w:t xml:space="preserve"> у </w:t>
      </w:r>
      <w:proofErr w:type="spellStart"/>
      <w:r w:rsidRPr="00681B17">
        <w:rPr>
          <w:color w:val="000000"/>
          <w:sz w:val="28"/>
          <w:szCs w:val="28"/>
        </w:rPr>
        <w:t>сфері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господарської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діяльності</w:t>
      </w:r>
      <w:proofErr w:type="spellEnd"/>
      <w:r w:rsidRPr="00681B17">
        <w:rPr>
          <w:color w:val="000000"/>
          <w:sz w:val="28"/>
          <w:szCs w:val="28"/>
        </w:rPr>
        <w:t>»</w:t>
      </w:r>
      <w:r w:rsidRPr="00825A9D">
        <w:rPr>
          <w:color w:val="000000"/>
          <w:sz w:val="28"/>
          <w:szCs w:val="28"/>
        </w:rPr>
        <w:t xml:space="preserve"> №1160-IV</w:t>
      </w:r>
      <w:r w:rsidRPr="00825A9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25A9D">
        <w:rPr>
          <w:color w:val="000000"/>
          <w:sz w:val="28"/>
          <w:szCs w:val="28"/>
        </w:rPr>
        <w:t>від</w:t>
      </w:r>
      <w:proofErr w:type="spellEnd"/>
      <w:r w:rsidRPr="00825A9D">
        <w:rPr>
          <w:color w:val="000000"/>
          <w:sz w:val="28"/>
          <w:szCs w:val="28"/>
        </w:rPr>
        <w:t xml:space="preserve"> 11.09.2003 року, </w:t>
      </w:r>
      <w:proofErr w:type="spellStart"/>
      <w:r w:rsidRPr="00825A9D">
        <w:rPr>
          <w:sz w:val="28"/>
          <w:szCs w:val="28"/>
        </w:rPr>
        <w:t>згідно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з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вимогами</w:t>
      </w:r>
      <w:proofErr w:type="spellEnd"/>
      <w:r w:rsidRPr="00825A9D">
        <w:rPr>
          <w:sz w:val="28"/>
          <w:szCs w:val="28"/>
        </w:rPr>
        <w:t xml:space="preserve"> Методики </w:t>
      </w:r>
      <w:proofErr w:type="spellStart"/>
      <w:r w:rsidRPr="00825A9D">
        <w:rPr>
          <w:sz w:val="28"/>
          <w:szCs w:val="28"/>
        </w:rPr>
        <w:t>проведення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аналізу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впливу</w:t>
      </w:r>
      <w:proofErr w:type="spellEnd"/>
      <w:r w:rsidRPr="00825A9D">
        <w:rPr>
          <w:sz w:val="28"/>
          <w:szCs w:val="28"/>
        </w:rPr>
        <w:t xml:space="preserve"> регуляторного акта, </w:t>
      </w:r>
      <w:proofErr w:type="spellStart"/>
      <w:r w:rsidRPr="00825A9D">
        <w:rPr>
          <w:sz w:val="28"/>
          <w:szCs w:val="28"/>
        </w:rPr>
        <w:t>затвердженої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постановою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Кабінету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Міністрів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України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від</w:t>
      </w:r>
      <w:proofErr w:type="spellEnd"/>
      <w:r w:rsidRPr="00825A9D">
        <w:rPr>
          <w:sz w:val="28"/>
          <w:szCs w:val="28"/>
        </w:rPr>
        <w:t xml:space="preserve"> 11.03.2004 № 308 «Про </w:t>
      </w:r>
      <w:proofErr w:type="spellStart"/>
      <w:r w:rsidRPr="00825A9D">
        <w:rPr>
          <w:sz w:val="28"/>
          <w:szCs w:val="28"/>
        </w:rPr>
        <w:t>затвердження</w:t>
      </w:r>
      <w:proofErr w:type="spellEnd"/>
      <w:r w:rsidRPr="00825A9D">
        <w:rPr>
          <w:sz w:val="28"/>
          <w:szCs w:val="28"/>
        </w:rPr>
        <w:t xml:space="preserve"> методик </w:t>
      </w:r>
      <w:proofErr w:type="spellStart"/>
      <w:r w:rsidRPr="00825A9D">
        <w:rPr>
          <w:sz w:val="28"/>
          <w:szCs w:val="28"/>
        </w:rPr>
        <w:t>проведення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аналізу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впливу</w:t>
      </w:r>
      <w:proofErr w:type="spellEnd"/>
      <w:r w:rsidRPr="00825A9D">
        <w:rPr>
          <w:sz w:val="28"/>
          <w:szCs w:val="28"/>
        </w:rPr>
        <w:t xml:space="preserve"> та </w:t>
      </w:r>
      <w:proofErr w:type="spellStart"/>
      <w:r w:rsidRPr="00825A9D">
        <w:rPr>
          <w:sz w:val="28"/>
          <w:szCs w:val="28"/>
        </w:rPr>
        <w:t>відстеження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результативності</w:t>
      </w:r>
      <w:proofErr w:type="spellEnd"/>
      <w:r w:rsidRPr="00825A9D">
        <w:rPr>
          <w:sz w:val="28"/>
          <w:szCs w:val="28"/>
        </w:rPr>
        <w:t xml:space="preserve"> регуляторного акта» </w:t>
      </w:r>
      <w:proofErr w:type="spellStart"/>
      <w:r w:rsidRPr="00825A9D">
        <w:rPr>
          <w:sz w:val="28"/>
          <w:szCs w:val="28"/>
        </w:rPr>
        <w:t>зі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змінами</w:t>
      </w:r>
      <w:proofErr w:type="spellEnd"/>
      <w:r w:rsidRPr="00825A9D">
        <w:rPr>
          <w:sz w:val="28"/>
          <w:szCs w:val="28"/>
        </w:rPr>
        <w:t xml:space="preserve">, </w:t>
      </w:r>
      <w:proofErr w:type="spellStart"/>
      <w:r w:rsidRPr="00825A9D">
        <w:rPr>
          <w:sz w:val="28"/>
          <w:szCs w:val="28"/>
        </w:rPr>
        <w:t>внесеними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постановою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Кабінету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Міністрів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України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від</w:t>
      </w:r>
      <w:proofErr w:type="spellEnd"/>
      <w:r w:rsidRPr="00825A9D">
        <w:rPr>
          <w:sz w:val="28"/>
          <w:szCs w:val="28"/>
        </w:rPr>
        <w:t xml:space="preserve"> 16.12.2015 № 1151,</w:t>
      </w:r>
      <w:r w:rsidRPr="00825A9D">
        <w:rPr>
          <w:rStyle w:val="apple-converted-space"/>
          <w:color w:val="000000"/>
          <w:sz w:val="28"/>
          <w:szCs w:val="28"/>
        </w:rPr>
        <w:t> </w:t>
      </w:r>
      <w:r w:rsidR="00A1165F" w:rsidRPr="0081264A">
        <w:rPr>
          <w:rStyle w:val="2"/>
          <w:sz w:val="28"/>
          <w:szCs w:val="28"/>
          <w:lang w:val="uk-UA"/>
        </w:rPr>
        <w:t xml:space="preserve">Відповідно до </w:t>
      </w:r>
      <w:r w:rsidR="00A1165F" w:rsidRPr="0081264A">
        <w:rPr>
          <w:sz w:val="28"/>
          <w:szCs w:val="28"/>
          <w:lang w:val="uk-UA"/>
        </w:rPr>
        <w:t>«</w:t>
      </w:r>
      <w:r w:rsidR="00A1165F" w:rsidRPr="0081264A">
        <w:rPr>
          <w:sz w:val="28"/>
          <w:szCs w:val="28"/>
        </w:rPr>
        <w:t>Типов</w:t>
      </w:r>
      <w:proofErr w:type="spellStart"/>
      <w:r w:rsidR="00A1165F" w:rsidRPr="0081264A">
        <w:rPr>
          <w:sz w:val="28"/>
          <w:szCs w:val="28"/>
          <w:lang w:val="uk-UA"/>
        </w:rPr>
        <w:t>их</w:t>
      </w:r>
      <w:proofErr w:type="spellEnd"/>
      <w:r w:rsidR="00A1165F" w:rsidRPr="0081264A">
        <w:rPr>
          <w:sz w:val="28"/>
          <w:szCs w:val="28"/>
        </w:rPr>
        <w:t xml:space="preserve"> правил благоустрою </w:t>
      </w:r>
      <w:proofErr w:type="spellStart"/>
      <w:r w:rsidR="00A1165F" w:rsidRPr="0081264A">
        <w:rPr>
          <w:sz w:val="28"/>
          <w:szCs w:val="28"/>
        </w:rPr>
        <w:t>території</w:t>
      </w:r>
      <w:proofErr w:type="spellEnd"/>
      <w:r w:rsidR="00A1165F" w:rsidRPr="0081264A">
        <w:rPr>
          <w:sz w:val="28"/>
          <w:szCs w:val="28"/>
        </w:rPr>
        <w:t xml:space="preserve"> </w:t>
      </w:r>
      <w:proofErr w:type="spellStart"/>
      <w:r w:rsidR="00A1165F" w:rsidRPr="0081264A">
        <w:rPr>
          <w:sz w:val="28"/>
          <w:szCs w:val="28"/>
        </w:rPr>
        <w:t>населеного</w:t>
      </w:r>
      <w:proofErr w:type="spellEnd"/>
      <w:r w:rsidR="00A1165F" w:rsidRPr="0081264A">
        <w:rPr>
          <w:sz w:val="28"/>
          <w:szCs w:val="28"/>
        </w:rPr>
        <w:t xml:space="preserve"> пункту</w:t>
      </w:r>
      <w:r w:rsidR="00A1165F" w:rsidRPr="0081264A">
        <w:rPr>
          <w:sz w:val="28"/>
          <w:szCs w:val="28"/>
          <w:lang w:val="uk-UA"/>
        </w:rPr>
        <w:t>»</w:t>
      </w:r>
      <w:r w:rsidR="00A1165F" w:rsidRPr="0081264A">
        <w:rPr>
          <w:sz w:val="28"/>
          <w:szCs w:val="28"/>
        </w:rPr>
        <w:t xml:space="preserve"> </w:t>
      </w:r>
      <w:r w:rsidR="00A1165F" w:rsidRPr="0081264A">
        <w:rPr>
          <w:sz w:val="28"/>
          <w:szCs w:val="28"/>
          <w:lang w:val="uk-UA"/>
        </w:rPr>
        <w:t xml:space="preserve">затверджених Наказом Міністерства регіонального розвитку, будівництва та житлово-комунального господарства України 27.11.2017 № 310 та зареєстровані в Міністерстві юстиції України 18 грудня 2017 року за № 1529/31397,  </w:t>
      </w:r>
      <w:r w:rsidR="00A1165F" w:rsidRPr="0081264A">
        <w:rPr>
          <w:rStyle w:val="2"/>
          <w:sz w:val="28"/>
          <w:szCs w:val="28"/>
        </w:rPr>
        <w:t xml:space="preserve">на </w:t>
      </w:r>
      <w:proofErr w:type="spellStart"/>
      <w:r w:rsidR="00A1165F" w:rsidRPr="0081264A">
        <w:rPr>
          <w:rStyle w:val="2"/>
          <w:sz w:val="28"/>
          <w:szCs w:val="28"/>
        </w:rPr>
        <w:t>виконання</w:t>
      </w:r>
      <w:proofErr w:type="spellEnd"/>
      <w:r w:rsidR="00A1165F" w:rsidRPr="0081264A">
        <w:rPr>
          <w:rStyle w:val="2"/>
          <w:sz w:val="28"/>
          <w:szCs w:val="28"/>
        </w:rPr>
        <w:t xml:space="preserve"> Закону </w:t>
      </w:r>
      <w:proofErr w:type="spellStart"/>
      <w:r w:rsidR="00A1165F" w:rsidRPr="0081264A">
        <w:rPr>
          <w:rStyle w:val="2"/>
          <w:sz w:val="28"/>
          <w:szCs w:val="28"/>
        </w:rPr>
        <w:t>України</w:t>
      </w:r>
      <w:proofErr w:type="spellEnd"/>
      <w:r w:rsidR="00A1165F" w:rsidRPr="0081264A">
        <w:rPr>
          <w:rStyle w:val="2"/>
          <w:sz w:val="28"/>
          <w:szCs w:val="28"/>
        </w:rPr>
        <w:t xml:space="preserve"> „Про </w:t>
      </w:r>
      <w:proofErr w:type="spellStart"/>
      <w:r w:rsidR="00A1165F" w:rsidRPr="0081264A">
        <w:rPr>
          <w:rStyle w:val="2"/>
          <w:sz w:val="28"/>
          <w:szCs w:val="28"/>
        </w:rPr>
        <w:t>благоустрій</w:t>
      </w:r>
      <w:proofErr w:type="spellEnd"/>
      <w:r w:rsidR="00A1165F" w:rsidRPr="0081264A">
        <w:rPr>
          <w:rStyle w:val="2"/>
          <w:sz w:val="28"/>
          <w:szCs w:val="28"/>
        </w:rPr>
        <w:t xml:space="preserve"> </w:t>
      </w:r>
      <w:proofErr w:type="spellStart"/>
      <w:r w:rsidR="00A1165F" w:rsidRPr="0081264A">
        <w:rPr>
          <w:rStyle w:val="2"/>
          <w:sz w:val="28"/>
          <w:szCs w:val="28"/>
        </w:rPr>
        <w:t>населених</w:t>
      </w:r>
      <w:proofErr w:type="spellEnd"/>
      <w:r w:rsidR="00A1165F" w:rsidRPr="0081264A">
        <w:rPr>
          <w:rStyle w:val="2"/>
          <w:sz w:val="28"/>
          <w:szCs w:val="28"/>
        </w:rPr>
        <w:t xml:space="preserve"> </w:t>
      </w:r>
      <w:proofErr w:type="spellStart"/>
      <w:r w:rsidR="00A1165F" w:rsidRPr="0081264A">
        <w:rPr>
          <w:rStyle w:val="2"/>
          <w:sz w:val="28"/>
          <w:szCs w:val="28"/>
        </w:rPr>
        <w:t>пунктів</w:t>
      </w:r>
      <w:proofErr w:type="spellEnd"/>
      <w:r w:rsidR="00A1165F" w:rsidRPr="0081264A">
        <w:rPr>
          <w:rStyle w:val="2"/>
          <w:sz w:val="28"/>
          <w:szCs w:val="28"/>
        </w:rPr>
        <w:t>”</w:t>
      </w:r>
      <w:r w:rsidR="00A1165F" w:rsidRPr="0081264A">
        <w:rPr>
          <w:sz w:val="28"/>
          <w:szCs w:val="28"/>
          <w:lang w:val="uk-UA"/>
        </w:rPr>
        <w:t xml:space="preserve">, з метою приведення Правил благоустрою територій населених пунктів </w:t>
      </w:r>
      <w:proofErr w:type="spellStart"/>
      <w:r w:rsidR="00A1165F" w:rsidRPr="0081264A">
        <w:rPr>
          <w:sz w:val="28"/>
          <w:szCs w:val="28"/>
          <w:lang w:val="uk-UA"/>
        </w:rPr>
        <w:t>Машівської</w:t>
      </w:r>
      <w:proofErr w:type="spellEnd"/>
      <w:r w:rsidR="00A1165F" w:rsidRPr="0081264A">
        <w:rPr>
          <w:sz w:val="28"/>
          <w:szCs w:val="28"/>
          <w:lang w:val="uk-UA"/>
        </w:rPr>
        <w:t xml:space="preserve"> селищної ради</w:t>
      </w:r>
      <w:r w:rsidR="00A1165F" w:rsidRPr="0081264A">
        <w:rPr>
          <w:bCs/>
          <w:sz w:val="28"/>
          <w:szCs w:val="28"/>
          <w:lang w:val="uk-UA"/>
        </w:rPr>
        <w:t xml:space="preserve"> </w:t>
      </w:r>
      <w:r w:rsidR="00A1165F" w:rsidRPr="0081264A">
        <w:rPr>
          <w:sz w:val="28"/>
          <w:szCs w:val="28"/>
          <w:lang w:val="uk-UA"/>
        </w:rPr>
        <w:t>у відповідність до чинного законодавства, відповідно до пункту 44 частини 1 статті 26, статті 59, Закону України "Про місцеве самоврядування в Україні", статей 5, 10, 34 Закону України "Про благоустрій населених пунктів"</w:t>
      </w:r>
      <w:r w:rsidRPr="00825A9D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селищна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825A9D">
        <w:rPr>
          <w:color w:val="000000"/>
          <w:sz w:val="28"/>
          <w:szCs w:val="28"/>
        </w:rPr>
        <w:t xml:space="preserve"> ради </w:t>
      </w:r>
    </w:p>
    <w:p w:rsidR="0058320F" w:rsidRPr="00FB043E" w:rsidRDefault="0058320F" w:rsidP="0058320F">
      <w:pPr>
        <w:pStyle w:val="a3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B043E">
        <w:rPr>
          <w:color w:val="000000"/>
          <w:sz w:val="28"/>
          <w:szCs w:val="28"/>
        </w:rPr>
        <w:t xml:space="preserve">                                          ВИРІШИЛА:</w:t>
      </w:r>
    </w:p>
    <w:p w:rsidR="0058320F" w:rsidRPr="00FB043E" w:rsidRDefault="0058320F" w:rsidP="00FB043E">
      <w:pPr>
        <w:pStyle w:val="a3"/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  <w:r w:rsidRPr="00FB043E">
        <w:rPr>
          <w:sz w:val="28"/>
          <w:szCs w:val="28"/>
        </w:rPr>
        <w:t>1.</w:t>
      </w:r>
      <w:r w:rsidRPr="00FB043E">
        <w:rPr>
          <w:rStyle w:val="apple-converted-space"/>
          <w:b/>
          <w:sz w:val="28"/>
          <w:szCs w:val="28"/>
        </w:rPr>
        <w:t> </w:t>
      </w:r>
      <w:proofErr w:type="spellStart"/>
      <w:r w:rsidRPr="00FB043E">
        <w:rPr>
          <w:rStyle w:val="a5"/>
          <w:b w:val="0"/>
          <w:sz w:val="28"/>
          <w:szCs w:val="28"/>
        </w:rPr>
        <w:t>Розробити</w:t>
      </w:r>
      <w:proofErr w:type="spellEnd"/>
      <w:r w:rsidRPr="00FB043E">
        <w:rPr>
          <w:rStyle w:val="a5"/>
          <w:b w:val="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sz w:val="28"/>
          <w:szCs w:val="28"/>
        </w:rPr>
        <w:t>аналіз</w:t>
      </w:r>
      <w:proofErr w:type="spellEnd"/>
      <w:r w:rsidRPr="00FB043E">
        <w:rPr>
          <w:rStyle w:val="a5"/>
          <w:b w:val="0"/>
          <w:sz w:val="28"/>
          <w:szCs w:val="28"/>
        </w:rPr>
        <w:t> </w:t>
      </w:r>
      <w:r w:rsidRPr="00FB043E">
        <w:rPr>
          <w:rStyle w:val="apple-converted-space"/>
          <w:b/>
          <w:sz w:val="28"/>
          <w:szCs w:val="28"/>
        </w:rPr>
        <w:t> </w:t>
      </w:r>
      <w:r w:rsidRPr="00FB043E">
        <w:rPr>
          <w:rStyle w:val="a5"/>
          <w:b w:val="0"/>
          <w:sz w:val="28"/>
          <w:szCs w:val="28"/>
        </w:rPr>
        <w:t xml:space="preserve">регуляторного </w:t>
      </w:r>
      <w:proofErr w:type="spellStart"/>
      <w:r w:rsidRPr="00FB043E">
        <w:rPr>
          <w:rStyle w:val="a5"/>
          <w:b w:val="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sz w:val="28"/>
          <w:szCs w:val="28"/>
        </w:rPr>
        <w:t xml:space="preserve"> до проекту </w:t>
      </w:r>
      <w:proofErr w:type="spellStart"/>
      <w:r w:rsidRPr="00FB043E">
        <w:rPr>
          <w:rStyle w:val="a5"/>
          <w:b w:val="0"/>
          <w:sz w:val="28"/>
          <w:szCs w:val="28"/>
        </w:rPr>
        <w:t>рішення</w:t>
      </w:r>
      <w:proofErr w:type="spellEnd"/>
      <w:r w:rsidRPr="00FB043E">
        <w:rPr>
          <w:rStyle w:val="apple-converted-space"/>
          <w:sz w:val="28"/>
          <w:szCs w:val="28"/>
        </w:rPr>
        <w:t> </w:t>
      </w:r>
      <w:r w:rsidRPr="00FB043E">
        <w:rPr>
          <w:sz w:val="28"/>
          <w:szCs w:val="28"/>
        </w:rPr>
        <w:t xml:space="preserve">«Про </w:t>
      </w:r>
      <w:r w:rsidR="00A1165F" w:rsidRPr="00FB043E">
        <w:rPr>
          <w:sz w:val="28"/>
          <w:szCs w:val="28"/>
          <w:lang w:val="uk-UA"/>
        </w:rPr>
        <w:t xml:space="preserve">затвердження Правил </w:t>
      </w:r>
      <w:r w:rsidR="00A1165F" w:rsidRPr="00FB043E">
        <w:rPr>
          <w:bCs/>
          <w:sz w:val="28"/>
          <w:szCs w:val="28"/>
        </w:rPr>
        <w:t>благоустрою</w:t>
      </w:r>
      <w:r w:rsidR="00A1165F" w:rsidRPr="00FB043E">
        <w:rPr>
          <w:bCs/>
          <w:sz w:val="28"/>
          <w:szCs w:val="28"/>
          <w:lang w:val="uk-UA"/>
        </w:rPr>
        <w:t xml:space="preserve"> територій населених пунктів </w:t>
      </w:r>
      <w:proofErr w:type="spellStart"/>
      <w:r w:rsidR="00A1165F" w:rsidRPr="00FB043E">
        <w:rPr>
          <w:bCs/>
          <w:sz w:val="28"/>
          <w:szCs w:val="28"/>
          <w:lang w:val="uk-UA"/>
        </w:rPr>
        <w:t>Машівської</w:t>
      </w:r>
      <w:proofErr w:type="spellEnd"/>
      <w:r w:rsidR="00A1165F" w:rsidRPr="00FB043E">
        <w:rPr>
          <w:bCs/>
          <w:sz w:val="28"/>
          <w:szCs w:val="28"/>
          <w:lang w:val="uk-UA"/>
        </w:rPr>
        <w:t xml:space="preserve"> селищної ради</w:t>
      </w:r>
      <w:r w:rsidRPr="00FB043E">
        <w:rPr>
          <w:sz w:val="28"/>
          <w:szCs w:val="28"/>
        </w:rPr>
        <w:t>»»,</w:t>
      </w:r>
      <w:r w:rsidRPr="00FB043E">
        <w:rPr>
          <w:rStyle w:val="apple-converted-space"/>
          <w:sz w:val="28"/>
          <w:szCs w:val="28"/>
        </w:rPr>
        <w:t xml:space="preserve">  </w:t>
      </w:r>
      <w:proofErr w:type="spellStart"/>
      <w:r w:rsidR="00FB043E" w:rsidRPr="00FB043E">
        <w:rPr>
          <w:sz w:val="28"/>
          <w:szCs w:val="28"/>
        </w:rPr>
        <w:t>згідно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додатк</w:t>
      </w:r>
      <w:r w:rsidR="00FB043E" w:rsidRPr="00FB043E">
        <w:rPr>
          <w:sz w:val="28"/>
          <w:szCs w:val="28"/>
          <w:lang w:val="uk-UA"/>
        </w:rPr>
        <w:t>ів</w:t>
      </w:r>
      <w:proofErr w:type="spellEnd"/>
      <w:r w:rsidRPr="00FB043E">
        <w:rPr>
          <w:sz w:val="28"/>
          <w:szCs w:val="28"/>
        </w:rPr>
        <w:t xml:space="preserve"> до </w:t>
      </w:r>
      <w:proofErr w:type="spellStart"/>
      <w:r w:rsidRPr="00FB043E">
        <w:rPr>
          <w:sz w:val="28"/>
          <w:szCs w:val="28"/>
        </w:rPr>
        <w:t>цього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рішення</w:t>
      </w:r>
      <w:proofErr w:type="spellEnd"/>
      <w:r w:rsidRPr="00FB043E">
        <w:rPr>
          <w:sz w:val="28"/>
          <w:szCs w:val="28"/>
        </w:rPr>
        <w:t>.</w:t>
      </w:r>
    </w:p>
    <w:p w:rsidR="0058320F" w:rsidRPr="00C83A5F" w:rsidRDefault="0058320F" w:rsidP="00C83A5F">
      <w:pPr>
        <w:pStyle w:val="a3"/>
        <w:shd w:val="clear" w:color="auto" w:fill="FFFFFF"/>
        <w:jc w:val="both"/>
        <w:rPr>
          <w:bCs/>
          <w:sz w:val="28"/>
          <w:szCs w:val="28"/>
          <w:lang w:val="uk-UA"/>
        </w:rPr>
      </w:pPr>
      <w:r w:rsidRPr="00FB043E">
        <w:rPr>
          <w:sz w:val="28"/>
          <w:szCs w:val="28"/>
        </w:rPr>
        <w:t xml:space="preserve">       2. </w:t>
      </w:r>
      <w:proofErr w:type="spellStart"/>
      <w:r w:rsidRPr="00FB043E">
        <w:rPr>
          <w:sz w:val="28"/>
          <w:szCs w:val="28"/>
        </w:rPr>
        <w:t>Доручити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відповідальній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комісії</w:t>
      </w:r>
      <w:proofErr w:type="spellEnd"/>
      <w:r w:rsidRPr="00FB043E">
        <w:rPr>
          <w:sz w:val="28"/>
          <w:szCs w:val="28"/>
        </w:rPr>
        <w:t xml:space="preserve"> – </w:t>
      </w:r>
      <w:proofErr w:type="spellStart"/>
      <w:r w:rsidRPr="00FB043E">
        <w:rPr>
          <w:sz w:val="28"/>
          <w:szCs w:val="28"/>
        </w:rPr>
        <w:t>постійній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комісії</w:t>
      </w:r>
      <w:proofErr w:type="spellEnd"/>
      <w:r w:rsidRPr="00FB043E">
        <w:rPr>
          <w:sz w:val="28"/>
          <w:szCs w:val="28"/>
        </w:rPr>
        <w:t xml:space="preserve">  </w:t>
      </w:r>
      <w:proofErr w:type="spellStart"/>
      <w:r w:rsidRPr="00FB043E">
        <w:rPr>
          <w:sz w:val="28"/>
          <w:szCs w:val="28"/>
        </w:rPr>
        <w:t>з</w:t>
      </w:r>
      <w:proofErr w:type="spellEnd"/>
      <w:r w:rsidRPr="00FB043E">
        <w:rPr>
          <w:sz w:val="28"/>
          <w:szCs w:val="28"/>
        </w:rPr>
        <w:t xml:space="preserve">  </w:t>
      </w:r>
      <w:proofErr w:type="spellStart"/>
      <w:r w:rsidRPr="00FB043E">
        <w:rPr>
          <w:sz w:val="28"/>
          <w:szCs w:val="28"/>
        </w:rPr>
        <w:t>питань</w:t>
      </w:r>
      <w:proofErr w:type="spellEnd"/>
      <w:r w:rsidRPr="00FB043E">
        <w:rPr>
          <w:sz w:val="28"/>
          <w:szCs w:val="28"/>
        </w:rPr>
        <w:t xml:space="preserve">  </w:t>
      </w:r>
      <w:proofErr w:type="spellStart"/>
      <w:r w:rsidR="00FB043E" w:rsidRPr="00FB043E">
        <w:rPr>
          <w:sz w:val="28"/>
          <w:szCs w:val="28"/>
        </w:rPr>
        <w:t>з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питань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земельних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відносин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охорони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навколишнього</w:t>
      </w:r>
      <w:proofErr w:type="spellEnd"/>
      <w:r w:rsidR="00FB043E" w:rsidRPr="00FB043E">
        <w:rPr>
          <w:sz w:val="28"/>
          <w:szCs w:val="28"/>
        </w:rPr>
        <w:t xml:space="preserve"> природного </w:t>
      </w:r>
      <w:proofErr w:type="spellStart"/>
      <w:r w:rsidR="00FB043E" w:rsidRPr="00FB043E">
        <w:rPr>
          <w:sz w:val="28"/>
          <w:szCs w:val="28"/>
        </w:rPr>
        <w:t>середовища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містобудування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будівництва</w:t>
      </w:r>
      <w:proofErr w:type="spellEnd"/>
      <w:r w:rsidR="00FB043E" w:rsidRPr="00FB043E">
        <w:rPr>
          <w:sz w:val="28"/>
          <w:szCs w:val="28"/>
        </w:rPr>
        <w:t>,</w:t>
      </w:r>
      <w:r w:rsidR="00FB043E" w:rsidRPr="00FB043E">
        <w:rPr>
          <w:bCs/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архітектури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охорони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пам’яток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історичного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середовища</w:t>
      </w:r>
      <w:proofErr w:type="spellEnd"/>
      <w:r w:rsidR="00FB043E" w:rsidRPr="00FB043E">
        <w:rPr>
          <w:sz w:val="28"/>
          <w:szCs w:val="28"/>
        </w:rPr>
        <w:t xml:space="preserve"> та благоустрою</w:t>
      </w:r>
      <w:r w:rsidRPr="00FB043E">
        <w:rPr>
          <w:sz w:val="28"/>
          <w:szCs w:val="28"/>
        </w:rPr>
        <w:t xml:space="preserve">,  </w:t>
      </w:r>
      <w:proofErr w:type="spellStart"/>
      <w:r w:rsidRPr="00FB043E">
        <w:rPr>
          <w:sz w:val="28"/>
          <w:szCs w:val="28"/>
        </w:rPr>
        <w:t>розробити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експертний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висновок</w:t>
      </w:r>
      <w:proofErr w:type="spellEnd"/>
      <w:r w:rsidRPr="00FB043E">
        <w:rPr>
          <w:sz w:val="28"/>
          <w:szCs w:val="28"/>
        </w:rPr>
        <w:t xml:space="preserve">  </w:t>
      </w:r>
      <w:proofErr w:type="spellStart"/>
      <w:r w:rsidRPr="00FB043E">
        <w:rPr>
          <w:sz w:val="28"/>
          <w:szCs w:val="28"/>
        </w:rPr>
        <w:t>щодо</w:t>
      </w:r>
      <w:proofErr w:type="spellEnd"/>
      <w:r w:rsidRPr="00FB043E">
        <w:rPr>
          <w:sz w:val="28"/>
          <w:szCs w:val="28"/>
        </w:rPr>
        <w:t xml:space="preserve"> регуляторного </w:t>
      </w:r>
      <w:proofErr w:type="spellStart"/>
      <w:r w:rsidRPr="00FB043E">
        <w:rPr>
          <w:sz w:val="28"/>
          <w:szCs w:val="28"/>
        </w:rPr>
        <w:t>впливу</w:t>
      </w:r>
      <w:proofErr w:type="spellEnd"/>
      <w:r w:rsidRPr="00FB043E">
        <w:rPr>
          <w:sz w:val="28"/>
          <w:szCs w:val="28"/>
        </w:rPr>
        <w:t xml:space="preserve"> проекту регуляторного акта – </w:t>
      </w:r>
      <w:proofErr w:type="spellStart"/>
      <w:r w:rsidRPr="00FB043E">
        <w:rPr>
          <w:sz w:val="28"/>
          <w:szCs w:val="28"/>
        </w:rPr>
        <w:t>рішення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Машівської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селищної</w:t>
      </w:r>
      <w:proofErr w:type="spellEnd"/>
      <w:r w:rsidRPr="00FB043E">
        <w:rPr>
          <w:sz w:val="28"/>
          <w:szCs w:val="28"/>
        </w:rPr>
        <w:t>  ради «</w:t>
      </w:r>
      <w:r w:rsidR="00FB043E" w:rsidRPr="00FB043E">
        <w:rPr>
          <w:bCs/>
          <w:sz w:val="28"/>
          <w:szCs w:val="28"/>
        </w:rPr>
        <w:t xml:space="preserve">Про </w:t>
      </w:r>
      <w:proofErr w:type="spellStart"/>
      <w:r w:rsidR="00FB043E" w:rsidRPr="00FB043E">
        <w:rPr>
          <w:bCs/>
          <w:sz w:val="28"/>
          <w:szCs w:val="28"/>
        </w:rPr>
        <w:t>затвердження</w:t>
      </w:r>
      <w:proofErr w:type="spellEnd"/>
      <w:r w:rsidR="00FB043E" w:rsidRPr="00FB043E">
        <w:rPr>
          <w:bCs/>
          <w:sz w:val="28"/>
          <w:szCs w:val="28"/>
        </w:rPr>
        <w:t xml:space="preserve"> Правил </w:t>
      </w:r>
      <w:r w:rsidR="00FB043E" w:rsidRPr="00C83A5F">
        <w:rPr>
          <w:bCs/>
          <w:sz w:val="28"/>
          <w:szCs w:val="28"/>
        </w:rPr>
        <w:t>благоустрою</w:t>
      </w:r>
      <w:r w:rsidR="00C83A5F" w:rsidRPr="00C83A5F">
        <w:rPr>
          <w:bCs/>
          <w:sz w:val="28"/>
          <w:szCs w:val="28"/>
          <w:lang w:val="uk-UA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територій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населених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пунктів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Машівської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селищної</w:t>
      </w:r>
      <w:proofErr w:type="spellEnd"/>
      <w:r w:rsidR="00FB043E" w:rsidRPr="00C83A5F">
        <w:rPr>
          <w:bCs/>
          <w:sz w:val="28"/>
          <w:szCs w:val="28"/>
        </w:rPr>
        <w:t xml:space="preserve"> ради</w:t>
      </w:r>
      <w:r w:rsidRPr="00C83A5F">
        <w:rPr>
          <w:sz w:val="28"/>
          <w:szCs w:val="28"/>
        </w:rPr>
        <w:t>».</w:t>
      </w:r>
    </w:p>
    <w:p w:rsidR="0058320F" w:rsidRDefault="0058320F" w:rsidP="0058320F">
      <w:pPr>
        <w:tabs>
          <w:tab w:val="num" w:pos="360"/>
        </w:tabs>
        <w:spacing w:line="20" w:lineRule="atLeast"/>
        <w:ind w:left="360" w:hanging="360"/>
        <w:jc w:val="both"/>
        <w:rPr>
          <w:szCs w:val="28"/>
        </w:rPr>
      </w:pPr>
      <w:r>
        <w:t xml:space="preserve">       3</w:t>
      </w:r>
      <w:r>
        <w:rPr>
          <w:szCs w:val="28"/>
        </w:rPr>
        <w:t>. Даний проект регуляторного акту затвердити в остаточній редакції на</w:t>
      </w:r>
    </w:p>
    <w:p w:rsidR="0058320F" w:rsidRPr="000A31A1" w:rsidRDefault="0058320F" w:rsidP="0058320F">
      <w:pPr>
        <w:tabs>
          <w:tab w:val="num" w:pos="360"/>
        </w:tabs>
        <w:spacing w:line="20" w:lineRule="atLeast"/>
        <w:ind w:left="360" w:hanging="360"/>
        <w:jc w:val="both"/>
        <w:rPr>
          <w:szCs w:val="28"/>
        </w:rPr>
      </w:pPr>
      <w:r>
        <w:rPr>
          <w:szCs w:val="28"/>
        </w:rPr>
        <w:lastRenderedPageBreak/>
        <w:t xml:space="preserve">сесії  </w:t>
      </w:r>
      <w:proofErr w:type="spellStart"/>
      <w:r>
        <w:rPr>
          <w:szCs w:val="28"/>
        </w:rPr>
        <w:t>Машівської</w:t>
      </w:r>
      <w:proofErr w:type="spellEnd"/>
      <w:r>
        <w:rPr>
          <w:szCs w:val="28"/>
        </w:rPr>
        <w:t xml:space="preserve"> селищної ради.   </w:t>
      </w:r>
    </w:p>
    <w:p w:rsidR="0058320F" w:rsidRPr="001A0B2E" w:rsidRDefault="0058320F" w:rsidP="0058320F">
      <w:pPr>
        <w:pStyle w:val="a3"/>
        <w:shd w:val="clear" w:color="auto" w:fill="FFFFFF"/>
        <w:ind w:firstLine="567"/>
        <w:jc w:val="both"/>
        <w:rPr>
          <w:color w:val="0000FF"/>
          <w:sz w:val="28"/>
          <w:szCs w:val="28"/>
          <w:u w:val="single"/>
        </w:rPr>
      </w:pPr>
      <w:r w:rsidRPr="00FB043E">
        <w:rPr>
          <w:color w:val="000000"/>
          <w:sz w:val="28"/>
          <w:szCs w:val="28"/>
        </w:rPr>
        <w:t>4.</w:t>
      </w:r>
      <w:r w:rsidRPr="00FB043E">
        <w:rPr>
          <w:rStyle w:val="a5"/>
          <w:b w:val="0"/>
          <w:color w:val="000000"/>
          <w:sz w:val="28"/>
          <w:szCs w:val="28"/>
        </w:rPr>
        <w:t xml:space="preserve">Поштова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електронна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адреса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розробника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проекту: 39400,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Полтавська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обл.,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Машівський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 xml:space="preserve">район,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смт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вул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Незалежності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, 93,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тел.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9-16-16,</w:t>
      </w:r>
      <w:r w:rsidRPr="00FB043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e-mail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:</w:t>
      </w:r>
      <w:r w:rsidRPr="00FB043E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FB043E">
          <w:rPr>
            <w:rStyle w:val="a4"/>
            <w:sz w:val="28"/>
            <w:szCs w:val="28"/>
          </w:rPr>
          <w:t>21047618@mail.gov.</w:t>
        </w:r>
      </w:hyperlink>
      <w:proofErr w:type="spellStart"/>
      <w:r w:rsidRPr="00FB043E">
        <w:rPr>
          <w:color w:val="0000FF"/>
          <w:sz w:val="28"/>
          <w:szCs w:val="28"/>
          <w:u w:val="single"/>
          <w:lang w:val="en-US"/>
        </w:rPr>
        <w:t>ua</w:t>
      </w:r>
      <w:proofErr w:type="spellEnd"/>
    </w:p>
    <w:p w:rsidR="0058320F" w:rsidRPr="00FB043E" w:rsidRDefault="0058320F" w:rsidP="0058320F">
      <w:pPr>
        <w:pStyle w:val="a3"/>
        <w:shd w:val="clear" w:color="auto" w:fill="FFFFFF"/>
        <w:ind w:firstLine="567"/>
        <w:jc w:val="both"/>
        <w:rPr>
          <w:rStyle w:val="a5"/>
          <w:b w:val="0"/>
          <w:bCs w:val="0"/>
          <w:color w:val="000000"/>
          <w:sz w:val="28"/>
          <w:szCs w:val="28"/>
        </w:rPr>
      </w:pPr>
      <w:r w:rsidRPr="00FB043E">
        <w:rPr>
          <w:rStyle w:val="a5"/>
          <w:b w:val="0"/>
          <w:color w:val="000000"/>
          <w:sz w:val="28"/>
          <w:szCs w:val="28"/>
        </w:rPr>
        <w:t>5. 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Спосіб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оприлюднення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акта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аналізу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: Проект регуляторного акта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відповідним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аналізом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 буде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оприлюднений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на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офіційному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сайті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1A0B2E">
        <w:rPr>
          <w:rStyle w:val="a5"/>
          <w:b w:val="0"/>
          <w:color w:val="000000"/>
          <w:sz w:val="28"/>
          <w:szCs w:val="28"/>
        </w:rPr>
        <w:t>Машівської</w:t>
      </w:r>
      <w:proofErr w:type="spellEnd"/>
      <w:r w:rsidRPr="001A0B2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селищної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ради –</w:t>
      </w:r>
      <w:r w:rsidRPr="00FB043E">
        <w:rPr>
          <w:sz w:val="28"/>
          <w:szCs w:val="28"/>
        </w:rPr>
        <w:t xml:space="preserve"> http://mashivka-rada.gov.ua.</w:t>
      </w:r>
      <w:r w:rsidRPr="00FB043E">
        <w:rPr>
          <w:rStyle w:val="a5"/>
          <w:b w:val="0"/>
          <w:color w:val="000000"/>
          <w:sz w:val="28"/>
          <w:szCs w:val="28"/>
        </w:rPr>
        <w:t xml:space="preserve"> Строк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приймання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зауважень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до проекту регуляторного акта становить 1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місяць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дня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оприлюднення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проекту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рішення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аналізу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його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.</w:t>
      </w:r>
    </w:p>
    <w:p w:rsidR="0058320F" w:rsidRPr="00FB043E" w:rsidRDefault="0058320F" w:rsidP="00FB043E">
      <w:pPr>
        <w:pStyle w:val="a3"/>
        <w:shd w:val="clear" w:color="auto" w:fill="FFFFFF"/>
        <w:jc w:val="both"/>
        <w:rPr>
          <w:bCs/>
          <w:sz w:val="28"/>
          <w:szCs w:val="28"/>
          <w:lang w:val="uk-UA"/>
        </w:rPr>
      </w:pPr>
      <w:r w:rsidRPr="00FB043E">
        <w:t xml:space="preserve">       </w:t>
      </w:r>
      <w:r w:rsidRPr="00FB043E">
        <w:rPr>
          <w:sz w:val="28"/>
          <w:szCs w:val="28"/>
        </w:rPr>
        <w:t xml:space="preserve">6.Повідомлення про </w:t>
      </w:r>
      <w:proofErr w:type="spellStart"/>
      <w:r w:rsidRPr="00FB043E">
        <w:rPr>
          <w:sz w:val="28"/>
          <w:szCs w:val="28"/>
        </w:rPr>
        <w:t>оприлюднення</w:t>
      </w:r>
      <w:proofErr w:type="spellEnd"/>
      <w:r w:rsidRPr="00FB043E">
        <w:rPr>
          <w:sz w:val="28"/>
          <w:szCs w:val="28"/>
        </w:rPr>
        <w:t xml:space="preserve"> регуляторного акту проекту </w:t>
      </w:r>
      <w:proofErr w:type="spellStart"/>
      <w:r w:rsidRPr="00FB043E">
        <w:rPr>
          <w:sz w:val="28"/>
          <w:szCs w:val="28"/>
        </w:rPr>
        <w:t>рішення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Машівської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селищної</w:t>
      </w:r>
      <w:proofErr w:type="spellEnd"/>
      <w:r w:rsidRPr="00FB043E">
        <w:rPr>
          <w:sz w:val="28"/>
          <w:szCs w:val="28"/>
        </w:rPr>
        <w:t xml:space="preserve">  ради </w:t>
      </w:r>
      <w:proofErr w:type="spellStart"/>
      <w:r w:rsidRPr="00FB043E">
        <w:rPr>
          <w:sz w:val="28"/>
          <w:szCs w:val="28"/>
        </w:rPr>
        <w:t>Машівського</w:t>
      </w:r>
      <w:proofErr w:type="spellEnd"/>
      <w:r w:rsidRPr="00FB043E">
        <w:rPr>
          <w:sz w:val="28"/>
          <w:szCs w:val="28"/>
        </w:rPr>
        <w:t xml:space="preserve"> району </w:t>
      </w:r>
      <w:proofErr w:type="spellStart"/>
      <w:r w:rsidRPr="00FB043E">
        <w:rPr>
          <w:sz w:val="28"/>
          <w:szCs w:val="28"/>
        </w:rPr>
        <w:t>Полтавської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області</w:t>
      </w:r>
      <w:proofErr w:type="spellEnd"/>
      <w:r w:rsidRPr="00FB043E">
        <w:rPr>
          <w:sz w:val="28"/>
          <w:szCs w:val="28"/>
        </w:rPr>
        <w:t xml:space="preserve">  «</w:t>
      </w:r>
      <w:r w:rsidR="00FB043E" w:rsidRPr="00FB043E">
        <w:rPr>
          <w:bCs/>
          <w:sz w:val="28"/>
          <w:szCs w:val="28"/>
        </w:rPr>
        <w:t xml:space="preserve">Про </w:t>
      </w:r>
      <w:proofErr w:type="spellStart"/>
      <w:r w:rsidR="00FB043E" w:rsidRPr="00FB043E">
        <w:rPr>
          <w:bCs/>
          <w:sz w:val="28"/>
          <w:szCs w:val="28"/>
        </w:rPr>
        <w:t>затвердження</w:t>
      </w:r>
      <w:proofErr w:type="spellEnd"/>
      <w:r w:rsidR="00FB043E" w:rsidRPr="00FB043E">
        <w:rPr>
          <w:bCs/>
          <w:sz w:val="28"/>
          <w:szCs w:val="28"/>
        </w:rPr>
        <w:t xml:space="preserve"> Правил благоустрою</w:t>
      </w:r>
      <w:r w:rsidR="00FB043E" w:rsidRPr="00FB043E">
        <w:rPr>
          <w:bCs/>
          <w:sz w:val="28"/>
          <w:szCs w:val="28"/>
          <w:lang w:val="uk-UA"/>
        </w:rPr>
        <w:t xml:space="preserve"> територій населених пунктів </w:t>
      </w:r>
      <w:proofErr w:type="spellStart"/>
      <w:r w:rsidR="00FB043E" w:rsidRPr="00FB043E">
        <w:rPr>
          <w:bCs/>
          <w:sz w:val="28"/>
          <w:szCs w:val="28"/>
          <w:lang w:val="uk-UA"/>
        </w:rPr>
        <w:t>Машівської</w:t>
      </w:r>
      <w:proofErr w:type="spellEnd"/>
      <w:r w:rsidR="00FB043E" w:rsidRPr="00FB043E">
        <w:rPr>
          <w:bCs/>
          <w:sz w:val="28"/>
          <w:szCs w:val="28"/>
          <w:lang w:val="uk-UA"/>
        </w:rPr>
        <w:t xml:space="preserve"> селищної ради</w:t>
      </w:r>
      <w:r w:rsidRPr="00FB043E">
        <w:rPr>
          <w:sz w:val="28"/>
          <w:szCs w:val="28"/>
        </w:rPr>
        <w:t xml:space="preserve">» </w:t>
      </w:r>
      <w:proofErr w:type="spellStart"/>
      <w:r w:rsidRPr="00FB043E">
        <w:rPr>
          <w:sz w:val="28"/>
          <w:szCs w:val="28"/>
        </w:rPr>
        <w:t>розмісти</w:t>
      </w:r>
      <w:proofErr w:type="spellEnd"/>
      <w:r w:rsidRPr="00FB043E">
        <w:rPr>
          <w:sz w:val="28"/>
          <w:szCs w:val="28"/>
        </w:rPr>
        <w:t xml:space="preserve"> на</w:t>
      </w:r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офіційному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сайті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Машівської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селищної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ради –</w:t>
      </w:r>
      <w:r w:rsidRPr="00FB043E">
        <w:rPr>
          <w:rStyle w:val="apple-converted-space"/>
          <w:color w:val="000000"/>
          <w:sz w:val="28"/>
          <w:szCs w:val="28"/>
        </w:rPr>
        <w:t> </w:t>
      </w:r>
      <w:hyperlink r:id="rId11" w:history="1">
        <w:r w:rsidRPr="00FB043E">
          <w:rPr>
            <w:rStyle w:val="a4"/>
            <w:sz w:val="28"/>
            <w:szCs w:val="28"/>
          </w:rPr>
          <w:t>http://mashivka-rada.gov.ua</w:t>
        </w:r>
      </w:hyperlink>
      <w:r w:rsidRPr="00FB043E">
        <w:rPr>
          <w:sz w:val="28"/>
          <w:szCs w:val="28"/>
        </w:rPr>
        <w:t xml:space="preserve"> </w:t>
      </w:r>
      <w:r w:rsidRPr="00FB043E">
        <w:rPr>
          <w:rStyle w:val="a5"/>
          <w:b w:val="0"/>
          <w:color w:val="000000"/>
          <w:sz w:val="28"/>
          <w:szCs w:val="28"/>
        </w:rPr>
        <w:t xml:space="preserve"> та в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районній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газеті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«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Промінь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».</w:t>
      </w:r>
    </w:p>
    <w:p w:rsidR="0058320F" w:rsidRPr="00FB043E" w:rsidRDefault="0058320F" w:rsidP="0058320F">
      <w:pPr>
        <w:pStyle w:val="a3"/>
        <w:shd w:val="clear" w:color="auto" w:fill="FFFFFF"/>
        <w:ind w:firstLine="567"/>
        <w:jc w:val="both"/>
        <w:rPr>
          <w:color w:val="0000FF"/>
          <w:sz w:val="28"/>
          <w:szCs w:val="28"/>
          <w:u w:val="single"/>
        </w:rPr>
      </w:pPr>
      <w:r w:rsidRPr="00FB043E">
        <w:rPr>
          <w:color w:val="000000"/>
          <w:sz w:val="28"/>
          <w:szCs w:val="28"/>
        </w:rPr>
        <w:t>7. 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Спосіб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надання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зауважень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–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письмово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за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адресою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: 39400,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Полтавська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обл.,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Машівський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 xml:space="preserve">район,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смт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вул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Незалежності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, 93,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тел.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9-16-16,</w:t>
      </w:r>
      <w:r w:rsidRPr="00FB043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e-mail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: </w:t>
      </w:r>
      <w:r w:rsidRPr="00FB043E">
        <w:rPr>
          <w:rStyle w:val="username"/>
          <w:sz w:val="28"/>
          <w:szCs w:val="28"/>
        </w:rPr>
        <w:t>21047618@mail.gov.ua</w:t>
      </w:r>
    </w:p>
    <w:p w:rsidR="0058320F" w:rsidRPr="00FB043E" w:rsidRDefault="0058320F" w:rsidP="0058320F">
      <w:pPr>
        <w:jc w:val="center"/>
        <w:outlineLvl w:val="0"/>
        <w:rPr>
          <w:rFonts w:ascii="Times New Roman" w:hAnsi="Times New Roman"/>
          <w:color w:val="000000"/>
          <w:szCs w:val="28"/>
        </w:rPr>
      </w:pPr>
      <w:r w:rsidRPr="00FB043E">
        <w:rPr>
          <w:rFonts w:ascii="Times New Roman" w:hAnsi="Times New Roman"/>
          <w:color w:val="000000"/>
          <w:szCs w:val="28"/>
        </w:rPr>
        <w:t>               </w:t>
      </w:r>
    </w:p>
    <w:p w:rsidR="0058320F" w:rsidRDefault="0058320F" w:rsidP="0058320F">
      <w:p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</w:p>
    <w:p w:rsidR="0058320F" w:rsidRDefault="0058320F" w:rsidP="0058320F">
      <w:p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</w:p>
    <w:p w:rsidR="0058320F" w:rsidRPr="001B191F" w:rsidRDefault="00C83A5F" w:rsidP="0058320F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58320F">
        <w:rPr>
          <w:szCs w:val="28"/>
        </w:rPr>
        <w:t xml:space="preserve">    Селищний голова </w:t>
      </w:r>
      <w:r w:rsidR="0058320F" w:rsidRPr="001B191F">
        <w:rPr>
          <w:szCs w:val="28"/>
        </w:rPr>
        <w:t xml:space="preserve">                      </w:t>
      </w:r>
      <w:r w:rsidR="0058320F">
        <w:rPr>
          <w:szCs w:val="28"/>
        </w:rPr>
        <w:t xml:space="preserve">                     М.І. Кравченко</w:t>
      </w:r>
    </w:p>
    <w:p w:rsidR="0058320F" w:rsidRDefault="0058320F" w:rsidP="0058320F">
      <w:p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</w:p>
    <w:p w:rsidR="0058320F" w:rsidRDefault="0058320F" w:rsidP="0058320F">
      <w:pPr>
        <w:jc w:val="center"/>
      </w:pPr>
    </w:p>
    <w:p w:rsidR="0058320F" w:rsidRDefault="0058320F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58320F" w:rsidRDefault="0058320F" w:rsidP="0058320F">
      <w:pPr>
        <w:jc w:val="center"/>
      </w:pPr>
    </w:p>
    <w:p w:rsidR="004773FD" w:rsidRDefault="004773FD" w:rsidP="0058320F">
      <w:pPr>
        <w:jc w:val="center"/>
      </w:pPr>
    </w:p>
    <w:p w:rsidR="004773FD" w:rsidRDefault="004773FD" w:rsidP="0058320F">
      <w:pPr>
        <w:jc w:val="center"/>
      </w:pPr>
    </w:p>
    <w:p w:rsidR="004773FD" w:rsidRDefault="004773FD" w:rsidP="0058320F">
      <w:pPr>
        <w:jc w:val="center"/>
      </w:pPr>
    </w:p>
    <w:p w:rsidR="00C83A5F" w:rsidRDefault="00C83A5F" w:rsidP="00C83A5F">
      <w:pPr>
        <w:tabs>
          <w:tab w:val="left" w:pos="960"/>
        </w:tabs>
        <w:rPr>
          <w:color w:val="FFFF00"/>
          <w:szCs w:val="28"/>
        </w:rPr>
      </w:pPr>
      <w:bookmarkStart w:id="0" w:name="_MON_1505217656"/>
      <w:bookmarkStart w:id="1" w:name="_MON_1505217754"/>
      <w:bookmarkStart w:id="2" w:name="_MON_1505217813"/>
      <w:bookmarkStart w:id="3" w:name="_MON_1505219940"/>
      <w:bookmarkStart w:id="4" w:name="_MON_1505217346"/>
      <w:bookmarkEnd w:id="0"/>
      <w:bookmarkEnd w:id="1"/>
      <w:bookmarkEnd w:id="2"/>
      <w:bookmarkEnd w:id="3"/>
      <w:bookmarkEnd w:id="4"/>
    </w:p>
    <w:p w:rsidR="00C83A5F" w:rsidRDefault="00C83A5F" w:rsidP="00C83A5F">
      <w:pPr>
        <w:tabs>
          <w:tab w:val="left" w:pos="960"/>
        </w:tabs>
        <w:rPr>
          <w:color w:val="FFFF00"/>
          <w:szCs w:val="28"/>
        </w:rPr>
      </w:pPr>
    </w:p>
    <w:p w:rsidR="00C83A5F" w:rsidRDefault="00C83A5F" w:rsidP="00C83A5F">
      <w:pPr>
        <w:tabs>
          <w:tab w:val="left" w:pos="960"/>
        </w:tabs>
        <w:jc w:val="right"/>
        <w:rPr>
          <w:szCs w:val="28"/>
        </w:rPr>
      </w:pPr>
      <w:r>
        <w:rPr>
          <w:szCs w:val="28"/>
        </w:rPr>
        <w:lastRenderedPageBreak/>
        <w:t>ПРОЕКТ</w:t>
      </w:r>
    </w:p>
    <w:p w:rsidR="00C83A5F" w:rsidRDefault="00C83A5F" w:rsidP="00C83A5F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 id="_x0000_i1026" type="#_x0000_t75" style="width:39pt;height:56.25pt" o:ole="" fillcolor="yellow">
            <v:imagedata r:id="rId8" o:title=""/>
          </v:shape>
          <o:OLEObject Type="Embed" ProgID="Word.Picture.8" ShapeID="_x0000_i1026" DrawAspect="Content" ObjectID="_1586859712" r:id="rId12"/>
        </w:object>
      </w:r>
    </w:p>
    <w:p w:rsidR="00C83A5F" w:rsidRDefault="00C83A5F" w:rsidP="00C83A5F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C83A5F" w:rsidRDefault="00C83A5F" w:rsidP="00C83A5F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2FDD" w:rsidRDefault="00B22FDD" w:rsidP="00C83A5F">
      <w:pPr>
        <w:tabs>
          <w:tab w:val="left" w:pos="960"/>
        </w:tabs>
        <w:rPr>
          <w:sz w:val="32"/>
        </w:rPr>
      </w:pPr>
    </w:p>
    <w:p w:rsidR="00B22FDD" w:rsidRPr="0081264A" w:rsidRDefault="00B22FDD" w:rsidP="00B22FDD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2FDD" w:rsidRDefault="00B22FDD" w:rsidP="00B22FDD">
      <w:pPr>
        <w:jc w:val="center"/>
      </w:pPr>
      <w:r>
        <w:t>_______________ сесії селищної ради сьомого скликання</w:t>
      </w:r>
    </w:p>
    <w:p w:rsidR="00B22FDD" w:rsidRDefault="00B22FDD" w:rsidP="00B22FDD">
      <w:pPr>
        <w:jc w:val="center"/>
      </w:pPr>
    </w:p>
    <w:p w:rsidR="00B22FDD" w:rsidRDefault="00B22FDD" w:rsidP="00B22FDD">
      <w:pPr>
        <w:tabs>
          <w:tab w:val="left" w:pos="1340"/>
        </w:tabs>
        <w:jc w:val="center"/>
      </w:pPr>
      <w:r>
        <w:rPr>
          <w:b/>
          <w:bCs/>
        </w:rPr>
        <w:t>від  «___» __________  2018 року</w:t>
      </w:r>
    </w:p>
    <w:p w:rsidR="00B22FDD" w:rsidRDefault="00B22FDD" w:rsidP="00B22FDD"/>
    <w:p w:rsidR="00B22FDD" w:rsidRDefault="00B22FDD" w:rsidP="00B22FDD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2FDD" w:rsidRPr="0081264A" w:rsidRDefault="00B22FDD" w:rsidP="00B22FDD"/>
    <w:tbl>
      <w:tblPr>
        <w:tblStyle w:val="a7"/>
        <w:tblW w:w="0" w:type="auto"/>
        <w:tblLook w:val="04A0"/>
      </w:tblPr>
      <w:tblGrid>
        <w:gridCol w:w="6062"/>
      </w:tblGrid>
      <w:tr w:rsidR="00B22FDD" w:rsidRPr="0081264A" w:rsidTr="001A0B2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2FDD" w:rsidRPr="0081264A" w:rsidRDefault="00B22FDD" w:rsidP="001A0B2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затвердження Правил благоустрою територій населених пунктів </w:t>
            </w:r>
            <w:proofErr w:type="spellStart"/>
            <w:r w:rsidRPr="0081264A">
              <w:rPr>
                <w:bCs/>
                <w:szCs w:val="28"/>
              </w:rPr>
              <w:t>Машівської</w:t>
            </w:r>
            <w:proofErr w:type="spellEnd"/>
            <w:r w:rsidRPr="0081264A">
              <w:rPr>
                <w:bCs/>
                <w:szCs w:val="28"/>
              </w:rPr>
              <w:t xml:space="preserve"> селищної ради</w:t>
            </w:r>
          </w:p>
        </w:tc>
      </w:tr>
    </w:tbl>
    <w:p w:rsidR="00B22FDD" w:rsidRPr="00AC1620" w:rsidRDefault="00B22FDD" w:rsidP="00B22FD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22FDD" w:rsidRPr="0081264A" w:rsidRDefault="00B22FDD" w:rsidP="00B22FDD">
      <w:pPr>
        <w:jc w:val="both"/>
        <w:rPr>
          <w:szCs w:val="28"/>
        </w:rPr>
      </w:pPr>
      <w:r w:rsidRPr="0081264A">
        <w:rPr>
          <w:rStyle w:val="2"/>
          <w:szCs w:val="28"/>
        </w:rPr>
        <w:t xml:space="preserve">        Відповідно до </w:t>
      </w:r>
      <w:r w:rsidRPr="0081264A">
        <w:rPr>
          <w:szCs w:val="28"/>
        </w:rPr>
        <w:t xml:space="preserve">«Типових правил благоустрою території населеного пункту» затверджених Наказом Міністерства регіонального розвитку, будівництва та житлово-комунального господарства України 27.11.2017 № 310 та зареєстровані в Міністерстві юстиції України 18 грудня 2017 року за № 1529/31397,  </w:t>
      </w:r>
      <w:r w:rsidRPr="0081264A">
        <w:rPr>
          <w:rStyle w:val="2"/>
          <w:szCs w:val="28"/>
        </w:rPr>
        <w:t xml:space="preserve">на виконання Закону України </w:t>
      </w:r>
      <w:proofErr w:type="spellStart"/>
      <w:r w:rsidRPr="0081264A">
        <w:rPr>
          <w:rStyle w:val="2"/>
          <w:szCs w:val="28"/>
        </w:rPr>
        <w:t>„Про</w:t>
      </w:r>
      <w:proofErr w:type="spellEnd"/>
      <w:r w:rsidRPr="0081264A">
        <w:rPr>
          <w:rStyle w:val="2"/>
          <w:szCs w:val="28"/>
        </w:rPr>
        <w:t xml:space="preserve"> благоустрій населених </w:t>
      </w:r>
      <w:proofErr w:type="spellStart"/>
      <w:r w:rsidRPr="0081264A">
        <w:rPr>
          <w:rStyle w:val="2"/>
          <w:szCs w:val="28"/>
        </w:rPr>
        <w:t>пунктів”</w:t>
      </w:r>
      <w:proofErr w:type="spellEnd"/>
      <w:r w:rsidRPr="0081264A">
        <w:rPr>
          <w:szCs w:val="28"/>
        </w:rPr>
        <w:t xml:space="preserve">, з метою приведення Правил благоустрою територій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</w:t>
      </w:r>
      <w:r w:rsidRPr="0081264A">
        <w:rPr>
          <w:bCs/>
          <w:szCs w:val="28"/>
        </w:rPr>
        <w:t xml:space="preserve"> </w:t>
      </w:r>
      <w:r w:rsidRPr="0081264A">
        <w:rPr>
          <w:szCs w:val="28"/>
        </w:rPr>
        <w:t xml:space="preserve">у відповідність до чинного законодавства, відповідно до пункту 44 частини 1 статті 26, статті 59, Закону України "Про місцеве самоврядування в Україні", статей 5, 10, 34 Закону України "Про благоустрій населених пунктів", Закону України «Про засади державної регуляторної політики у сфері господарської діяльності», селищна рада </w:t>
      </w:r>
    </w:p>
    <w:p w:rsidR="00B22FDD" w:rsidRDefault="00B22FDD" w:rsidP="00B22FDD">
      <w:pPr>
        <w:jc w:val="center"/>
        <w:rPr>
          <w:b/>
          <w:sz w:val="26"/>
          <w:szCs w:val="26"/>
        </w:rPr>
      </w:pPr>
    </w:p>
    <w:p w:rsidR="00B22FDD" w:rsidRPr="0081264A" w:rsidRDefault="00B22FDD" w:rsidP="00B22FDD">
      <w:pPr>
        <w:jc w:val="center"/>
        <w:rPr>
          <w:szCs w:val="28"/>
        </w:rPr>
      </w:pPr>
      <w:r w:rsidRPr="0081264A">
        <w:rPr>
          <w:szCs w:val="28"/>
        </w:rPr>
        <w:t>ВИРІШИЛА:</w:t>
      </w:r>
    </w:p>
    <w:p w:rsidR="00B22FDD" w:rsidRPr="002D2455" w:rsidRDefault="00B22FDD" w:rsidP="00B22FDD">
      <w:pPr>
        <w:jc w:val="center"/>
      </w:pPr>
    </w:p>
    <w:p w:rsidR="00B22FDD" w:rsidRPr="0081264A" w:rsidRDefault="00B22FDD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1264A">
        <w:rPr>
          <w:szCs w:val="28"/>
        </w:rPr>
        <w:t xml:space="preserve">1. Затвердити Правила благоустрою території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 (додаються).</w:t>
      </w:r>
    </w:p>
    <w:p w:rsidR="00B22FDD" w:rsidRPr="0081264A" w:rsidRDefault="00B22FDD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81264A">
        <w:rPr>
          <w:szCs w:val="28"/>
        </w:rPr>
        <w:t xml:space="preserve">. Оприлюднити Правила благоустрою території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 на офіційному сайті селищної ради </w:t>
      </w:r>
      <w:r w:rsidRPr="0081264A">
        <w:rPr>
          <w:rStyle w:val="a5"/>
          <w:color w:val="000000"/>
          <w:szCs w:val="28"/>
        </w:rPr>
        <w:t>–</w:t>
      </w:r>
      <w:r w:rsidRPr="0081264A">
        <w:rPr>
          <w:rStyle w:val="apple-converted-space"/>
          <w:b/>
          <w:color w:val="000000"/>
          <w:szCs w:val="28"/>
        </w:rPr>
        <w:t> </w:t>
      </w:r>
      <w:hyperlink r:id="rId13" w:history="1">
        <w:r w:rsidRPr="0081264A">
          <w:rPr>
            <w:rStyle w:val="a4"/>
            <w:rFonts w:eastAsia="Calibri"/>
            <w:b/>
            <w:szCs w:val="28"/>
          </w:rPr>
          <w:t>http://mashivka-rada.gov.ua</w:t>
        </w:r>
      </w:hyperlink>
      <w:r w:rsidRPr="0081264A">
        <w:rPr>
          <w:szCs w:val="28"/>
        </w:rPr>
        <w:t xml:space="preserve"> у встановленому порядку.</w:t>
      </w:r>
    </w:p>
    <w:p w:rsidR="00B22FDD" w:rsidRDefault="00B22FDD" w:rsidP="00B22FDD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szCs w:val="28"/>
        </w:rPr>
        <w:t>3</w:t>
      </w:r>
      <w:r w:rsidRPr="0081264A">
        <w:rPr>
          <w:szCs w:val="28"/>
        </w:rPr>
        <w:t>. Контроль за виконанням цього рішення покласти на постійну комісію з питань  земельних відносин, охорони навколишнього природного середовища, містобудування, будівництва,</w:t>
      </w:r>
      <w:r w:rsidRPr="0081264A">
        <w:rPr>
          <w:bCs/>
          <w:szCs w:val="28"/>
        </w:rPr>
        <w:t xml:space="preserve"> </w:t>
      </w:r>
      <w:r w:rsidRPr="0081264A">
        <w:rPr>
          <w:szCs w:val="28"/>
        </w:rPr>
        <w:t>архітектури, охорони пам’яток, історичного середовища та благоустрою</w:t>
      </w:r>
      <w:r>
        <w:rPr>
          <w:bCs/>
          <w:szCs w:val="28"/>
        </w:rPr>
        <w:t>.</w:t>
      </w:r>
    </w:p>
    <w:p w:rsidR="00B22FDD" w:rsidRDefault="00B22FDD" w:rsidP="00B22FDD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</w:p>
    <w:p w:rsidR="00B22FDD" w:rsidRPr="0081264A" w:rsidRDefault="00D8368B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spellStart"/>
      <w:r>
        <w:rPr>
          <w:bCs/>
          <w:szCs w:val="28"/>
        </w:rPr>
        <w:t>Селещ</w:t>
      </w:r>
      <w:r w:rsidR="00B22FDD">
        <w:rPr>
          <w:bCs/>
          <w:szCs w:val="28"/>
        </w:rPr>
        <w:t>ний</w:t>
      </w:r>
      <w:proofErr w:type="spellEnd"/>
      <w:r w:rsidR="00B22FDD">
        <w:rPr>
          <w:bCs/>
          <w:szCs w:val="28"/>
        </w:rPr>
        <w:t xml:space="preserve"> голова                                                         М.І. Кравченко</w:t>
      </w:r>
    </w:p>
    <w:p w:rsidR="00B22FDD" w:rsidRPr="00AC1620" w:rsidRDefault="00B22FDD" w:rsidP="00B22FDD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sectPr w:rsidR="00B22FDD" w:rsidRPr="00AC1620" w:rsidSect="004773FD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B2E" w:rsidRDefault="001A0B2E" w:rsidP="00C83A5F">
      <w:r>
        <w:separator/>
      </w:r>
    </w:p>
  </w:endnote>
  <w:endnote w:type="continuationSeparator" w:id="0">
    <w:p w:rsidR="001A0B2E" w:rsidRDefault="001A0B2E" w:rsidP="00C83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B2E" w:rsidRDefault="001A0B2E" w:rsidP="00C83A5F">
      <w:r>
        <w:separator/>
      </w:r>
    </w:p>
  </w:footnote>
  <w:footnote w:type="continuationSeparator" w:id="0">
    <w:p w:rsidR="001A0B2E" w:rsidRDefault="001A0B2E" w:rsidP="00C83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05A188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A5B45B58"/>
    <w:lvl w:ilvl="0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9362AD38"/>
    <w:lvl w:ilvl="0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4D3C780E"/>
    <w:lvl w:ilvl="0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9D60815"/>
    <w:multiLevelType w:val="hybridMultilevel"/>
    <w:tmpl w:val="E0C0E72E"/>
    <w:lvl w:ilvl="0" w:tplc="37E2393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F16D13"/>
    <w:multiLevelType w:val="hybridMultilevel"/>
    <w:tmpl w:val="E648E978"/>
    <w:lvl w:ilvl="0" w:tplc="C0B808E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A7A77B8"/>
    <w:multiLevelType w:val="hybridMultilevel"/>
    <w:tmpl w:val="ACA489A0"/>
    <w:lvl w:ilvl="0" w:tplc="B24A5A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8196E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713B5"/>
    <w:multiLevelType w:val="multilevel"/>
    <w:tmpl w:val="5F8C037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>
    <w:nsid w:val="2F7D1676"/>
    <w:multiLevelType w:val="hybridMultilevel"/>
    <w:tmpl w:val="F1340BF6"/>
    <w:lvl w:ilvl="0" w:tplc="9838161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2FD37DC6"/>
    <w:multiLevelType w:val="hybridMultilevel"/>
    <w:tmpl w:val="84A8AEF4"/>
    <w:lvl w:ilvl="0" w:tplc="B3EC15E6">
      <w:start w:val="8"/>
      <w:numFmt w:val="bullet"/>
      <w:lvlText w:val=""/>
      <w:lvlJc w:val="left"/>
      <w:pPr>
        <w:ind w:left="11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>
    <w:nsid w:val="3019710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F0902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147F6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C4EF3"/>
    <w:multiLevelType w:val="hybridMultilevel"/>
    <w:tmpl w:val="A5E4B800"/>
    <w:lvl w:ilvl="0" w:tplc="DE9A597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F36362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72894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B152D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82139B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27847"/>
    <w:multiLevelType w:val="hybridMultilevel"/>
    <w:tmpl w:val="0E1EE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6398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C6124F"/>
    <w:multiLevelType w:val="multilevel"/>
    <w:tmpl w:val="5F8C037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>
    <w:nsid w:val="5A275FA4"/>
    <w:multiLevelType w:val="hybridMultilevel"/>
    <w:tmpl w:val="B4303D18"/>
    <w:lvl w:ilvl="0" w:tplc="81B2F214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146E2"/>
    <w:multiLevelType w:val="hybridMultilevel"/>
    <w:tmpl w:val="B8307A12"/>
    <w:lvl w:ilvl="0" w:tplc="F8905998">
      <w:start w:val="2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D30C04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A85721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F1167"/>
    <w:multiLevelType w:val="hybridMultilevel"/>
    <w:tmpl w:val="42C25784"/>
    <w:lvl w:ilvl="0" w:tplc="B5D41FB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51D4A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25EBB"/>
    <w:multiLevelType w:val="multilevel"/>
    <w:tmpl w:val="CD90B1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0FC45CF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F71584"/>
    <w:multiLevelType w:val="hybridMultilevel"/>
    <w:tmpl w:val="3A567112"/>
    <w:lvl w:ilvl="0" w:tplc="A30A504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D55D41"/>
    <w:multiLevelType w:val="hybridMultilevel"/>
    <w:tmpl w:val="48369412"/>
    <w:lvl w:ilvl="0" w:tplc="249E38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1"/>
  </w:num>
  <w:num w:numId="13">
    <w:abstractNumId w:val="17"/>
  </w:num>
  <w:num w:numId="14">
    <w:abstractNumId w:val="30"/>
  </w:num>
  <w:num w:numId="15">
    <w:abstractNumId w:val="19"/>
  </w:num>
  <w:num w:numId="16">
    <w:abstractNumId w:val="35"/>
  </w:num>
  <w:num w:numId="17">
    <w:abstractNumId w:val="31"/>
  </w:num>
  <w:num w:numId="18">
    <w:abstractNumId w:val="24"/>
  </w:num>
  <w:num w:numId="19">
    <w:abstractNumId w:val="18"/>
  </w:num>
  <w:num w:numId="20">
    <w:abstractNumId w:val="13"/>
  </w:num>
  <w:num w:numId="21">
    <w:abstractNumId w:val="23"/>
  </w:num>
  <w:num w:numId="22">
    <w:abstractNumId w:val="33"/>
  </w:num>
  <w:num w:numId="23">
    <w:abstractNumId w:val="22"/>
  </w:num>
  <w:num w:numId="24">
    <w:abstractNumId w:val="32"/>
  </w:num>
  <w:num w:numId="25">
    <w:abstractNumId w:val="34"/>
  </w:num>
  <w:num w:numId="26">
    <w:abstractNumId w:val="21"/>
  </w:num>
  <w:num w:numId="27">
    <w:abstractNumId w:val="14"/>
  </w:num>
  <w:num w:numId="28">
    <w:abstractNumId w:val="36"/>
  </w:num>
  <w:num w:numId="29">
    <w:abstractNumId w:val="16"/>
  </w:num>
  <w:num w:numId="30">
    <w:abstractNumId w:val="26"/>
  </w:num>
  <w:num w:numId="31">
    <w:abstractNumId w:val="27"/>
  </w:num>
  <w:num w:numId="32">
    <w:abstractNumId w:val="29"/>
  </w:num>
  <w:num w:numId="33">
    <w:abstractNumId w:val="28"/>
  </w:num>
  <w:num w:numId="34">
    <w:abstractNumId w:val="25"/>
  </w:num>
  <w:num w:numId="35">
    <w:abstractNumId w:val="12"/>
  </w:num>
  <w:num w:numId="36">
    <w:abstractNumId w:val="10"/>
  </w:num>
  <w:num w:numId="37">
    <w:abstractNumId w:val="15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20F"/>
    <w:rsid w:val="00091681"/>
    <w:rsid w:val="000A4E26"/>
    <w:rsid w:val="001A0B2E"/>
    <w:rsid w:val="001E44F1"/>
    <w:rsid w:val="0025497E"/>
    <w:rsid w:val="002A69EB"/>
    <w:rsid w:val="003679E0"/>
    <w:rsid w:val="0042414F"/>
    <w:rsid w:val="00465EC2"/>
    <w:rsid w:val="004773FD"/>
    <w:rsid w:val="004A3522"/>
    <w:rsid w:val="005403F4"/>
    <w:rsid w:val="0058320F"/>
    <w:rsid w:val="006B7217"/>
    <w:rsid w:val="00893B62"/>
    <w:rsid w:val="008D15C9"/>
    <w:rsid w:val="009922F8"/>
    <w:rsid w:val="009D0619"/>
    <w:rsid w:val="00A1165F"/>
    <w:rsid w:val="00A813CC"/>
    <w:rsid w:val="00B22FDD"/>
    <w:rsid w:val="00BD4003"/>
    <w:rsid w:val="00C026DB"/>
    <w:rsid w:val="00C36890"/>
    <w:rsid w:val="00C83A5F"/>
    <w:rsid w:val="00C92D62"/>
    <w:rsid w:val="00CA5397"/>
    <w:rsid w:val="00CB244C"/>
    <w:rsid w:val="00D8368B"/>
    <w:rsid w:val="00E279C2"/>
    <w:rsid w:val="00ED72B4"/>
    <w:rsid w:val="00F9603C"/>
    <w:rsid w:val="00F978FA"/>
    <w:rsid w:val="00FB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2FDD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58320F"/>
    <w:rPr>
      <w:rFonts w:ascii="Times New Roman" w:eastAsia="Calibri" w:hAnsi="Times New Roman"/>
      <w:sz w:val="24"/>
      <w:lang w:val="ru-RU"/>
    </w:rPr>
  </w:style>
  <w:style w:type="character" w:styleId="a4">
    <w:name w:val="Hyperlink"/>
    <w:basedOn w:val="a0"/>
    <w:rsid w:val="0058320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8320F"/>
    <w:rPr>
      <w:rFonts w:cs="Times New Roman"/>
    </w:rPr>
  </w:style>
  <w:style w:type="character" w:styleId="a5">
    <w:name w:val="Strong"/>
    <w:basedOn w:val="a0"/>
    <w:uiPriority w:val="99"/>
    <w:qFormat/>
    <w:rsid w:val="0058320F"/>
    <w:rPr>
      <w:rFonts w:cs="Times New Roman"/>
      <w:b/>
      <w:bCs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320F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Обычный (веб)1"/>
    <w:basedOn w:val="a"/>
    <w:uiPriority w:val="99"/>
    <w:rsid w:val="0058320F"/>
    <w:pPr>
      <w:suppressAutoHyphens/>
      <w:spacing w:before="100" w:after="100" w:line="100" w:lineRule="atLeast"/>
    </w:pPr>
    <w:rPr>
      <w:rFonts w:ascii="Calibri" w:hAnsi="Calibri" w:cs="Calibri"/>
      <w:sz w:val="24"/>
      <w:szCs w:val="24"/>
      <w:lang w:val="ru-RU" w:eastAsia="ar-SA"/>
    </w:rPr>
  </w:style>
  <w:style w:type="paragraph" w:styleId="a6">
    <w:name w:val="No Spacing"/>
    <w:uiPriority w:val="1"/>
    <w:qFormat/>
    <w:rsid w:val="0058320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username">
    <w:name w:val="username"/>
    <w:basedOn w:val="a0"/>
    <w:rsid w:val="0058320F"/>
  </w:style>
  <w:style w:type="character" w:customStyle="1" w:styleId="10">
    <w:name w:val="Заголовок 1 Знак"/>
    <w:basedOn w:val="a0"/>
    <w:link w:val="1"/>
    <w:rsid w:val="00B22F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2">
    <w:name w:val="Основной текст (2)_"/>
    <w:link w:val="21"/>
    <w:rsid w:val="00B22FD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22FDD"/>
    <w:pPr>
      <w:widowControl w:val="0"/>
      <w:shd w:val="clear" w:color="auto" w:fill="FFFFFF"/>
      <w:spacing w:before="480" w:after="240" w:line="274" w:lineRule="exact"/>
      <w:ind w:hanging="360"/>
      <w:jc w:val="both"/>
    </w:pPr>
    <w:rPr>
      <w:rFonts w:ascii="Times New Roman" w:eastAsiaTheme="minorHAnsi" w:hAnsi="Times New Roman"/>
      <w:sz w:val="22"/>
      <w:szCs w:val="22"/>
      <w:lang w:val="ru-RU" w:eastAsia="en-US"/>
    </w:rPr>
  </w:style>
  <w:style w:type="table" w:styleId="a7">
    <w:name w:val="Table Grid"/>
    <w:basedOn w:val="a1"/>
    <w:uiPriority w:val="99"/>
    <w:rsid w:val="00B22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83A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3A5F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C83A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3A5F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2Exact">
    <w:name w:val="Основной текст (2) Exact"/>
    <w:rsid w:val="00D8368B"/>
    <w:rPr>
      <w:rFonts w:ascii="Times New Roman" w:hAnsi="Times New Roman" w:cs="Times New Roman"/>
      <w:u w:val="none"/>
      <w:lang w:val="ru-RU" w:eastAsia="ru-RU"/>
    </w:rPr>
  </w:style>
  <w:style w:type="character" w:customStyle="1" w:styleId="3">
    <w:name w:val="Основной текст (3)_"/>
    <w:link w:val="30"/>
    <w:rsid w:val="00D8368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link w:val="40"/>
    <w:rsid w:val="00D8368B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D8368B"/>
  </w:style>
  <w:style w:type="character" w:customStyle="1" w:styleId="20">
    <w:name w:val="Основной текст (2)"/>
    <w:basedOn w:val="2"/>
    <w:rsid w:val="00D8368B"/>
    <w:rPr>
      <w:u w:val="none"/>
    </w:rPr>
  </w:style>
  <w:style w:type="character" w:customStyle="1" w:styleId="216pt">
    <w:name w:val="Основной текст (2) + 16 pt"/>
    <w:rsid w:val="00D8368B"/>
    <w:rPr>
      <w:rFonts w:ascii="Times New Roman" w:hAnsi="Times New Roman" w:cs="Times New Roman"/>
      <w:sz w:val="32"/>
      <w:szCs w:val="32"/>
      <w:u w:val="none"/>
    </w:rPr>
  </w:style>
  <w:style w:type="character" w:customStyle="1" w:styleId="22">
    <w:name w:val="Основной текст (2) + Полужирный"/>
    <w:rsid w:val="00D8368B"/>
    <w:rPr>
      <w:rFonts w:ascii="Times New Roman" w:hAnsi="Times New Roman" w:cs="Times New Roman"/>
      <w:b/>
      <w:bCs/>
      <w:u w:val="none"/>
    </w:rPr>
  </w:style>
  <w:style w:type="paragraph" w:customStyle="1" w:styleId="30">
    <w:name w:val="Основной текст (3)"/>
    <w:basedOn w:val="a"/>
    <w:link w:val="3"/>
    <w:rsid w:val="00D8368B"/>
    <w:pPr>
      <w:widowControl w:val="0"/>
      <w:shd w:val="clear" w:color="auto" w:fill="FFFFFF"/>
      <w:spacing w:after="480" w:line="274" w:lineRule="exact"/>
      <w:jc w:val="center"/>
    </w:pPr>
    <w:rPr>
      <w:rFonts w:ascii="Times New Roman" w:eastAsiaTheme="minorHAnsi" w:hAnsi="Times New Roman"/>
      <w:b/>
      <w:bCs/>
      <w:sz w:val="22"/>
      <w:szCs w:val="22"/>
      <w:lang w:val="ru-RU" w:eastAsia="en-US"/>
    </w:rPr>
  </w:style>
  <w:style w:type="paragraph" w:customStyle="1" w:styleId="40">
    <w:name w:val="Основной текст (4)"/>
    <w:basedOn w:val="a"/>
    <w:link w:val="4"/>
    <w:rsid w:val="00D8368B"/>
    <w:pPr>
      <w:widowControl w:val="0"/>
      <w:shd w:val="clear" w:color="auto" w:fill="FFFFFF"/>
      <w:spacing w:before="240" w:line="274" w:lineRule="exact"/>
      <w:ind w:firstLine="740"/>
      <w:jc w:val="both"/>
    </w:pPr>
    <w:rPr>
      <w:rFonts w:ascii="Times New Roman" w:eastAsiaTheme="minorHAnsi" w:hAnsi="Times New Roman"/>
      <w:b/>
      <w:bCs/>
      <w:i/>
      <w:iCs/>
      <w:sz w:val="22"/>
      <w:szCs w:val="22"/>
      <w:lang w:val="ru-RU" w:eastAsia="en-US"/>
    </w:rPr>
  </w:style>
  <w:style w:type="paragraph" w:styleId="ac">
    <w:name w:val="Body Text"/>
    <w:basedOn w:val="a"/>
    <w:link w:val="ad"/>
    <w:rsid w:val="00D8368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rsid w:val="00D8368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rsid w:val="00D8368B"/>
    <w:pPr>
      <w:widowControl w:val="0"/>
    </w:pPr>
    <w:rPr>
      <w:rFonts w:ascii="Tahoma" w:eastAsia="Arial Unicode MS" w:hAnsi="Tahoma"/>
      <w:color w:val="000000"/>
      <w:sz w:val="16"/>
      <w:szCs w:val="16"/>
      <w:lang w:eastAsia="uk-UA"/>
    </w:rPr>
  </w:style>
  <w:style w:type="character" w:customStyle="1" w:styleId="af">
    <w:name w:val="Текст выноски Знак"/>
    <w:basedOn w:val="a0"/>
    <w:link w:val="ae"/>
    <w:rsid w:val="00D8368B"/>
    <w:rPr>
      <w:rFonts w:ascii="Tahoma" w:eastAsia="Arial Unicode MS" w:hAnsi="Tahoma" w:cs="Times New Roman"/>
      <w:color w:val="000000"/>
      <w:sz w:val="16"/>
      <w:szCs w:val="16"/>
      <w:lang w:val="uk-UA" w:eastAsia="uk-UA"/>
    </w:rPr>
  </w:style>
  <w:style w:type="paragraph" w:customStyle="1" w:styleId="rvps12">
    <w:name w:val="rvps12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3">
    <w:name w:val="rvps3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82">
    <w:name w:val="rvts82"/>
    <w:rsid w:val="00D8368B"/>
  </w:style>
  <w:style w:type="character" w:customStyle="1" w:styleId="rvts9">
    <w:name w:val="rvts9"/>
    <w:basedOn w:val="a0"/>
    <w:rsid w:val="00D8368B"/>
  </w:style>
  <w:style w:type="paragraph" w:customStyle="1" w:styleId="rvps2">
    <w:name w:val="rvps2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13">
    <w:name w:val="Без интервала1"/>
    <w:link w:val="NoSpacingChar"/>
    <w:uiPriority w:val="99"/>
    <w:rsid w:val="00D8368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13"/>
    <w:uiPriority w:val="99"/>
    <w:locked/>
    <w:rsid w:val="00D8368B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mashivka-rada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shivka-rada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21047618@mail.gov.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EB76-7DD3-4609-9BD4-000D9E73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12</cp:revision>
  <cp:lastPrinted>2018-05-03T10:34:00Z</cp:lastPrinted>
  <dcterms:created xsi:type="dcterms:W3CDTF">2018-04-05T12:04:00Z</dcterms:created>
  <dcterms:modified xsi:type="dcterms:W3CDTF">2018-05-03T10:35:00Z</dcterms:modified>
</cp:coreProperties>
</file>