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A5F" w:rsidRDefault="00C83A5F" w:rsidP="00C83A5F">
      <w:pPr>
        <w:tabs>
          <w:tab w:val="left" w:pos="960"/>
        </w:tabs>
        <w:jc w:val="right"/>
        <w:rPr>
          <w:szCs w:val="28"/>
        </w:rPr>
      </w:pPr>
    </w:p>
    <w:p w:rsidR="00C83A5F" w:rsidRDefault="00C83A5F" w:rsidP="00C83A5F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8" o:title=""/>
          </v:shape>
          <o:OLEObject Type="Embed" ProgID="Word.Picture.8" ShapeID="_x0000_i1025" DrawAspect="Content" ObjectID="_1592630738" r:id="rId9"/>
        </w:object>
      </w:r>
    </w:p>
    <w:p w:rsidR="00C83A5F" w:rsidRDefault="00C83A5F" w:rsidP="00C83A5F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C83A5F" w:rsidRDefault="00C83A5F" w:rsidP="00C83A5F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B22FDD" w:rsidRDefault="00B22FDD" w:rsidP="00C83A5F">
      <w:pPr>
        <w:tabs>
          <w:tab w:val="left" w:pos="960"/>
        </w:tabs>
        <w:rPr>
          <w:sz w:val="32"/>
        </w:rPr>
      </w:pPr>
    </w:p>
    <w:p w:rsidR="00B22FDD" w:rsidRPr="0081264A" w:rsidRDefault="00B22FDD" w:rsidP="00B22FDD">
      <w:pPr>
        <w:pStyle w:val="1"/>
        <w:tabs>
          <w:tab w:val="clear" w:pos="2960"/>
        </w:tabs>
        <w:jc w:val="center"/>
        <w:rPr>
          <w:sz w:val="36"/>
          <w:szCs w:val="36"/>
        </w:rPr>
      </w:pPr>
      <w:r w:rsidRPr="0081264A">
        <w:rPr>
          <w:sz w:val="36"/>
          <w:szCs w:val="36"/>
        </w:rPr>
        <w:t xml:space="preserve">Р І Ш Е Н </w:t>
      </w:r>
      <w:proofErr w:type="spellStart"/>
      <w:r w:rsidRPr="0081264A">
        <w:rPr>
          <w:sz w:val="36"/>
          <w:szCs w:val="36"/>
        </w:rPr>
        <w:t>Н</w:t>
      </w:r>
      <w:proofErr w:type="spellEnd"/>
      <w:r w:rsidRPr="0081264A">
        <w:rPr>
          <w:sz w:val="36"/>
          <w:szCs w:val="36"/>
        </w:rPr>
        <w:t xml:space="preserve"> Я</w:t>
      </w:r>
    </w:p>
    <w:p w:rsidR="00B22FDD" w:rsidRDefault="00FA1512" w:rsidP="00B22FDD">
      <w:pPr>
        <w:jc w:val="center"/>
      </w:pPr>
      <w:r>
        <w:t>сьомої позачергової</w:t>
      </w:r>
      <w:r w:rsidR="00B22FDD">
        <w:t xml:space="preserve"> сесії селищної ради сьомого скликання</w:t>
      </w:r>
    </w:p>
    <w:p w:rsidR="00B22FDD" w:rsidRDefault="00B22FDD" w:rsidP="00B22FDD">
      <w:pPr>
        <w:jc w:val="center"/>
      </w:pPr>
    </w:p>
    <w:p w:rsidR="00B22FDD" w:rsidRDefault="00FA1512" w:rsidP="00B22FDD">
      <w:pPr>
        <w:tabs>
          <w:tab w:val="left" w:pos="1340"/>
        </w:tabs>
        <w:jc w:val="center"/>
      </w:pPr>
      <w:r>
        <w:rPr>
          <w:b/>
          <w:bCs/>
        </w:rPr>
        <w:t>від  05 липня</w:t>
      </w:r>
      <w:r w:rsidR="00B22FDD">
        <w:rPr>
          <w:b/>
          <w:bCs/>
        </w:rPr>
        <w:t xml:space="preserve">  2018 року</w:t>
      </w:r>
    </w:p>
    <w:p w:rsidR="00B22FDD" w:rsidRDefault="00B22FDD" w:rsidP="00B22FDD"/>
    <w:p w:rsidR="00B22FDD" w:rsidRDefault="00B22FDD" w:rsidP="00B22FDD">
      <w:pPr>
        <w:tabs>
          <w:tab w:val="left" w:pos="3220"/>
        </w:tabs>
        <w:jc w:val="center"/>
        <w:rPr>
          <w:b/>
          <w:bCs/>
        </w:rPr>
      </w:pPr>
      <w:proofErr w:type="spellStart"/>
      <w:r>
        <w:rPr>
          <w:b/>
          <w:bCs/>
        </w:rPr>
        <w:t>смт</w:t>
      </w:r>
      <w:proofErr w:type="spellEnd"/>
      <w:r>
        <w:rPr>
          <w:b/>
          <w:bCs/>
        </w:rPr>
        <w:t>. МАШІВКА</w:t>
      </w:r>
    </w:p>
    <w:p w:rsidR="00B22FDD" w:rsidRPr="0081264A" w:rsidRDefault="00B22FDD" w:rsidP="00B22FDD"/>
    <w:tbl>
      <w:tblPr>
        <w:tblStyle w:val="a7"/>
        <w:tblW w:w="0" w:type="auto"/>
        <w:tblLook w:val="04A0"/>
      </w:tblPr>
      <w:tblGrid>
        <w:gridCol w:w="6062"/>
      </w:tblGrid>
      <w:tr w:rsidR="00B22FDD" w:rsidRPr="0081264A" w:rsidTr="001A0B2E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B22FDD" w:rsidRPr="0081264A" w:rsidRDefault="00B22FDD" w:rsidP="001A0B2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81264A">
              <w:rPr>
                <w:bCs/>
                <w:szCs w:val="28"/>
              </w:rPr>
              <w:t xml:space="preserve">Про затвердження Правил благоустрою територій населених пунктів </w:t>
            </w:r>
            <w:proofErr w:type="spellStart"/>
            <w:r w:rsidRPr="0081264A">
              <w:rPr>
                <w:bCs/>
                <w:szCs w:val="28"/>
              </w:rPr>
              <w:t>Машівської</w:t>
            </w:r>
            <w:proofErr w:type="spellEnd"/>
            <w:r w:rsidRPr="0081264A">
              <w:rPr>
                <w:bCs/>
                <w:szCs w:val="28"/>
              </w:rPr>
              <w:t xml:space="preserve"> селищної ради</w:t>
            </w:r>
          </w:p>
        </w:tc>
      </w:tr>
    </w:tbl>
    <w:p w:rsidR="00B22FDD" w:rsidRPr="00AC1620" w:rsidRDefault="00B22FDD" w:rsidP="00B22FD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B22FDD" w:rsidRPr="009312C4" w:rsidRDefault="00B22FDD" w:rsidP="009312C4">
      <w:pPr>
        <w:jc w:val="both"/>
        <w:rPr>
          <w:szCs w:val="28"/>
        </w:rPr>
      </w:pPr>
      <w:r w:rsidRPr="0081264A">
        <w:rPr>
          <w:rStyle w:val="2"/>
          <w:szCs w:val="28"/>
        </w:rPr>
        <w:t xml:space="preserve">        Відповідно до </w:t>
      </w:r>
      <w:r w:rsidRPr="0081264A">
        <w:rPr>
          <w:szCs w:val="28"/>
        </w:rPr>
        <w:t xml:space="preserve">«Типових правил благоустрою території населеного пункту» затверджених Наказом Міністерства регіонального розвитку, будівництва та житлово-комунального господарства України 27.11.2017 № 310 та зареєстровані в Міністерстві юстиції України 18 грудня 2017 року за № 1529/31397,  </w:t>
      </w:r>
      <w:r w:rsidRPr="0081264A">
        <w:rPr>
          <w:rStyle w:val="2"/>
          <w:szCs w:val="28"/>
        </w:rPr>
        <w:t xml:space="preserve">на виконання Закону України </w:t>
      </w:r>
      <w:proofErr w:type="spellStart"/>
      <w:r w:rsidRPr="0081264A">
        <w:rPr>
          <w:rStyle w:val="2"/>
          <w:szCs w:val="28"/>
        </w:rPr>
        <w:t>„Про</w:t>
      </w:r>
      <w:proofErr w:type="spellEnd"/>
      <w:r w:rsidRPr="0081264A">
        <w:rPr>
          <w:rStyle w:val="2"/>
          <w:szCs w:val="28"/>
        </w:rPr>
        <w:t xml:space="preserve"> благоустрій населених </w:t>
      </w:r>
      <w:proofErr w:type="spellStart"/>
      <w:r w:rsidRPr="0081264A">
        <w:rPr>
          <w:rStyle w:val="2"/>
          <w:szCs w:val="28"/>
        </w:rPr>
        <w:t>пунктів”</w:t>
      </w:r>
      <w:proofErr w:type="spellEnd"/>
      <w:r w:rsidRPr="0081264A">
        <w:rPr>
          <w:szCs w:val="28"/>
        </w:rPr>
        <w:t xml:space="preserve">, з метою приведення Правил благоустрою територій населених пунктів </w:t>
      </w:r>
      <w:proofErr w:type="spellStart"/>
      <w:r w:rsidRPr="0081264A">
        <w:rPr>
          <w:szCs w:val="28"/>
        </w:rPr>
        <w:t>Машівської</w:t>
      </w:r>
      <w:proofErr w:type="spellEnd"/>
      <w:r w:rsidRPr="0081264A">
        <w:rPr>
          <w:szCs w:val="28"/>
        </w:rPr>
        <w:t xml:space="preserve"> селищної ради</w:t>
      </w:r>
      <w:r w:rsidRPr="0081264A">
        <w:rPr>
          <w:bCs/>
          <w:szCs w:val="28"/>
        </w:rPr>
        <w:t xml:space="preserve"> </w:t>
      </w:r>
      <w:r w:rsidRPr="0081264A">
        <w:rPr>
          <w:szCs w:val="28"/>
        </w:rPr>
        <w:t xml:space="preserve">у відповідність до чинного законодавства, відповідно до пункту 44 частини 1 статті 26, статті 59, Закону України "Про місцеве самоврядування в Україні", статей 5, 10, 34 Закону України "Про благоустрій населених пунктів", Закону України «Про засади державної регуляторної політики у сфері господарської діяльності», </w:t>
      </w:r>
      <w:r w:rsidR="00AE78E5">
        <w:rPr>
          <w:szCs w:val="28"/>
        </w:rPr>
        <w:t xml:space="preserve">враховуючи пропозиції щодо удосконалення проекту регуляторного акта надані Державною регуляторною службою України від 14.06.2018 року, </w:t>
      </w:r>
      <w:bookmarkStart w:id="0" w:name="_GoBack"/>
      <w:bookmarkEnd w:id="0"/>
      <w:r w:rsidRPr="0081264A">
        <w:rPr>
          <w:szCs w:val="28"/>
        </w:rPr>
        <w:t xml:space="preserve">селищна рада </w:t>
      </w:r>
    </w:p>
    <w:p w:rsidR="00B22FDD" w:rsidRPr="0081264A" w:rsidRDefault="00B22FDD" w:rsidP="00B22FDD">
      <w:pPr>
        <w:jc w:val="center"/>
        <w:rPr>
          <w:szCs w:val="28"/>
        </w:rPr>
      </w:pPr>
      <w:r w:rsidRPr="0081264A">
        <w:rPr>
          <w:szCs w:val="28"/>
        </w:rPr>
        <w:t>ВИРІШИЛА:</w:t>
      </w:r>
    </w:p>
    <w:p w:rsidR="00B22FDD" w:rsidRPr="002D2455" w:rsidRDefault="00B22FDD" w:rsidP="00B22FDD">
      <w:pPr>
        <w:jc w:val="center"/>
      </w:pPr>
    </w:p>
    <w:p w:rsidR="00B22FDD" w:rsidRPr="0081264A" w:rsidRDefault="00B22FDD" w:rsidP="00B22FDD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81264A">
        <w:rPr>
          <w:szCs w:val="28"/>
        </w:rPr>
        <w:t xml:space="preserve">1. Затвердити Правила благоустрою території населених пунктів </w:t>
      </w:r>
      <w:proofErr w:type="spellStart"/>
      <w:r w:rsidRPr="0081264A">
        <w:rPr>
          <w:szCs w:val="28"/>
        </w:rPr>
        <w:t>Машівської</w:t>
      </w:r>
      <w:proofErr w:type="spellEnd"/>
      <w:r w:rsidRPr="0081264A">
        <w:rPr>
          <w:szCs w:val="28"/>
        </w:rPr>
        <w:t xml:space="preserve"> селищної ради (додаються).</w:t>
      </w:r>
    </w:p>
    <w:p w:rsidR="00B22FDD" w:rsidRPr="0081264A" w:rsidRDefault="00B22FDD" w:rsidP="00B22FDD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2</w:t>
      </w:r>
      <w:r w:rsidRPr="0081264A">
        <w:rPr>
          <w:szCs w:val="28"/>
        </w:rPr>
        <w:t xml:space="preserve">. Оприлюднити Правила благоустрою території населених пунктів </w:t>
      </w:r>
      <w:proofErr w:type="spellStart"/>
      <w:r w:rsidRPr="0081264A">
        <w:rPr>
          <w:szCs w:val="28"/>
        </w:rPr>
        <w:t>Машівської</w:t>
      </w:r>
      <w:proofErr w:type="spellEnd"/>
      <w:r w:rsidRPr="0081264A">
        <w:rPr>
          <w:szCs w:val="28"/>
        </w:rPr>
        <w:t xml:space="preserve"> селищної ради на офіційному сайті селищної ради </w:t>
      </w:r>
      <w:r w:rsidRPr="0081264A">
        <w:rPr>
          <w:rStyle w:val="a5"/>
          <w:color w:val="000000"/>
          <w:szCs w:val="28"/>
        </w:rPr>
        <w:t>–</w:t>
      </w:r>
      <w:r w:rsidRPr="0081264A">
        <w:rPr>
          <w:rStyle w:val="apple-converted-space"/>
          <w:b/>
          <w:color w:val="000000"/>
          <w:szCs w:val="28"/>
        </w:rPr>
        <w:t> </w:t>
      </w:r>
      <w:hyperlink r:id="rId10" w:history="1">
        <w:r w:rsidRPr="0081264A">
          <w:rPr>
            <w:rStyle w:val="a4"/>
            <w:rFonts w:eastAsia="Calibri"/>
            <w:b/>
            <w:szCs w:val="28"/>
          </w:rPr>
          <w:t>http://mashivka-rada.gov.ua</w:t>
        </w:r>
      </w:hyperlink>
      <w:r w:rsidRPr="0081264A">
        <w:rPr>
          <w:szCs w:val="28"/>
        </w:rPr>
        <w:t xml:space="preserve"> у встановленому порядку.</w:t>
      </w:r>
    </w:p>
    <w:p w:rsidR="00B22FDD" w:rsidRDefault="00B22FDD" w:rsidP="00B22FDD">
      <w:pPr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>
        <w:rPr>
          <w:szCs w:val="28"/>
        </w:rPr>
        <w:t>3</w:t>
      </w:r>
      <w:r w:rsidRPr="0081264A">
        <w:rPr>
          <w:szCs w:val="28"/>
        </w:rPr>
        <w:t>. Контроль за виконанням цього рішення покласти на постійну комісію з питань  земельних відносин, охорони навколишнього природного середовища, містобудування, будівництва,</w:t>
      </w:r>
      <w:r w:rsidRPr="0081264A">
        <w:rPr>
          <w:bCs/>
          <w:szCs w:val="28"/>
        </w:rPr>
        <w:t xml:space="preserve"> </w:t>
      </w:r>
      <w:r w:rsidRPr="0081264A">
        <w:rPr>
          <w:szCs w:val="28"/>
        </w:rPr>
        <w:t>архітектури, охорони пам’яток, історичного середовища та благоустрою</w:t>
      </w:r>
      <w:r>
        <w:rPr>
          <w:bCs/>
          <w:szCs w:val="28"/>
        </w:rPr>
        <w:t>.</w:t>
      </w:r>
    </w:p>
    <w:p w:rsidR="00B22FDD" w:rsidRDefault="00B22FDD" w:rsidP="00B22FDD">
      <w:pPr>
        <w:autoSpaceDE w:val="0"/>
        <w:autoSpaceDN w:val="0"/>
        <w:adjustRightInd w:val="0"/>
        <w:ind w:firstLine="708"/>
        <w:jc w:val="both"/>
        <w:rPr>
          <w:bCs/>
          <w:szCs w:val="28"/>
        </w:rPr>
      </w:pPr>
    </w:p>
    <w:p w:rsidR="00B22FDD" w:rsidRPr="0081264A" w:rsidRDefault="003C7F23" w:rsidP="00B22FDD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bCs/>
          <w:szCs w:val="28"/>
        </w:rPr>
        <w:t>Сели</w:t>
      </w:r>
      <w:r w:rsidR="00D8368B">
        <w:rPr>
          <w:bCs/>
          <w:szCs w:val="28"/>
        </w:rPr>
        <w:t>щ</w:t>
      </w:r>
      <w:r w:rsidR="00B22FDD">
        <w:rPr>
          <w:bCs/>
          <w:szCs w:val="28"/>
        </w:rPr>
        <w:t>ний голова                                                         М.І. Кравченко</w:t>
      </w:r>
    </w:p>
    <w:sectPr w:rsidR="00B22FDD" w:rsidRPr="0081264A" w:rsidSect="009312C4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B2E" w:rsidRDefault="001A0B2E" w:rsidP="00C83A5F">
      <w:r>
        <w:separator/>
      </w:r>
    </w:p>
  </w:endnote>
  <w:endnote w:type="continuationSeparator" w:id="0">
    <w:p w:rsidR="001A0B2E" w:rsidRDefault="001A0B2E" w:rsidP="00C83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B2E" w:rsidRDefault="001A0B2E" w:rsidP="00C83A5F">
      <w:r>
        <w:separator/>
      </w:r>
    </w:p>
  </w:footnote>
  <w:footnote w:type="continuationSeparator" w:id="0">
    <w:p w:rsidR="001A0B2E" w:rsidRDefault="001A0B2E" w:rsidP="00C83A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05A1888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eastAsia="Arial Unicode MS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A5B45B58"/>
    <w:lvl w:ilvl="0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9362AD38"/>
    <w:lvl w:ilvl="0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>
    <w:nsid w:val="0000000B"/>
    <w:multiLevelType w:val="multilevel"/>
    <w:tmpl w:val="4D3C780E"/>
    <w:lvl w:ilvl="0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0">
    <w:nsid w:val="09D60815"/>
    <w:multiLevelType w:val="hybridMultilevel"/>
    <w:tmpl w:val="E0C0E72E"/>
    <w:lvl w:ilvl="0" w:tplc="37E2393A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5F16D13"/>
    <w:multiLevelType w:val="hybridMultilevel"/>
    <w:tmpl w:val="E648E978"/>
    <w:lvl w:ilvl="0" w:tplc="C0B808EE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1A7A77B8"/>
    <w:multiLevelType w:val="hybridMultilevel"/>
    <w:tmpl w:val="ACA489A0"/>
    <w:lvl w:ilvl="0" w:tplc="B24A5A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A88196E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5713B5"/>
    <w:multiLevelType w:val="multilevel"/>
    <w:tmpl w:val="5F8C037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5">
    <w:nsid w:val="2F7D1676"/>
    <w:multiLevelType w:val="hybridMultilevel"/>
    <w:tmpl w:val="F1340BF6"/>
    <w:lvl w:ilvl="0" w:tplc="9838161E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>
    <w:nsid w:val="2FD37DC6"/>
    <w:multiLevelType w:val="hybridMultilevel"/>
    <w:tmpl w:val="84A8AEF4"/>
    <w:lvl w:ilvl="0" w:tplc="B3EC15E6">
      <w:start w:val="8"/>
      <w:numFmt w:val="bullet"/>
      <w:lvlText w:val=""/>
      <w:lvlJc w:val="left"/>
      <w:pPr>
        <w:ind w:left="11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7">
    <w:nsid w:val="30197107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1F0902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E147F6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1C4EF3"/>
    <w:multiLevelType w:val="hybridMultilevel"/>
    <w:tmpl w:val="A5E4B800"/>
    <w:lvl w:ilvl="0" w:tplc="DE9A597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F36362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B72894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9B152D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82139B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D27847"/>
    <w:multiLevelType w:val="hybridMultilevel"/>
    <w:tmpl w:val="0E1EEA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563987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C6124F"/>
    <w:multiLevelType w:val="multilevel"/>
    <w:tmpl w:val="5F8C037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8">
    <w:nsid w:val="5A275FA4"/>
    <w:multiLevelType w:val="hybridMultilevel"/>
    <w:tmpl w:val="B4303D18"/>
    <w:lvl w:ilvl="0" w:tplc="81B2F214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E146E2"/>
    <w:multiLevelType w:val="hybridMultilevel"/>
    <w:tmpl w:val="B8307A12"/>
    <w:lvl w:ilvl="0" w:tplc="F8905998">
      <w:start w:val="2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5ED30C04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A85721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6F1167"/>
    <w:multiLevelType w:val="hybridMultilevel"/>
    <w:tmpl w:val="42C25784"/>
    <w:lvl w:ilvl="0" w:tplc="B5D41FB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E51D4A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E25EBB"/>
    <w:multiLevelType w:val="multilevel"/>
    <w:tmpl w:val="CD90B1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0FC45CF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F71584"/>
    <w:multiLevelType w:val="hybridMultilevel"/>
    <w:tmpl w:val="3A567112"/>
    <w:lvl w:ilvl="0" w:tplc="A30A504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CD55D41"/>
    <w:multiLevelType w:val="hybridMultilevel"/>
    <w:tmpl w:val="48369412"/>
    <w:lvl w:ilvl="0" w:tplc="249E384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0"/>
  </w:num>
  <w:num w:numId="12">
    <w:abstractNumId w:val="11"/>
  </w:num>
  <w:num w:numId="13">
    <w:abstractNumId w:val="17"/>
  </w:num>
  <w:num w:numId="14">
    <w:abstractNumId w:val="30"/>
  </w:num>
  <w:num w:numId="15">
    <w:abstractNumId w:val="19"/>
  </w:num>
  <w:num w:numId="16">
    <w:abstractNumId w:val="35"/>
  </w:num>
  <w:num w:numId="17">
    <w:abstractNumId w:val="31"/>
  </w:num>
  <w:num w:numId="18">
    <w:abstractNumId w:val="24"/>
  </w:num>
  <w:num w:numId="19">
    <w:abstractNumId w:val="18"/>
  </w:num>
  <w:num w:numId="20">
    <w:abstractNumId w:val="13"/>
  </w:num>
  <w:num w:numId="21">
    <w:abstractNumId w:val="23"/>
  </w:num>
  <w:num w:numId="22">
    <w:abstractNumId w:val="33"/>
  </w:num>
  <w:num w:numId="23">
    <w:abstractNumId w:val="22"/>
  </w:num>
  <w:num w:numId="24">
    <w:abstractNumId w:val="32"/>
  </w:num>
  <w:num w:numId="25">
    <w:abstractNumId w:val="34"/>
  </w:num>
  <w:num w:numId="26">
    <w:abstractNumId w:val="21"/>
  </w:num>
  <w:num w:numId="27">
    <w:abstractNumId w:val="14"/>
  </w:num>
  <w:num w:numId="28">
    <w:abstractNumId w:val="36"/>
  </w:num>
  <w:num w:numId="29">
    <w:abstractNumId w:val="16"/>
  </w:num>
  <w:num w:numId="30">
    <w:abstractNumId w:val="26"/>
  </w:num>
  <w:num w:numId="31">
    <w:abstractNumId w:val="27"/>
  </w:num>
  <w:num w:numId="32">
    <w:abstractNumId w:val="29"/>
  </w:num>
  <w:num w:numId="33">
    <w:abstractNumId w:val="28"/>
  </w:num>
  <w:num w:numId="34">
    <w:abstractNumId w:val="25"/>
  </w:num>
  <w:num w:numId="35">
    <w:abstractNumId w:val="12"/>
  </w:num>
  <w:num w:numId="36">
    <w:abstractNumId w:val="10"/>
  </w:num>
  <w:num w:numId="37">
    <w:abstractNumId w:val="15"/>
  </w:num>
  <w:num w:numId="3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320F"/>
    <w:rsid w:val="00091681"/>
    <w:rsid w:val="000F0704"/>
    <w:rsid w:val="00153A47"/>
    <w:rsid w:val="001A0B2E"/>
    <w:rsid w:val="001B7050"/>
    <w:rsid w:val="001E44F1"/>
    <w:rsid w:val="0025497E"/>
    <w:rsid w:val="003679E0"/>
    <w:rsid w:val="00376C90"/>
    <w:rsid w:val="003C7F23"/>
    <w:rsid w:val="00411B74"/>
    <w:rsid w:val="0042414F"/>
    <w:rsid w:val="00465EC2"/>
    <w:rsid w:val="004A3522"/>
    <w:rsid w:val="005403F4"/>
    <w:rsid w:val="0058320F"/>
    <w:rsid w:val="006B7217"/>
    <w:rsid w:val="00893B62"/>
    <w:rsid w:val="008D15C9"/>
    <w:rsid w:val="009312C4"/>
    <w:rsid w:val="009922F8"/>
    <w:rsid w:val="009D0619"/>
    <w:rsid w:val="00A1165F"/>
    <w:rsid w:val="00A813CC"/>
    <w:rsid w:val="00AE78E5"/>
    <w:rsid w:val="00B22FDD"/>
    <w:rsid w:val="00BD4003"/>
    <w:rsid w:val="00C36890"/>
    <w:rsid w:val="00C83A5F"/>
    <w:rsid w:val="00C92D62"/>
    <w:rsid w:val="00CA5397"/>
    <w:rsid w:val="00CB244C"/>
    <w:rsid w:val="00D13A41"/>
    <w:rsid w:val="00D8368B"/>
    <w:rsid w:val="00E279C2"/>
    <w:rsid w:val="00ED72B4"/>
    <w:rsid w:val="00F9603C"/>
    <w:rsid w:val="00F978FA"/>
    <w:rsid w:val="00FA1512"/>
    <w:rsid w:val="00FB0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20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22FDD"/>
    <w:pPr>
      <w:keepNext/>
      <w:tabs>
        <w:tab w:val="left" w:pos="2960"/>
      </w:tabs>
      <w:outlineLvl w:val="0"/>
    </w:pPr>
    <w:rPr>
      <w:rFonts w:ascii="Times New Roman" w:hAnsi="Times New Roman"/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uiPriority w:val="99"/>
    <w:rsid w:val="0058320F"/>
    <w:rPr>
      <w:rFonts w:ascii="Times New Roman" w:eastAsia="Calibri" w:hAnsi="Times New Roman"/>
      <w:sz w:val="24"/>
      <w:lang w:val="ru-RU"/>
    </w:rPr>
  </w:style>
  <w:style w:type="character" w:styleId="a4">
    <w:name w:val="Hyperlink"/>
    <w:basedOn w:val="a0"/>
    <w:rsid w:val="0058320F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58320F"/>
    <w:rPr>
      <w:rFonts w:cs="Times New Roman"/>
    </w:rPr>
  </w:style>
  <w:style w:type="character" w:styleId="a5">
    <w:name w:val="Strong"/>
    <w:basedOn w:val="a0"/>
    <w:uiPriority w:val="99"/>
    <w:qFormat/>
    <w:rsid w:val="0058320F"/>
    <w:rPr>
      <w:rFonts w:cs="Times New Roman"/>
      <w:b/>
      <w:bCs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uiPriority w:val="99"/>
    <w:locked/>
    <w:rsid w:val="0058320F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2">
    <w:name w:val="Обычный (веб)1"/>
    <w:basedOn w:val="a"/>
    <w:uiPriority w:val="99"/>
    <w:rsid w:val="0058320F"/>
    <w:pPr>
      <w:suppressAutoHyphens/>
      <w:spacing w:before="100" w:after="100" w:line="100" w:lineRule="atLeast"/>
    </w:pPr>
    <w:rPr>
      <w:rFonts w:ascii="Calibri" w:hAnsi="Calibri" w:cs="Calibri"/>
      <w:sz w:val="24"/>
      <w:szCs w:val="24"/>
      <w:lang w:val="ru-RU" w:eastAsia="ar-SA"/>
    </w:rPr>
  </w:style>
  <w:style w:type="paragraph" w:styleId="a6">
    <w:name w:val="No Spacing"/>
    <w:uiPriority w:val="1"/>
    <w:qFormat/>
    <w:rsid w:val="0058320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customStyle="1" w:styleId="username">
    <w:name w:val="username"/>
    <w:basedOn w:val="a0"/>
    <w:rsid w:val="0058320F"/>
  </w:style>
  <w:style w:type="character" w:customStyle="1" w:styleId="10">
    <w:name w:val="Заголовок 1 Знак"/>
    <w:basedOn w:val="a0"/>
    <w:link w:val="1"/>
    <w:rsid w:val="00B22FDD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customStyle="1" w:styleId="2">
    <w:name w:val="Основной текст (2)_"/>
    <w:link w:val="21"/>
    <w:rsid w:val="00B22FDD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B22FDD"/>
    <w:pPr>
      <w:widowControl w:val="0"/>
      <w:shd w:val="clear" w:color="auto" w:fill="FFFFFF"/>
      <w:spacing w:before="480" w:after="240" w:line="274" w:lineRule="exact"/>
      <w:ind w:hanging="360"/>
      <w:jc w:val="both"/>
    </w:pPr>
    <w:rPr>
      <w:rFonts w:ascii="Times New Roman" w:eastAsiaTheme="minorHAnsi" w:hAnsi="Times New Roman"/>
      <w:sz w:val="22"/>
      <w:szCs w:val="22"/>
      <w:lang w:val="ru-RU" w:eastAsia="en-US"/>
    </w:rPr>
  </w:style>
  <w:style w:type="table" w:styleId="a7">
    <w:name w:val="Table Grid"/>
    <w:basedOn w:val="a1"/>
    <w:uiPriority w:val="99"/>
    <w:rsid w:val="00B22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C83A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83A5F"/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C83A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83A5F"/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customStyle="1" w:styleId="2Exact">
    <w:name w:val="Основной текст (2) Exact"/>
    <w:rsid w:val="00D8368B"/>
    <w:rPr>
      <w:rFonts w:ascii="Times New Roman" w:hAnsi="Times New Roman" w:cs="Times New Roman"/>
      <w:u w:val="none"/>
      <w:lang w:val="ru-RU" w:eastAsia="ru-RU"/>
    </w:rPr>
  </w:style>
  <w:style w:type="character" w:customStyle="1" w:styleId="3">
    <w:name w:val="Основной текст (3)_"/>
    <w:link w:val="30"/>
    <w:rsid w:val="00D8368B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4">
    <w:name w:val="Основной текст (4)_"/>
    <w:link w:val="40"/>
    <w:rsid w:val="00D8368B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41">
    <w:name w:val="Основной текст (4) + Не курсив"/>
    <w:basedOn w:val="4"/>
    <w:rsid w:val="00D8368B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20">
    <w:name w:val="Основной текст (2)"/>
    <w:basedOn w:val="2"/>
    <w:rsid w:val="00D8368B"/>
    <w:rPr>
      <w:rFonts w:ascii="Times New Roman" w:hAnsi="Times New Roman" w:cs="Times New Roman"/>
      <w:u w:val="none"/>
      <w:shd w:val="clear" w:color="auto" w:fill="FFFFFF"/>
    </w:rPr>
  </w:style>
  <w:style w:type="character" w:customStyle="1" w:styleId="216pt">
    <w:name w:val="Основной текст (2) + 16 pt"/>
    <w:rsid w:val="00D8368B"/>
    <w:rPr>
      <w:rFonts w:ascii="Times New Roman" w:hAnsi="Times New Roman" w:cs="Times New Roman"/>
      <w:sz w:val="32"/>
      <w:szCs w:val="32"/>
      <w:u w:val="none"/>
    </w:rPr>
  </w:style>
  <w:style w:type="character" w:customStyle="1" w:styleId="22">
    <w:name w:val="Основной текст (2) + Полужирный"/>
    <w:rsid w:val="00D8368B"/>
    <w:rPr>
      <w:rFonts w:ascii="Times New Roman" w:hAnsi="Times New Roman" w:cs="Times New Roman"/>
      <w:b/>
      <w:bCs/>
      <w:u w:val="none"/>
    </w:rPr>
  </w:style>
  <w:style w:type="paragraph" w:customStyle="1" w:styleId="30">
    <w:name w:val="Основной текст (3)"/>
    <w:basedOn w:val="a"/>
    <w:link w:val="3"/>
    <w:rsid w:val="00D8368B"/>
    <w:pPr>
      <w:widowControl w:val="0"/>
      <w:shd w:val="clear" w:color="auto" w:fill="FFFFFF"/>
      <w:spacing w:after="480" w:line="274" w:lineRule="exact"/>
      <w:jc w:val="center"/>
    </w:pPr>
    <w:rPr>
      <w:rFonts w:ascii="Times New Roman" w:eastAsiaTheme="minorHAnsi" w:hAnsi="Times New Roman"/>
      <w:b/>
      <w:bCs/>
      <w:sz w:val="22"/>
      <w:szCs w:val="22"/>
      <w:lang w:val="ru-RU" w:eastAsia="en-US"/>
    </w:rPr>
  </w:style>
  <w:style w:type="paragraph" w:customStyle="1" w:styleId="40">
    <w:name w:val="Основной текст (4)"/>
    <w:basedOn w:val="a"/>
    <w:link w:val="4"/>
    <w:rsid w:val="00D8368B"/>
    <w:pPr>
      <w:widowControl w:val="0"/>
      <w:shd w:val="clear" w:color="auto" w:fill="FFFFFF"/>
      <w:spacing w:before="240" w:line="274" w:lineRule="exact"/>
      <w:ind w:firstLine="740"/>
      <w:jc w:val="both"/>
    </w:pPr>
    <w:rPr>
      <w:rFonts w:ascii="Times New Roman" w:eastAsiaTheme="minorHAnsi" w:hAnsi="Times New Roman"/>
      <w:b/>
      <w:bCs/>
      <w:i/>
      <w:iCs/>
      <w:sz w:val="22"/>
      <w:szCs w:val="22"/>
      <w:lang w:val="ru-RU" w:eastAsia="en-US"/>
    </w:rPr>
  </w:style>
  <w:style w:type="paragraph" w:styleId="ac">
    <w:name w:val="Body Text"/>
    <w:basedOn w:val="a"/>
    <w:link w:val="ad"/>
    <w:rsid w:val="00D8368B"/>
    <w:pPr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ad">
    <w:name w:val="Основной текст Знак"/>
    <w:basedOn w:val="a0"/>
    <w:link w:val="ac"/>
    <w:rsid w:val="00D8368B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rsid w:val="00D8368B"/>
    <w:pPr>
      <w:widowControl w:val="0"/>
    </w:pPr>
    <w:rPr>
      <w:rFonts w:ascii="Tahoma" w:eastAsia="Arial Unicode MS" w:hAnsi="Tahoma"/>
      <w:color w:val="000000"/>
      <w:sz w:val="16"/>
      <w:szCs w:val="16"/>
      <w:lang w:eastAsia="uk-UA"/>
    </w:rPr>
  </w:style>
  <w:style w:type="character" w:customStyle="1" w:styleId="af">
    <w:name w:val="Текст выноски Знак"/>
    <w:basedOn w:val="a0"/>
    <w:link w:val="ae"/>
    <w:rsid w:val="00D8368B"/>
    <w:rPr>
      <w:rFonts w:ascii="Tahoma" w:eastAsia="Arial Unicode MS" w:hAnsi="Tahoma" w:cs="Times New Roman"/>
      <w:color w:val="000000"/>
      <w:sz w:val="16"/>
      <w:szCs w:val="16"/>
      <w:lang w:val="uk-UA" w:eastAsia="uk-UA"/>
    </w:rPr>
  </w:style>
  <w:style w:type="paragraph" w:customStyle="1" w:styleId="rvps12">
    <w:name w:val="rvps12"/>
    <w:basedOn w:val="a"/>
    <w:rsid w:val="00D8368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rvps14">
    <w:name w:val="rvps14"/>
    <w:basedOn w:val="a"/>
    <w:rsid w:val="00D8368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rvps3">
    <w:name w:val="rvps3"/>
    <w:basedOn w:val="a"/>
    <w:rsid w:val="00D8368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rvps8">
    <w:name w:val="rvps8"/>
    <w:basedOn w:val="a"/>
    <w:rsid w:val="00D8368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82">
    <w:name w:val="rvts82"/>
    <w:rsid w:val="00D8368B"/>
  </w:style>
  <w:style w:type="character" w:customStyle="1" w:styleId="rvts9">
    <w:name w:val="rvts9"/>
    <w:basedOn w:val="a0"/>
    <w:rsid w:val="00D8368B"/>
  </w:style>
  <w:style w:type="paragraph" w:customStyle="1" w:styleId="rvps2">
    <w:name w:val="rvps2"/>
    <w:basedOn w:val="a"/>
    <w:rsid w:val="00D8368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13">
    <w:name w:val="Без интервала1"/>
    <w:link w:val="NoSpacingChar"/>
    <w:uiPriority w:val="99"/>
    <w:rsid w:val="00D8368B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13"/>
    <w:uiPriority w:val="99"/>
    <w:locked/>
    <w:rsid w:val="00D8368B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ashivka-rada.gov.ua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A26D1-19D6-4932-976F-5CC56C38D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15</cp:revision>
  <cp:lastPrinted>2018-07-09T05:38:00Z</cp:lastPrinted>
  <dcterms:created xsi:type="dcterms:W3CDTF">2018-04-05T12:04:00Z</dcterms:created>
  <dcterms:modified xsi:type="dcterms:W3CDTF">2018-07-09T05:39:00Z</dcterms:modified>
</cp:coreProperties>
</file>