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208" w:rsidRDefault="00D87208" w:rsidP="00D87208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D87208" w:rsidRDefault="00D87208" w:rsidP="00D87208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34277A" w:rsidRPr="00D87208" w:rsidRDefault="0034277A" w:rsidP="00D87208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34277A" w:rsidRPr="00E83DE6" w:rsidRDefault="0034277A" w:rsidP="0034277A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34277A" w:rsidRPr="00E83DE6" w:rsidRDefault="0074577D" w:rsidP="0034277A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74577D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_x0000_s4127" style="position:absolute;margin-left:3in;margin-top:9pt;width:42.8pt;height:57.85pt;z-index:251744256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">
            <v:shape id="Freeform 3" o:spid="_x0000_s415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lW4sQA&#10;AADdAAAADwAAAGRycy9kb3ducmV2LnhtbESPT4vCMBTE7wt+h/AWvK3ptqBSTUVkFQ+CWPX+aF7/&#10;YPNSmqzWb79ZEDwOM/MbZrkaTCvu1LvGsoLvSQSCuLC64UrB5bz9moNwHllja5kUPMnBKht9LDHV&#10;9sEnuue+EgHCLkUFtfddKqUrajLoJrYjDl5pe4M+yL6SusdHgJtWxlE0lQYbDgs1drSpqbjlv0aB&#10;TXb7w7WKT8kPzzyvj/PyOhyUGn8O6wUIT4N/h1/tvVaQTKMY/t+EJyC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ZVuL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4156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0M3d8gA&#10;AADdAAAADwAAAGRycy9kb3ducmV2LnhtbESPS2vDMBCE74X+B7GFXEIitwG3caOEEHBfh0Ie0Oti&#10;bSwn1spISuLm11eFQo/DzHzDzBa9bcWZfGgcK7gfZyCIK6cbrhXstuXoCUSIyBpbx6TgmwIs5rc3&#10;Myy0u/CazptYiwThUKACE2NXSBkqQxbD2HXEyds7bzEm6WupPV4S3LbyIctyabHhtGCwo5Wh6rg5&#10;WQWH8tN8rR6vL344XdN1WH68tu+5UoO7fvkMIlIf/8N/7TetYJJnE/h9k56AnP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/Qzd3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4155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LNfMIA&#10;AADdAAAADwAAAGRycy9kb3ducmV2LnhtbESP24rCMBRF3wf8h3AEXwZNvSBSjSKiMvgiXj7g0Byb&#10;YnNSmmjr308EwcfNviz2YtXaUjyp9oVjBcNBAoI4c7rgXMH1suvPQPiArLF0TApe5GG17PwsMNWu&#10;4RM9zyEXcYR9igpMCFUqpc8MWfQDVxFH7+ZqiyHKOpe6xiaO21KOkmQqLRYcCQYr2hjK7ueHjZDj&#10;GI+HW3PZ7VtscHsw/Ls+KdXrtus5iEBt+IY/7T+tYDxNJvB+E5+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s18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4154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W9R8YA&#10;AADdAAAADwAAAGRycy9kb3ducmV2LnhtbESPQUsDMRSE74L/ITzBm81a7SrbpkWqQhE8WAvF22Pz&#10;urt08xKSZ3f9940geBxm5htmsRpdr04UU+fZwO2kAEVce9txY2D3+XrzCCoJssXeMxn4oQSr5eXF&#10;AivrB/6g01YalSGcKjTQioRK61S35DBNfCDO3sFHh5JlbLSNOGS46/W0KErtsOO80GKgdUv1cfvt&#10;DLwPL+HtoZwdwle8n+r0bGW/FmOur8anOSihUf7Df+2NNXBXFjP4fZOfgF6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4W9R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415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z2kMMA&#10;AADdAAAADwAAAGRycy9kb3ducmV2LnhtbESP32rCMBTG7wXfIRzBG9F0FsqoRhFZx+iNqHuAQ3Ns&#10;is1JabK2e/tlMNjlx/fnx7c/TrYVA/W+cazgZZOAIK6cbrhW8Hkv1q8gfEDW2DomBd/k4XiYz/aY&#10;azfylYZbqEUcYZ+jAhNCl0vpK0MW/cZ1xNF7uN5iiLKvpe5xjOO2ldskyaTFhiPBYEdnQ9Xz9mUj&#10;5JLipXyM9+J9whHfSsOr01Wp5WI67UAEmsJ/+K/9oRWkWZLB75v4BO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uz2k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415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uGq8YA&#10;AADdAAAADwAAAGRycy9kb3ducmV2LnhtbESPQUsDMRSE70L/Q3gFbzZr1W3ZNi1SFUTwYBVKb4/N&#10;6+7i5iUkz+76740geBxm5htmvR1dr84UU+fZwPWsAEVce9txY+Dj/elqCSoJssXeMxn4pgTbzeRi&#10;jZX1A7/ReS+NyhBOFRpoRUKldapbcphmPhBn7+SjQ8kyNtpGHDLc9XpeFKV22HFeaDHQrqX6c//l&#10;DLwOj+FlUd6dwjHeznV6sHLYiTGX0/F+BUpolP/wX/vZGrgpiwX8vslPQG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BuGq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4151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Syp8MA&#10;AADdAAAADwAAAGRycy9kb3ducmV2LnhtbERPy2oCMRTdF/yHcIVuSs2oKDI1IyqEFiqUaqHby+TO&#10;Ayc3QxKd6d83i0KXh/Pe7kbbiTv50DpWMJ9lIIhLZ1quFXxd9PMGRIjIBjvHpOCHAuyKycMWc+MG&#10;/qT7OdYihXDIUUETY59LGcqGLIaZ64kTVzlvMSboa2k8DincdnKRZWtpseXU0GBPx4bK6/lmFRw+&#10;hnrpn8rD6N6r1++V1kaftFKP03H/AiLSGP/Ff+43o2C5ztLc9CY9AVn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wSyp8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4150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BNecUA&#10;AADdAAAADwAAAGRycy9kb3ducmV2LnhtbESPUWvCMBSF34X9h3AHe9NUN8XVRhGlMIYvc/sBl+ba&#10;1DY3JYm1+/fLYLDHwznnO5xiN9pODORD41jBfJaBIK6cbrhW8PVZTtcgQkTW2DkmBd8UYLd9mBSY&#10;a3fnDxrOsRYJwiFHBSbGPpcyVIYshpnriZN3cd5iTNLXUnu8J7jt5CLLVtJiw2nBYE8HQ1V7vlkF&#10;5fviNLQ37Uu3H18sLc11fTRKPT2O+w2ISGP8D/+137SC51X2Cr9v0hO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8E15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414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sofMMA&#10;AADdAAAADwAAAGRycy9kb3ducmV2LnhtbERPXWvCMBR9F/wP4Qq+yEydKKMzigpBYYLMCb5emmtb&#10;1tyUJLP13y8Pgz0ezvdq09tGPMiH2rGC2TQDQVw4U3Op4PqlX95AhIhssHFMCp4UYLMeDlaYG9fx&#10;Jz0usRQphEOOCqoY21zKUFRkMUxdS5y4u/MWY4K+lMZjl8JtI1+zbCkt1pwaKmxpX1HxffmxCnbn&#10;rpz7SbHr3cf9cFtobfRJKzUe9dt3EJH6+C/+cx+NgvlylvanN+kJy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KsofM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414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/XosQA&#10;AADdAAAADwAAAGRycy9kb3ducmV2LnhtbESPUWvCMBSF3wf+h3AHe5tp1Yl0RhGlMMSXqT/g0tw1&#10;nc1NSWLt/v0iCD4ezjnf4SzXg21FTz40jhXk4wwEceV0w7WC86l8X4AIEVlj65gU/FGA9Wr0ssRC&#10;uxt/U3+MtUgQDgUqMDF2hZShMmQxjF1HnLwf5y3GJH0ttcdbgttWTrJsLi02nBYMdrQ1VF2OV6ug&#10;3E8O/eWqfek2w8zSh/ld7IxSb6/D5hNEpCE+w4/2l1Ywnec53N+kJ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f16L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414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hT88EA&#10;AADdAAAADwAAAGRycy9kb3ducmV2LnhtbESP3arCMBCE7w/4DmEF745p/UOqUURQ9NLqAyzN2hab&#10;TW2irW9vBMHLYWa+YZbrzlTiSY0rLSuIhxEI4szqknMFl/Pufw7CeWSNlWVS8CIH61Xvb4mJti2f&#10;6Jn6XAQIuwQVFN7XiZQuK8igG9qaOHhX2xj0QTa51A22AW4qOYqimTRYclgosKZtQdktfRgFk1e7&#10;v6fTW7TThuLjuD6yz6ZKDfrdZgHCU+d/4W/7oBWMZ/EIPm/CE5C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3IU/P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4146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bvdMUA&#10;AADdAAAADwAAAGRycy9kb3ducmV2LnhtbESPQWvCQBSE7wX/w/KE3upGA6FNXUWUSPHUpur5kX0m&#10;odm3IbuJ8d+7BcHjMDPfMMv1aBoxUOdqywrmswgEcWF1zaWC42/29g7CeWSNjWVScCMH69XkZYmp&#10;tlf+oSH3pQgQdikqqLxvUyldUZFBN7MtcfAutjPog+xKqTu8Brhp5CKKEmmw5rBQYUvbioq/vDcK&#10;+uS8OPLloL/z3W3/scs2Tp5KpV6n4+YThKfRP8OP9pdWECfzGP7fhCcgV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Fu90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4145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wIB8cA&#10;AADdAAAADwAAAGRycy9kb3ducmV2LnhtbESPT2vCQBTE74LfYXlCb7rxD0Gjq7SC0HqoqO3B2zP7&#10;TKLZtzG71fTbd4WCx2FmfsPMFo0pxY1qV1hW0O9FIIhTqwvOFHztV90xCOeRNZaWScEvOVjM260Z&#10;JtreeUu3nc9EgLBLUEHufZVI6dKcDLqerYiDd7K1QR9knUld4z3ATSkHURRLgwWHhRwrWuaUXnY/&#10;RsH3ZhxPNm8fo/P684hDo68HXcRKvXSa1ykIT41/hv/b71rBMO6P4PEmPAE5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RcCAf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4144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hvb8YA&#10;AADdAAAADwAAAGRycy9kb3ducmV2LnhtbESPT2vCQBTE7wW/w/IEb3XzpwaJrsFWqqUnawu9PrLP&#10;JJh9G7Jbjf30bkHocZiZ3zDLYjCtOFPvGssK4mkEgri0uuFKwdfn6+MchPPIGlvLpOBKDorV6GGJ&#10;ubYX/qDzwVciQNjlqKD2vsuldGVNBt3UdsTBO9reoA+yr6Tu8RLgppVJFGXSYMNhocaOXmoqT4cf&#10;o+A3+8a92yXPm1R7uj7Nt/Z9v1VqMh7WCxCeBv8fvrfftII0i2fw9yY8Ab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mhvb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414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KioMUA&#10;AADdAAAADwAAAGRycy9kb3ducmV2LnhtbESP0WrCQBRE34X+w3ILfdONVkObupFSFHyrif2AS/Z2&#10;E5K9G7NbjX59t1DwcZiZM8x6M9pOnGnwjWMF81kCgrhyumGj4Ou4m76A8AFZY+eYFFzJwyZ/mKwx&#10;0+7CBZ3LYESEsM9QQR1Cn0npq5os+pnriaP37QaLIcrBSD3gJcJtJxdJkkqLDceFGnv6qKlqyx+r&#10;4OQWKz2WW/xst6+Hxpjl6VYslXp6HN/fQAQawz38395rBc/pPIW/N/EJy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YqKg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41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+NU8UA&#10;AADdAAAADwAAAGRycy9kb3ducmV2LnhtbESPwW7CMBBE70j9B2sr9VacgJpAwCBaCYkr0EOPi70k&#10;ofE6jd0Q+vV1pUocRzPzRrNcD7YRPXW+dqwgHScgiLUzNZcK3o/b5xkIH5ANNo5JwY08rFcPoyUW&#10;xl15T/0hlCJC2BeooAqhLaT0uiKLfuxa4uidXWcxRNmV0nR4jXDbyEmSZNJizXGhwpbeKtKfh2+r&#10;YFef6CXT57mdver9x89XmOYXo9TT47BZgAg0hHv4v70zCqZZmsPfm/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D41T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4141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nq1cYA&#10;AADdAAAADwAAAGRycy9kb3ducmV2LnhtbESPQWvCQBCF74L/YRnBm25UkJq6igqFlrZCtbTXITtm&#10;g9nZkN3G+O87h0KPM/Pmvfett72vVUdtrAIbmE0zUMRFsBWXBj7PT5MHUDEhW6wDk4E7RdhuhoM1&#10;5jbc+IO6UyqVmHDM0YBLqcm1joUjj3EaGmK5XULrMcnYltq2eBNzX+t5li21x4olwWFDB0fF9fTj&#10;DXR4vGffbv++eqneivlx//VqZW/Go373CCpRn/7Ff9/P1sBiOZO6QiMko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Jnq1c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4140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7xLsUA&#10;AADdAAAADwAAAGRycy9kb3ducmV2LnhtbESPQUvDQBSE70L/w/IK3uymEYrGbosUKh419uDxmX3N&#10;pmbfC7vbJvrrXUHwOMzMN8x6O/leXSjETtjAclGAIm7EdtwaOLztb+5AxYRssRcmA18UYbuZXa2x&#10;sjLyK13q1KoM4VihAZfSUGkdG0ce40IG4uwdJXhMWYZW24Bjhvtel0Wx0h47zgsOB9o5aj7rszcw&#10;PjUfp/L4bt13GGRfv8ip7MWY6/n0+AAq0ZT+w3/tZ2vgdrW8h9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7vEu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413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PUqcMA&#10;AADdAAAADwAAAGRycy9kb3ducmV2LnhtbERPW2vCMBR+F/Yfwhn4pukqqHRG8QoiytBt72fNWdst&#10;OSlN1PrvzYPg48d3n8xaa8SFGl85VvDWT0AQ505XXCj4+tz0xiB8QNZoHJOCG3mYTV86E8y0u/KR&#10;LqdQiBjCPkMFZQh1JqXPS7Lo+64mjtyvayyGCJtC6gavMdwamSbJUFqsODaUWNOypPz/dLYKNh8r&#10;85cejvNvGZbr0Y8Z7xarvVLd13b+DiJQG57ih3urFQyGadwf38QnIK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9PUqc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413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i8i8cA&#10;AADdAAAADwAAAGRycy9kb3ducmV2LnhtbESPQWvCQBSE7wX/w/IEL0U3GiohdRURRAULbSz0+sy+&#10;JsHs25Bdk/Tfd4VCj8PMfMOsNoOpRUetqywrmM8iEMS51RUXCj4v+2kCwnlkjbVlUvBDDjbr0dMK&#10;U217/qAu84UIEHYpKii9b1IpXV6SQTezDXHwvm1r0AfZFlK32Ae4qeUiipbSYMVhocSGdiXlt+xu&#10;FHTv52tx7FxzuiXP7iW+Hg5v+kupyXjYvoLwNPj/8F/7qBXEy8UcHm/CE5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k4vIv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413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teNccA&#10;AADdAAAADwAAAGRycy9kb3ducmV2LnhtbESPQWsCMRSE7wX/Q3iCt5p1raJbo2ih0EtBbQ96e25e&#10;dxc3L9sk1a2/3giCx2FmvmFmi9bU4kTOV5YVDPoJCOLc6ooLBd9f788TED4ga6wtk4J/8rCYd55m&#10;mGl75g2dtqEQEcI+QwVlCE0mpc9LMuj7tiGO3o91BkOUrpDa4TnCTS3TJBlLgxXHhRIbeispP27/&#10;jILVdLL6Xb/w52Vz2NN+dziOUpco1eu2y1cQgdrwCN/bH1rBcJymcHsTn4CcX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lLXjXHAAAA3QAAAA8AAAAAAAAAAAAAAAAAmAIAAGRy&#10;cy9kb3ducmV2LnhtbFBLBQYAAAAABAAEAPUAAACMAwAAAAA=&#10;" fillcolor="black" stroked="f">
              <v:textbox style="mso-next-textbox:#Rectangle 23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4136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44oMgA&#10;AADdAAAADwAAAGRycy9kb3ducmV2LnhtbESPzWvCQBTE74X+D8sr9FY3Rhokuor2AwrqwY+Dx2f2&#10;mSzJvg3Zrab967tCweMwM79hpvPeNuJCnTeOFQwHCQjiwmnDpYLD/vNlDMIHZI2NY1LwQx7ms8eH&#10;KebaXXlLl10oRYSwz1FBFUKbS+mLiiz6gWuJo3d2ncUQZVdK3eE1wm0j0yTJpEXDcaHClt4qKurd&#10;t1VwXGVmvDWUnta/yw+9fq2Xm/daqeenfjEBEagP9/B/+0srGGXpCG5v4hOQs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2Ljig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4135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KeYcYA&#10;AADdAAAADwAAAGRycy9kb3ducmV2LnhtbESPT2sCMRTE7wW/Q3hCbzWrLSJbo4hF9OLBf/T62Lxu&#10;trt52SZRVz99IxR6HGbmN8x03tlGXMiHyrGC4SADQVw4XXGp4HhYvUxAhIissXFMCm4UYD7rPU0x&#10;1+7KO7rsYykShEOOCkyMbS5lKAxZDAPXEifvy3mLMUlfSu3xmuC2kaMsG0uLFacFgy0tDRX1/mwV&#10;+MXnR33n86nO7ttbWH93PxM0Sj33u8U7iEhd/A//tTdawet49AaPN+kJy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SKeY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4134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qeSMYA&#10;AADdAAAADwAAAGRycy9kb3ducmV2LnhtbESP3WrCQBSE7wt9h+UUelPqxpRam7qKCIWCIvjzAMfs&#10;aRK6ezZkjxr79F2h4OUwM98wk1nvnTpRF5vABoaDDBRxGWzDlYH97vN5DCoKskUXmAxcKMJsen83&#10;wcKGM2/otJVKJQjHAg3UIm2hdSxr8hgHoSVO3nfoPEqSXaVth+cE907nWTbSHhtOCzW2tKip/Nke&#10;vQGXH9z78i2u5LLXq+zXy+ZpbY15fOjnH6CEermF/9tf1sDLKH+F65v0BPT0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zqeS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4133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QPe8YA&#10;AADdAAAADwAAAGRycy9kb3ducmV2LnhtbESPQWvCQBSE70L/w/IK3nTTCKGkrtJWhFx6MFW8PrOv&#10;2dDdtyG71bS/visIHoeZ+YZZrkdnxZmG0HlW8DTPQBA3XnfcKth/bmfPIEJE1mg9k4JfCrBePUyW&#10;WGp/4R2d69iKBOFQogITY19KGRpDDsPc98TJ+/KDw5jk0Eo94CXBnZV5lhXSYcdpwWBP74aa7/rH&#10;KdjUvc33lXkLx8PH6WSrvy0dN0pNH8fXFxCRxngP39qVVrAo8gKub9ITkK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WQPe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413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/lUcQA&#10;AADdAAAADwAAAGRycy9kb3ducmV2LnhtbESPQWsCMRSE7wX/Q3iCt5qosMpqFJEKgqdaPXh7JM/d&#10;1c3Lsknd9d83hUKPw8x8w6w2vavFk9pQedYwGSsQxMbbigsN56/9+wJEiMgWa8+k4UUBNuvB2wpz&#10;6zv+pOcpFiJBOOSooYyxyaUMpiSHYewb4uTdfOswJtkW0rbYJbir5VSpTDqsOC2U2NCuJPM4fTsN&#10;9708eqPQXM6X7mDn14+MaqX1aNhvlyAi9fE//Nc+WA2zbDqH3zfpCc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/5VH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4131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nTDcEA&#10;AADdAAAADwAAAGRycy9kb3ducmV2LnhtbERPy4rCMBTdD/gP4QruxnQqiFSjOIIwjLjwgbi8Nte2&#10;tLkpSdT692YhuDyc92zRmUbcyfnKsoKfYQKCOLe64kLB8bD+noDwAVljY5kUPMnDYt77mmGm7YN3&#10;dN+HQsQQ9hkqKENoMyl9XpJBP7QtceSu1hkMEbpCaoePGG4amSbJWBqsODaU2NKqpLze34yC823D&#10;1+3of+l+w8l2B1+nl0mt1KDfLacgAnXhI367/7SC0TiNc+Ob+ATk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50w3BAAAA3QAAAA8AAAAAAAAAAAAAAAAAmAIAAGRycy9kb3du&#10;cmV2LnhtbFBLBQYAAAAABAAEAPUAAACG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4130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/MRMcA&#10;AADdAAAADwAAAGRycy9kb3ducmV2LnhtbESPQWsCMRSE74L/IbxCb5rtVkVXo6hQ8FJQ20O9PTfP&#10;3cXNy5qkuvXXm0Khx2FmvmFmi9bU4krOV5YVvPQTEMS51RUXCj4/3npjED4ga6wtk4If8rCYdzsz&#10;zLS98Y6u+1CICGGfoYIyhCaT0uclGfR92xBH72SdwRClK6R2eItwU8s0SUbSYMVxocSG1iXl5/23&#10;UbCajFeX7YDf77vjgQ5fx/MwdYlSz0/tcgoiUBv+w3/tjVbwOkon8PsmPgE5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fvzETHAAAA3QAAAA8AAAAAAAAAAAAAAAAAmAIAAGRy&#10;cy9kb3ducmV2LnhtbFBLBQYAAAAABAAEAPUAAACMAwAAAAA=&#10;" fillcolor="black" stroked="f">
              <v:textbox style="mso-next-textbox:#Rectangle 30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4129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AJBcIA&#10;AADdAAAADwAAAGRycy9kb3ducmV2LnhtbERPz2vCMBS+D/Y/hDfYbaZbQaQapQhjY6eqG16fzbMp&#10;Ni8lyWL9781hsOPH93u1mewgEvnQO1bwOitAELdO99wp+D68vyxAhIiscXBMCm4UYLN+fFhhpd2V&#10;d5T2sRM5hEOFCkyMYyVlaA1ZDDM3Emfu7LzFmKHvpPZ4zeF2kG9FMZcWe84NBkfaGmov+1+rIJ22&#10;TV2mYzK7L1933jUfP6dGqeenqV6CiDTFf/Gf+1MrKOdl3p/f5Ccg1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cAkF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4128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tMbMYA&#10;AADdAAAADwAAAGRycy9kb3ducmV2LnhtbESPQWvCQBSE7wX/w/IKvekmFUKNrlLEFvXSNhbq8ZF9&#10;zYZm34bsGqO/vlsQehxm5htmsRpsI3rqfO1YQTpJQBCXTtdcKfg8vIyfQPiArLFxTAou5GG1HN0t&#10;MNfuzB/UF6ESEcI+RwUmhDaX0peGLPqJa4mj9+06iyHKrpK6w3OE20Y+JkkmLdYcFwy2tDZU/hQn&#10;q8Cn683X3l5n/fHV8FuxM9l7ZZR6uB+e5yACDeE/fGtvtYJpNk3h7018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rtMb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34277A" w:rsidRPr="00E83DE6" w:rsidRDefault="0034277A" w:rsidP="0034277A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34277A" w:rsidRPr="00E83DE6" w:rsidRDefault="0034277A" w:rsidP="0034277A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34277A" w:rsidRPr="00E83DE6" w:rsidRDefault="0034277A" w:rsidP="0034277A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34277A" w:rsidRPr="00E83DE6" w:rsidRDefault="0034277A" w:rsidP="0034277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34277A" w:rsidRPr="00E83DE6" w:rsidRDefault="0034277A" w:rsidP="0034277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34277A" w:rsidRPr="00E83DE6" w:rsidRDefault="0034277A" w:rsidP="0034277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34277A" w:rsidRPr="00E83DE6" w:rsidRDefault="0034277A" w:rsidP="0034277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34277A" w:rsidRPr="00E83DE6" w:rsidRDefault="0034277A" w:rsidP="0034277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34277A" w:rsidRPr="00E83DE6" w:rsidRDefault="0034277A" w:rsidP="0034277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74577D" w:rsidRPr="0074577D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_x0000_s4096" style="position:absolute;margin-left:219.6pt;margin-top:717.85pt;width:42.8pt;height:57.85pt;z-index:251745280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">
            <v:shape id="Freeform 34" o:spid="_x0000_s4126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k5xMQA&#10;AADdAAAADwAAAGRycy9kb3ducmV2LnhtbESPQWvCQBSE7wX/w/KE3upGF2yIriJSJYdAMa33R/aZ&#10;BLNvQ3ar6b93hUKPw8x8w6y3o+3EjQbfOtYwnyUgiCtnWq41fH8d3lIQPiAb7ByThl/ysN1MXtaY&#10;GXfnE93KUIsIYZ+hhiaEPpPSVw1Z9DPXE0fv4gaLIcqhlmbAe4TbTi6SZCktthwXGuxp31B1LX+s&#10;BqeOeXGuFyf1we+Bd5/p5TwWWr9Ox90KRKAx/If/2rnRoJZKwfNNfAJy8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5OcT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4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4125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ZlvsgA&#10;AADdAAAADwAAAGRycy9kb3ducmV2LnhtbESPQUsDMRSE74L/ITyhl2KzbWXVtWkphW2tB6FV8PrY&#10;PDerm5clSdu1v74RBI/DzHzDzBa9bcWRfGgcKxiPMhDEldMN1wre38rbBxAhImtsHZOCHwqwmF9f&#10;zbDQ7sQ7Ou5jLRKEQ4EKTIxdIWWoDFkMI9cRJ+/TeYsxSV9L7fGU4LaVkyzLpcWG04LBjlaGqu/9&#10;wSr4Kl/Nx+r+vPbDxx2dh+XLpt3mSg1u+uUTiEh9/A//tZ+1gmk+vYPfN+kJyPk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+xmW+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5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4124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KiWsQA&#10;AADdAAAADwAAAGRycy9kb3ducmV2LnhtbESPTWrDMBCF94HeQUyhm9DIrYkpbpRgSlNCNsFODjBY&#10;E8vUGhlLtd3bR4VClo/38/E2u9l2YqTBt44VvKwSEMS10y03Ci7n/fMbCB+QNXaOScEvedhtHxYb&#10;zLWbuKSxCo2II+xzVGBC6HMpfW3Iol+5njh6VzdYDFEOjdQDTnHcdvI1STJpseVIMNjTh6H6u/qx&#10;EXJK8XS8Tuf914wTfh4NL4tSqafHuXgHEWgO9/B/+6AVpFm6hr838QnI7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Sol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36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412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vpjcYA&#10;AADdAAAADwAAAGRycy9kb3ducmV2LnhtbESPQUsDMRSE74L/ITzBW5u11VW2TYtUBRE8WAvF22Pz&#10;urt08xKSZ3f990YoeBxm5htmuR5dr04UU+fZwM20AEVce9txY2D3+TJ5AJUE2WLvmQz8UIL16vJi&#10;iZX1A3/QaSuNyhBOFRpoRUKldapbcpimPhBn7+CjQ8kyNtpGHDLc9XpWFKV22HFeaDHQpqX6uP12&#10;Bt6H5/B2X94dwle8nen0ZGW/EWOur8bHBSihUf7D5/arNTAv5yX8vclP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Tvpj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37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412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yZtsQA&#10;AADdAAAADwAAAGRycy9kb3ducmV2LnhtbESPy2rDMBBF94X8g5hCN6WRG0MS3CjGhCQUb0weHzBY&#10;E8vUGhlLjd2/jwqFLi/3cbibfLKduNPgW8cK3ucJCOLa6ZYbBdfL4W0NwgdkjZ1jUvBDHvLt7GmD&#10;mXYjn+h+Do2II+wzVGBC6DMpfW3Iop+7njh6NzdYDFEOjdQDjnHcdnKRJEtpseVIMNjTzlD9df62&#10;EVKlWJW38XI4TjjivjT8WpyUenmeig8QgabwH/5rf2oF6TJdwe+b+ATk9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Mmb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38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412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jYZMMA&#10;AADdAAAADwAAAGRycy9kb3ducmV2LnhtbERPTUsDMRC9C/6HMEJvNmura1mbFqktiNCDVSjehs10&#10;d3EzCcm0u/57cxA8Pt73cj26Xl0ops6zgbtpAYq49rbjxsDnx+52ASoJssXeMxn4oQTr1fXVEivr&#10;B36ny0EalUM4VWigFQmV1qluyWGa+kCcuZOPDiXD2Ggbccjhrtezoii1w45zQ4uBNi3V34ezM7Af&#10;tuHtsXw4ha94P9PpxcpxI8ZMbsbnJ1BCo/yL/9yv1sC8nOe5+U1+Anr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+jYZ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39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4120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TdgccA&#10;AADdAAAADwAAAGRycy9kb3ducmV2LnhtbESPzWrDMBCE74W8g9hCLyGRW9OQuFFCUhAttFDyA70u&#10;1sY2tVZGUmPn7aNCoMdhZr5hluvBtuJMPjSOFTxOMxDEpTMNVwqOBz2ZgwgR2WDrmBRcKMB6Nbpb&#10;YmFczzs672MlEoRDgQrqGLtCylDWZDFMXUecvJPzFmOSvpLGY5/gtpVPWTaTFhtOCzV29FpT+bP/&#10;tQq2X32V+3G5HdzH6e37WWujP7VSD/fD5gVEpCH+h2/td6Mgn+UL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k3YH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40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4119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BdJMAA&#10;AADdAAAADwAAAGRycy9kb3ducmV2LnhtbERPzYrCMBC+C75DGMHbmuq6ItUo4lJYZC+rPsDQjE21&#10;mZQk1vr2m4Pg8eP7X29724iOfKgdK5hOMhDEpdM1VwrOp+JjCSJEZI2NY1LwpADbzXCwxly7B/9R&#10;d4yVSCEcclRgYmxzKUNpyGKYuJY4cRfnLcYEfSW1x0cKt42cZdlCWqw5NRhsaW+ovB3vVkFxmP12&#10;t7v2hdv1c0tf5rr8NkqNR/1uBSJSH9/il/tHK/hczNP+9CY9Ab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qBdJM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41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411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Si+sYA&#10;AADdAAAADwAAAGRycy9kb3ducmV2LnhtbESPQWsCMRSE7wX/Q3hCL1Kz1iplaxQVQoUKUlvo9bF5&#10;7i7dvCxJ6q7/3ghCj8PMfMMsVr1txJl8qB0rmIwzEMSFMzWXCr6/9NMriBCRDTaOScGFAqyWg4cF&#10;5sZ1/EnnYyxFgnDIUUEVY5tLGYqKLIaxa4mTd3LeYkzSl9J47BLcNvI5y+bSYs1pocKWthUVv8c/&#10;q2Bz6MqpHxWb3n2c3n9mWhu910o9Dvv1G4hIffwP39s7o2A6f5nA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FSi+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42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411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5myMUA&#10;AADdAAAADwAAAGRycy9kb3ducmV2LnhtbESPwWrDMBBE74H8g9hAb4lcNwnBtRJCgqGUXpL2AxZr&#10;a7m2VkZSHPfvq0Khx2Fm3jDlYbK9GMmH1rGCx1UGgrh2uuVGwcd7tdyBCBFZY++YFHxTgMN+Piux&#10;0O7OFxqvsREJwqFABSbGoZAy1IYshpUbiJP36bzFmKRvpPZ4T3DbyzzLttJiy2nB4EAnQ3V3vVkF&#10;1Wv+NnY37St3nNaWNuZrdzZKPSym4zOISFP8D/+1X7SCp+06h9836QnI/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PmbI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43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4116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fZdcMA&#10;AADdAAAADwAAAGRycy9kb3ducmV2LnhtbESP0WrCQBRE3wv+w3KFvjUbGxWJWUWElPpo9AMu2WsS&#10;zN6N2W0S/75bKPg4zMwZJttPphUD9a6xrGARxSCIS6sbrhRcL/nHBoTzyBpby6TgSQ72u9lbhqm2&#10;I59pKHwlAoRdigpq77tUSlfWZNBFtiMO3s32Bn2QfSV1j2OAm1Z+xvFaGmw4LNTY0bGm8l78GAXL&#10;5/j1KFb3ONeGFqekO7EvV0q9z6fDFoSnyb/C/+1vrSBZLxP4exOegN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TfZd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44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4115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xYHcQA&#10;AADdAAAADwAAAGRycy9kb3ducmV2LnhtbESPT4vCMBTE78J+h/AW9mbTdaVoNYqsKOJJ65/zo3m2&#10;xealNFHrtzcLCx6HmfkNM513phZ3al1lWcF3FIMgzq2uuFBwPKz6IxDOI2usLZOCJzmYzz56U0y1&#10;ffCe7pkvRICwS1FB6X2TSunykgy6yDbEwbvY1qAPsi2kbvER4KaWgzhOpMGKw0KJDf2WlF+zm1Fw&#10;S86DI1+2epctn+vxcrVw8lQo9fXZLSYgPHX+Hf5vb7SCn2Q4hL834QnI2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MWB3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45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4114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OCgcgA&#10;AADdAAAADwAAAGRycy9kb3ducmV2LnhtbESPQWvCQBSE74L/YXmCN9202qDRVdqCYHsw1OrB2zP7&#10;mkSzb9PsVuO/7wqFHoeZ+YaZL1tTiQs1rrSs4GEYgSDOrC45V7D7XA0mIJxH1lhZJgU3crBcdDtz&#10;TLS98gddtj4XAcIuQQWF93UipcsKMuiGtiYO3pdtDPogm1zqBq8Bbir5GEWxNFhyWCiwpteCsvP2&#10;xyjYp5N4mr68jU/vmyOOjP4+6DJWqt9rn2cgPLX+P/zXXmsFo3j8BPc34QnIx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Io4KB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46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411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neBcUA&#10;AADdAAAADwAAAGRycy9kb3ducmV2LnhtbESPSYvCQBSE74L/oXmCN+24ECRjKy64MCeXgbk+0m+S&#10;YPp1SLca/fW2MOCxqKqvqOm8MaW4Ue0KywoG/QgEcWp1wZmCn/OmNwHhPLLG0jIpeJCD+azdmmKi&#10;7Z2PdDv5TAQIuwQV5N5XiZQuzcmg69uKOHh/tjbog6wzqWu8B7gp5TCKYmmw4LCQY0WrnNLL6WoU&#10;PONfPLjdcLkeaU+P8WRrvw9bpbqdZvEFwlPjP+H/9l4rGMXjGN5vwhOQs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Cd4F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47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411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0oJsYA&#10;AADdAAAADwAAAGRycy9kb3ducmV2LnhtbESPwW7CMBBE70j8g7VIvYEDTWkJMaiqqMSNkvYDVvHi&#10;RInXIXYh7ddjpEo9jmbmjSbfDrYVF+p97VjBfJaAIC6drtko+Pp8n76A8AFZY+uYFPyQh+1mPMox&#10;0+7KR7oUwYgIYZ+hgiqELpPSlxVZ9DPXEUfv5HqLIcreSN3jNcJtKxdJspQWa44LFXb0VlHZFN9W&#10;wdktnvRQ7PDQ7FYftTHp+feYKvUwGV7XIAIN4T/8195rBY/L9Bnub+ITkJ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0oJs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48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411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M2PMIA&#10;AADdAAAADwAAAGRycy9kb3ducmV2LnhtbERPu27CMBTdkfgH6yKxgdNCU0gxCJCQWHkMHS/2JUkb&#10;X6exgcDX46ES49F5zxatrcSVGl86VvA2TEAQa2dKzhUcD5vBBIQPyAYrx6TgTh4W825nhplxN97R&#10;dR9yEUPYZ6igCKHOpPS6IIt+6GriyJ1dYzFE2OTSNHiL4baS70mSSoslx4YCa1oXpH/3F6tgW57o&#10;I9XnqZ2s9O778RdGnz9GqX6vXX6BCNSGl/jfvTUKRuk4zo1v4hOQ8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IzY8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49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4110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ZgU8IA&#10;AADdAAAADwAAAGRycy9kb3ducmV2LnhtbERPXWvCMBR9F/Yfwh34pulUZHZGUUFQnMLc0NdLc9eU&#10;NTelibX+eyMMfDzfnOm8taVoqPaFYwVv/QQEceZ0wbmCn+917x2ED8gaS8ek4EYe5rOXzhRT7a78&#10;Rc0x5CKWsE9RgQmhSqX0mSGLvu8q4qj9utpiiLDOpa7xGsttKQdJMpYWC44LBitaGcr+jheroMHD&#10;LTmb5X6yLT6zwWF52unIq+5ru/gAEagNT/N/eqMVDMejCTzexCcgZ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ZmBT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50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4109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7hc8IA&#10;AADdAAAADwAAAGRycy9kb3ducmV2LnhtbERPPU/DMBDdkfofrKvERp0GUaFQt6oqFTFC6MB4xNc4&#10;bXwX2aYJ/Ho8IDE+ve/1dvK9ulKInbCB5aIARdyI7bg1cHw/3D2CignZYi9MBr4pwnYzu1ljZWXk&#10;N7rWqVU5hGOFBlxKQ6V1bBx5jAsZiDN3kuAxZRhabQOOOdz3uiyKlfbYcW5wONDeUXOpv7yB8bn5&#10;PJenD+t+wiCH+lXOZS/G3M6n3ROoRFP6F/+5X6yB+9VD3p/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vuFz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51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410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kCT8cA&#10;AADdAAAADwAAAGRycy9kb3ducmV2LnhtbESPW2sCMRSE3wv9D+EUfKtZLVrZGsV6ARFL8dL34+a4&#10;u5qcLJtU13/fCEIfh5n5hhmOG2vEhWpfOlbQaScgiDOnS84V7HeL1wEIH5A1Gsek4EYexqPnpyGm&#10;2l15Q5dtyEWEsE9RQRFClUrps4Is+rariKN3dLXFEGWdS13jNcKtkd0k6UuLJceFAiuaFpSdt79W&#10;weJ7Zk7dr83kR4bp/P1gBqvP2Vqp1ksz+QARqAn/4Ud7qRW89XsduL+JT0CO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iZAk/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52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410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RgcYA&#10;AADdAAAADwAAAGRycy9kb3ducmV2LnhtbESP3YrCMBSE7xd8h3AEbxZNV7FINYoIiwor+AfeHptj&#10;W2xOShNrffuNsLCXw8x8w8wWrSlFQ7UrLCv4GkQgiFOrC84UnE/f/QkI55E1lpZJwYscLOadjxkm&#10;2j75QM3RZyJA2CWoIPe+SqR0aU4G3cBWxMG72dqgD7LOpK7xGeCmlMMoiqXBgsNCjhWtckrvx4dR&#10;0Ox/rtmmcdX2Pvl049F1vd7pi1K9brucgvDU+v/wX3ujFYzi8RDeb8IT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exRg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53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4106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GI08cA&#10;AADdAAAADwAAAGRycy9kb3ducmV2LnhtbESPT2sCMRTE70K/Q3iCN82qVXQ1Si0UeinUPwe9PTfP&#10;3cXNyzaJuu2nbwTB4zAzv2Hmy8ZU4krOl5YV9HsJCOLM6pJzBbvtR3cCwgdkjZVlUvBLHpaLl9Yc&#10;U21vvKbrJuQiQtinqKAIoU6l9FlBBn3P1sTRO1lnMETpcqkd3iLcVHKQJGNpsOS4UGBN7wVl583F&#10;KFhNJ6uf71f++lsfD3TYH8+jgUuU6rSbtxmIQE14hh/tT61gOB4N4f4mPgG5+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4BiNPHAAAA3QAAAA8AAAAAAAAAAAAAAAAAmAIAAGRy&#10;cy9kb3ducmV2LnhtbFBLBQYAAAAABAAEAPUAAACMAwAAAAA=&#10;" fillcolor="black" stroked="f">
              <v:textbox style="mso-next-textbox:#Rectangle 54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4105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HTqcgA&#10;AADdAAAADwAAAGRycy9kb3ducmV2LnhtbESPT2vCQBTE7wW/w/KE3uqmVoOkrqK2hUL14J+Dx9fs&#10;a7Ik+zZktxr76buC4HGYmd8w03lna3Gi1hvHCp4HCQji3GnDhYLD/uNpAsIHZI21Y1JwIQ/zWe9h&#10;ipl2Z97SaRcKESHsM1RQhtBkUvq8JIt+4Bri6P241mKIsi2kbvEc4baWwyRJpUXDcaHEhlYl5dXu&#10;1yo4fqVmsjU0/F7/Ld/1elwtN2+VUo/9bvEKIlAX7uFb+1MreEnHI7i+iU9Azv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hwdOp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55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4104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hIh8YA&#10;AADdAAAADwAAAGRycy9kb3ducmV2LnhtbESPT2sCMRTE7wW/Q3hCb5q1osjWKGIp9tKD/+j1sXnd&#10;bHfzsk2irn76RhB6HGbmN8x82dlGnMmHyrGC0TADQVw4XXGp4LB/H8xAhIissXFMCq4UYLnoPc0x&#10;1+7CWzrvYikShEOOCkyMbS5lKAxZDEPXEifv23mLMUlfSu3xkuC2kS9ZNpUWK04LBltaGyrq3ckq&#10;8Kuvt/rGp2Od3T6vYfPT/c7QKPXc71avICJ18T/8aH9oBePpZAL3N+k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mhIh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56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4103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5zQsYA&#10;AADdAAAADwAAAGRycy9kb3ducmV2LnhtbESPUWvCQBCE3wv+h2OFvhS9aGnU1FOkUChUClp/wJpb&#10;k9C7vZDbauyv7xUKPg4z8w2zXPfeqTN1sQlsYDLOQBGXwTZcGTh8vo7moKIgW3SBycCVIqxXg7sl&#10;FjZceEfnvVQqQTgWaKAWaQutY1mTxzgOLXHyTqHzKEl2lbYdXhLcOz3Nslx7bDgt1NjSS03l1/7b&#10;G3DTo1u8z+JWrge9zX687B4+rDH3w37zDEqol1v4v/1mDTzmTzn8vUlP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+5zQ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57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410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7ZncYA&#10;AADdAAAADwAAAGRycy9kb3ducmV2LnhtbESPQWsCMRSE70L/Q3iF3jSrRSurUdqKsJceulW8PjfP&#10;zWLysmxSXfvrm0LB4zAz3zDLde+suFAXGs8KxqMMBHHldcO1gt3XdjgHESKyRuuZFNwowHr1MFhi&#10;rv2VP+lSxlokCIccFZgY21zKUBlyGEa+JU7eyXcOY5JdLXWH1wR3Vk6ybCYdNpwWDLb0bqg6l99O&#10;waZs7WRXmLdw2H8cj7b42dJho9TTY/+6ABGpj/fwf7vQCp5n0xf4e5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i7Zn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58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4101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YCXsIA&#10;AADdAAAADwAAAGRycy9kb3ducmV2LnhtbERPz2vCMBS+C/sfwhvspskmq6MzljFWEDyp9eDtkby1&#10;3ZqX0kTb/ffmMPD48f1eF5PrxJWG0HrW8LxQIIiNty3XGqpjOX8DESKyxc4zafijAMXmYbbG3PqR&#10;93Q9xFqkEA45amhi7HMpg2nIYVj4njhx335wGBMcamkHHFO46+SLUpl02HJqaLCnz4bM7+HiNPyU&#10;cueNQnOqTuPWrs5fGXVK66fH6eMdRKQp3sX/7q3VsMxe09z0Jj0Bub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JgJe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59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4100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MF68cA&#10;AADdAAAADwAAAGRycy9kb3ducmV2LnhtbESPT2sCMRTE74V+h/AKvdVslYpdzYoVhNLioWsRj8/N&#10;2z/s5mVJoq7f3hSEHoeZ+Q2zWA6mE2dyvrGs4HWUgCAurG64UvC727zMQPiArLGzTAqu5GGZPT4s&#10;MNX2wj90zkMlIoR9igrqEPpUSl/UZNCPbE8cvdI6gyFKV0nt8BLhppPjJJlKgw3HhRp7WtdUtPnJ&#10;KDicvrncTr5W7iPs7bDz7fg4a5V6fhpWcxCBhvAfvrc/tYLJ9O0d/t7EJy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lzBevHAAAA3QAAAA8AAAAAAAAAAAAAAAAAmAIAAGRy&#10;cy9kb3ducmV2LnhtbFBLBQYAAAAABAAEAPUAAACM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60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4099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/cGcUA&#10;AADdAAAADwAAAGRycy9kb3ducmV2LnhtbERPu27CMBTdkfoP1kViA4dHIwgxqFSqxFKp0A6w3cSX&#10;JCK+Tm0X0n59PVTqeHTe+bY3rbiR841lBdNJAoK4tLrhSsHH+8t4CcIHZI2tZVLwTR62m4dBjpm2&#10;dz7Q7RgqEUPYZ6igDqHLpPRlTQb9xHbEkbtYZzBE6CqpHd5juGnlLElSabDh2FBjR881ldfjl1Gw&#10;Wy13n28Lfv05FGc6n4rr48wlSo2G/dMaRKA+/Iv/3HutYJ6mcX98E5+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v9wZxQAAAN0AAAAPAAAAAAAAAAAAAAAAAJgCAABkcnMv&#10;ZG93bnJldi54bWxQSwUGAAAAAAQABAD1AAAAigMAAAAA&#10;" fillcolor="black" stroked="f">
              <v:textbox style="mso-next-textbox:#Rectangle 61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4098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+Dg8UA&#10;AADdAAAADwAAAGRycy9kb3ducmV2LnhtbESPwWrDMBBE74X+g9hCb42cBkxxowQTCAk5OWlLrxtr&#10;Y5lYKyOpivv3VaHQ4zAzb5jlerKDSORD71jBfFaAIG6d7rlT8P62fXoBESKyxsExKfimAOvV/d0S&#10;K+1ufKR0ip3IEA4VKjAxjpWUoTVkMczcSJy9i/MWY5a+k9rjLcPtIJ+LopQWe84LBkfaGGqvpy+r&#10;IJ03Tb1In8kcD77uvGt2H+dGqceHqX4FEWmK/+G/9l4rWJTlHH7f5Cc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j4OD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62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409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r9BsYA&#10;AADdAAAADwAAAGRycy9kb3ducmV2LnhtbESPQWvCQBSE7wX/w/KE3upGC0Gjq4jYYntpGwU9PrLP&#10;bDD7NmTXmPbXd4VCj8PMfMMsVr2tRUetrxwrGI8SEMSF0xWXCg77l6cpCB+QNdaOScE3eVgtBw8L&#10;zLS78Rd1eShFhLDPUIEJocmk9IUhi37kGuLonV1rMUTZllK3eItwW8tJkqTSYsVxwWBDG0PFJb9a&#10;BX682R7f7c+sO70a/sjfTPpZGqUeh/16DiJQH/7Df+2dVvCcphO4v4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dr9Bs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63">
                <w:txbxContent>
                  <w:p w:rsidR="00EE16C8" w:rsidRDefault="00EE16C8" w:rsidP="003427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34277A" w:rsidRPr="00E83DE6" w:rsidRDefault="0034277A" w:rsidP="0034277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РІШЕННЯ</w:t>
      </w:r>
    </w:p>
    <w:p w:rsidR="0034277A" w:rsidRPr="00E83DE6" w:rsidRDefault="0034277A" w:rsidP="0034277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Х_____ сесії сільської ради  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ІІ скликання</w:t>
      </w:r>
    </w:p>
    <w:p w:rsidR="0034277A" w:rsidRPr="00E83DE6" w:rsidRDefault="0034277A" w:rsidP="0034277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34277A" w:rsidRPr="00E83DE6" w:rsidRDefault="0034277A" w:rsidP="0034277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____.01.2020р.                                    Крупець                                        № _______</w:t>
      </w:r>
    </w:p>
    <w:p w:rsidR="0034277A" w:rsidRPr="00E83DE6" w:rsidRDefault="0034277A" w:rsidP="0034277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</w:t>
      </w:r>
    </w:p>
    <w:p w:rsidR="0034277A" w:rsidRPr="00E83DE6" w:rsidRDefault="0034277A" w:rsidP="0034277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34277A" w:rsidRPr="00E83DE6" w:rsidRDefault="0034277A" w:rsidP="0034277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Про затвердження технічної документації</w:t>
      </w:r>
    </w:p>
    <w:p w:rsidR="0034277A" w:rsidRPr="00E83DE6" w:rsidRDefault="0034277A" w:rsidP="0034277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із землеустрою щодо встановлення </w:t>
      </w:r>
    </w:p>
    <w:p w:rsidR="0034277A" w:rsidRPr="00E83DE6" w:rsidRDefault="0034277A" w:rsidP="0034277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(відновлення)  меж земельної ділянки</w:t>
      </w:r>
    </w:p>
    <w:p w:rsidR="0034277A" w:rsidRDefault="0034277A" w:rsidP="0034277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в н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атурі (на місцевості) </w:t>
      </w:r>
    </w:p>
    <w:p w:rsidR="0034277A" w:rsidRPr="00E83DE6" w:rsidRDefault="0034277A" w:rsidP="0034277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Шевченко Н.А. Шевченко С.В.</w:t>
      </w:r>
    </w:p>
    <w:p w:rsidR="0034277A" w:rsidRPr="00E83DE6" w:rsidRDefault="0034277A" w:rsidP="0034277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34277A" w:rsidRPr="00E83DE6" w:rsidRDefault="0034277A" w:rsidP="0034277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34277A" w:rsidRDefault="0034277A" w:rsidP="0034277A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», розглянувши заяву Шевченко Н.А., Шевченко С.В.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сільська  рада </w:t>
      </w:r>
    </w:p>
    <w:p w:rsidR="0034277A" w:rsidRPr="00E83DE6" w:rsidRDefault="0034277A" w:rsidP="0034277A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34277A" w:rsidRPr="00E83DE6" w:rsidRDefault="0034277A" w:rsidP="0034277A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34277A" w:rsidRDefault="0034277A" w:rsidP="0034277A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1. Затв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ердити Шевченко Наталії Анатоліївні,  яка зареєстрована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за 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дресою: </w:t>
      </w:r>
      <w:r w:rsidR="00B26A38" w:rsidRPr="00B26A38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дентифікаційний номер </w:t>
      </w:r>
      <w:r w:rsidR="00B26A38" w:rsidRPr="00B26A38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Шевченко Сергію Валерійовичу,</w:t>
      </w:r>
      <w:r w:rsidRPr="0034277A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який зареєстрований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за 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дресою: </w:t>
      </w:r>
      <w:r w:rsidR="00B26A38" w:rsidRPr="00B26A3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дентифікаційний номер </w:t>
      </w:r>
      <w:r w:rsidR="00B26A38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технічну документацію із землеустрою щодо встановлення (відновлення) меж земельної ділянки в натурі </w:t>
      </w:r>
      <w:r w:rsidR="00D8720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(на місцевості), та передати </w:t>
      </w:r>
      <w:r w:rsidR="00D87208" w:rsidRPr="00D87208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земельну ділянку у </w:t>
      </w:r>
      <w:r w:rsidR="00D87208" w:rsidRPr="00D8720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спільну  часткову власність в рівних частках кожному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площею 0,2500га, (кадастровий номер: 6823986800:03:005:0086), для будівництва та обслуговування житлового будинку господарських будівель та споруд (присадибна ділянка), яка розташована Хмельницька область,</w:t>
      </w:r>
      <w:r w:rsidR="00D8720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Славутський  район, с.Крупець, вул.Незалежності, 50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</w:t>
      </w:r>
      <w:r w:rsidRPr="00E83DE6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</w:t>
      </w:r>
    </w:p>
    <w:p w:rsidR="0034277A" w:rsidRPr="00E83DE6" w:rsidRDefault="0034277A" w:rsidP="0034277A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</w:t>
      </w:r>
      <w:r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</w:t>
      </w:r>
      <w:r w:rsidRPr="00E83DE6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r w:rsidR="00D87208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Шевченко Н.А, Шевченко С.В.</w:t>
      </w:r>
      <w:r w:rsidRPr="00E83DE6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посвідчити своє право  в  установленому  законом  порядку.</w:t>
      </w:r>
    </w:p>
    <w:p w:rsidR="0034277A" w:rsidRDefault="0034277A" w:rsidP="0034277A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4277A" w:rsidRPr="00E83DE6" w:rsidRDefault="0034277A" w:rsidP="0034277A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34277A" w:rsidRPr="00353E36" w:rsidRDefault="0034277A" w:rsidP="0034277A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</w:pPr>
    </w:p>
    <w:p w:rsidR="00CE0D62" w:rsidRPr="00941B39" w:rsidRDefault="0034277A" w:rsidP="00941B3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Сільський  голова                                                            </w:t>
      </w:r>
      <w:r w:rsidR="00941B3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       В.А.Михалюк</w:t>
      </w:r>
    </w:p>
    <w:sectPr w:rsidR="00CE0D62" w:rsidRPr="00941B39" w:rsidSect="00BA0190">
      <w:headerReference w:type="default" r:id="rId8"/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E8F" w:rsidRDefault="00680E8F">
      <w:pPr>
        <w:spacing w:after="0" w:line="240" w:lineRule="auto"/>
      </w:pPr>
      <w:r>
        <w:separator/>
      </w:r>
    </w:p>
  </w:endnote>
  <w:endnote w:type="continuationSeparator" w:id="0">
    <w:p w:rsidR="00680E8F" w:rsidRDefault="00680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6C8" w:rsidRDefault="0074577D" w:rsidP="00B70AD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E16C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E16C8" w:rsidRDefault="00EE16C8" w:rsidP="00B70AD9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6C8" w:rsidRDefault="0074577D" w:rsidP="00B70AD9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E16C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B26A38">
      <w:rPr>
        <w:rStyle w:val="a7"/>
        <w:noProof/>
      </w:rPr>
      <w:t>1</w:t>
    </w:r>
    <w:r>
      <w:rPr>
        <w:rStyle w:val="a7"/>
      </w:rPr>
      <w:fldChar w:fldCharType="end"/>
    </w:r>
  </w:p>
  <w:p w:rsidR="00EE16C8" w:rsidRDefault="00EE16C8" w:rsidP="00B70AD9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E8F" w:rsidRDefault="00680E8F">
      <w:pPr>
        <w:spacing w:after="0" w:line="240" w:lineRule="auto"/>
      </w:pPr>
      <w:r>
        <w:separator/>
      </w:r>
    </w:p>
  </w:footnote>
  <w:footnote w:type="continuationSeparator" w:id="0">
    <w:p w:rsidR="00680E8F" w:rsidRDefault="00680E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6C8" w:rsidRDefault="0074577D">
    <w:pPr>
      <w:pStyle w:val="a3"/>
      <w:jc w:val="center"/>
    </w:pPr>
    <w:r>
      <w:rPr>
        <w:noProof/>
        <w:lang w:val="ru-RU"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Поле 2900" o:spid="_x0000_s2267" type="#_x0000_t202" style="position:absolute;left:0;text-align:left;margin-left:0;margin-top:.05pt;width:12pt;height:13.75pt;z-index:251661312;visibility:visible;mso-wrap-distance-left:0;mso-wrap-distance-right:0;mso-position-horizontal:center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" stroked="f">
          <v:fill opacity="0"/>
          <v:textbox style="mso-next-textbox:#Поле 2900" inset="0,0,0,0">
            <w:txbxContent>
              <w:p w:rsidR="00EE16C8" w:rsidRDefault="00EE16C8">
                <w:pPr>
                  <w:pStyle w:val="a3"/>
                </w:pPr>
              </w:p>
            </w:txbxContent>
          </v:textbox>
          <w10:wrap type="square" side="largest" anchorx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0000006"/>
    <w:multiLevelType w:val="multilevel"/>
    <w:tmpl w:val="0000000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1A8302D"/>
    <w:multiLevelType w:val="hybridMultilevel"/>
    <w:tmpl w:val="42449B4E"/>
    <w:lvl w:ilvl="0" w:tplc="AC6894AE">
      <w:start w:val="1"/>
      <w:numFmt w:val="decimal"/>
      <w:lvlText w:val="%1."/>
      <w:lvlJc w:val="left"/>
      <w:pPr>
        <w:tabs>
          <w:tab w:val="num" w:pos="1423"/>
        </w:tabs>
        <w:ind w:left="1423" w:hanging="855"/>
      </w:pPr>
    </w:lvl>
    <w:lvl w:ilvl="1" w:tplc="0422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4">
    <w:nsid w:val="194B0B1B"/>
    <w:multiLevelType w:val="hybridMultilevel"/>
    <w:tmpl w:val="BA861DDA"/>
    <w:lvl w:ilvl="0" w:tplc="36DE6994">
      <w:start w:val="1"/>
      <w:numFmt w:val="decimal"/>
      <w:lvlText w:val="%1."/>
      <w:lvlJc w:val="left"/>
      <w:pPr>
        <w:ind w:left="8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29070FA"/>
    <w:multiLevelType w:val="hybridMultilevel"/>
    <w:tmpl w:val="07A815CC"/>
    <w:lvl w:ilvl="0" w:tplc="AC6894AE">
      <w:start w:val="1"/>
      <w:numFmt w:val="decimal"/>
      <w:lvlText w:val="%1."/>
      <w:lvlJc w:val="left"/>
      <w:pPr>
        <w:tabs>
          <w:tab w:val="num" w:pos="1423"/>
        </w:tabs>
        <w:ind w:left="1423" w:hanging="855"/>
      </w:pPr>
    </w:lvl>
    <w:lvl w:ilvl="1" w:tplc="0422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22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22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F935062"/>
    <w:multiLevelType w:val="multilevel"/>
    <w:tmpl w:val="101E8C62"/>
    <w:lvl w:ilvl="0">
      <w:start w:val="5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</w:num>
  <w:num w:numId="10">
    <w:abstractNumId w:val="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C232A"/>
    <w:rsid w:val="000209E7"/>
    <w:rsid w:val="000575C7"/>
    <w:rsid w:val="000753E2"/>
    <w:rsid w:val="000C4C38"/>
    <w:rsid w:val="000D0DAA"/>
    <w:rsid w:val="0013268C"/>
    <w:rsid w:val="00164BE4"/>
    <w:rsid w:val="00166B8F"/>
    <w:rsid w:val="0017073E"/>
    <w:rsid w:val="0019272B"/>
    <w:rsid w:val="001C7083"/>
    <w:rsid w:val="001E6A27"/>
    <w:rsid w:val="0024353A"/>
    <w:rsid w:val="0025382B"/>
    <w:rsid w:val="0028540B"/>
    <w:rsid w:val="002A2970"/>
    <w:rsid w:val="002C3638"/>
    <w:rsid w:val="002E1F4D"/>
    <w:rsid w:val="00331B72"/>
    <w:rsid w:val="0034277A"/>
    <w:rsid w:val="00353E36"/>
    <w:rsid w:val="003A1FA6"/>
    <w:rsid w:val="003C0B84"/>
    <w:rsid w:val="003E1952"/>
    <w:rsid w:val="003E72C0"/>
    <w:rsid w:val="00436829"/>
    <w:rsid w:val="0045014A"/>
    <w:rsid w:val="00453310"/>
    <w:rsid w:val="00455AFE"/>
    <w:rsid w:val="0047037E"/>
    <w:rsid w:val="00504DF7"/>
    <w:rsid w:val="00521E5F"/>
    <w:rsid w:val="00525D72"/>
    <w:rsid w:val="0054331A"/>
    <w:rsid w:val="005860FE"/>
    <w:rsid w:val="0059569F"/>
    <w:rsid w:val="005973F7"/>
    <w:rsid w:val="005B2F13"/>
    <w:rsid w:val="005C1BC0"/>
    <w:rsid w:val="005E5932"/>
    <w:rsid w:val="00612A53"/>
    <w:rsid w:val="006572BD"/>
    <w:rsid w:val="00680E8F"/>
    <w:rsid w:val="006909C1"/>
    <w:rsid w:val="006B4118"/>
    <w:rsid w:val="006C34C0"/>
    <w:rsid w:val="006E0592"/>
    <w:rsid w:val="006F0E18"/>
    <w:rsid w:val="00730BA2"/>
    <w:rsid w:val="0074577D"/>
    <w:rsid w:val="00776BBE"/>
    <w:rsid w:val="007912DB"/>
    <w:rsid w:val="007F1CD3"/>
    <w:rsid w:val="00822496"/>
    <w:rsid w:val="00823115"/>
    <w:rsid w:val="008338DE"/>
    <w:rsid w:val="00854361"/>
    <w:rsid w:val="008723F6"/>
    <w:rsid w:val="00890709"/>
    <w:rsid w:val="00896756"/>
    <w:rsid w:val="008D17DF"/>
    <w:rsid w:val="008E098C"/>
    <w:rsid w:val="008E2E45"/>
    <w:rsid w:val="00900CCB"/>
    <w:rsid w:val="00941B39"/>
    <w:rsid w:val="009C3893"/>
    <w:rsid w:val="009D0748"/>
    <w:rsid w:val="009D0DFC"/>
    <w:rsid w:val="009E2F81"/>
    <w:rsid w:val="009F5228"/>
    <w:rsid w:val="009F7FAD"/>
    <w:rsid w:val="00A62CB3"/>
    <w:rsid w:val="00A70248"/>
    <w:rsid w:val="00AC246F"/>
    <w:rsid w:val="00AD163A"/>
    <w:rsid w:val="00AD2D73"/>
    <w:rsid w:val="00B01FBB"/>
    <w:rsid w:val="00B26A38"/>
    <w:rsid w:val="00B32E53"/>
    <w:rsid w:val="00B407C7"/>
    <w:rsid w:val="00B668A1"/>
    <w:rsid w:val="00B70AD9"/>
    <w:rsid w:val="00B8384E"/>
    <w:rsid w:val="00BA0190"/>
    <w:rsid w:val="00BC4D3B"/>
    <w:rsid w:val="00C47A05"/>
    <w:rsid w:val="00C62182"/>
    <w:rsid w:val="00C704DB"/>
    <w:rsid w:val="00CA7B35"/>
    <w:rsid w:val="00CB63B2"/>
    <w:rsid w:val="00CC232A"/>
    <w:rsid w:val="00CC5B0F"/>
    <w:rsid w:val="00CC7D1F"/>
    <w:rsid w:val="00CE0D62"/>
    <w:rsid w:val="00CF0BE2"/>
    <w:rsid w:val="00D2058D"/>
    <w:rsid w:val="00D24D66"/>
    <w:rsid w:val="00D6177D"/>
    <w:rsid w:val="00D8606A"/>
    <w:rsid w:val="00D87208"/>
    <w:rsid w:val="00DC3BCE"/>
    <w:rsid w:val="00DE17A7"/>
    <w:rsid w:val="00E03720"/>
    <w:rsid w:val="00E11BCE"/>
    <w:rsid w:val="00E544E2"/>
    <w:rsid w:val="00E67287"/>
    <w:rsid w:val="00E73572"/>
    <w:rsid w:val="00E83DE6"/>
    <w:rsid w:val="00EA2F18"/>
    <w:rsid w:val="00ED56E8"/>
    <w:rsid w:val="00EE16C8"/>
    <w:rsid w:val="00EE78D8"/>
    <w:rsid w:val="00F317B6"/>
    <w:rsid w:val="00F7135A"/>
    <w:rsid w:val="00F97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,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E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182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customStyle="1" w:styleId="a4">
    <w:name w:val="Верхний колонтитул Знак"/>
    <w:basedOn w:val="a0"/>
    <w:link w:val="a3"/>
    <w:uiPriority w:val="99"/>
    <w:rsid w:val="00C62182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unhideWhenUsed/>
    <w:rsid w:val="00C62182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customStyle="1" w:styleId="a6">
    <w:name w:val="Нижний колонтитул Знак"/>
    <w:basedOn w:val="a0"/>
    <w:link w:val="a5"/>
    <w:uiPriority w:val="99"/>
    <w:rsid w:val="00C62182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styleId="a7">
    <w:name w:val="page number"/>
    <w:basedOn w:val="a0"/>
    <w:rsid w:val="00C62182"/>
  </w:style>
  <w:style w:type="paragraph" w:styleId="a8">
    <w:name w:val="List Paragraph"/>
    <w:basedOn w:val="a"/>
    <w:uiPriority w:val="34"/>
    <w:qFormat/>
    <w:rsid w:val="00EE78D8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B407C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E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62182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customStyle="1" w:styleId="a4">
    <w:name w:val="Верхний колонтитул Знак"/>
    <w:basedOn w:val="a0"/>
    <w:link w:val="a3"/>
    <w:uiPriority w:val="99"/>
    <w:rsid w:val="00C62182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a5">
    <w:name w:val="footer"/>
    <w:basedOn w:val="a"/>
    <w:link w:val="a6"/>
    <w:uiPriority w:val="99"/>
    <w:unhideWhenUsed/>
    <w:rsid w:val="00C62182"/>
    <w:pPr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customStyle="1" w:styleId="a6">
    <w:name w:val="Нижний колонтитул Знак"/>
    <w:basedOn w:val="a0"/>
    <w:link w:val="a5"/>
    <w:uiPriority w:val="99"/>
    <w:rsid w:val="00C62182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styleId="a7">
    <w:name w:val="page number"/>
    <w:basedOn w:val="a0"/>
    <w:rsid w:val="00C62182"/>
  </w:style>
  <w:style w:type="paragraph" w:styleId="a8">
    <w:name w:val="List Paragraph"/>
    <w:basedOn w:val="a"/>
    <w:uiPriority w:val="34"/>
    <w:qFormat/>
    <w:rsid w:val="00EE78D8"/>
    <w:pPr>
      <w:ind w:left="720"/>
      <w:contextualSpacing/>
    </w:pPr>
  </w:style>
  <w:style w:type="character" w:styleId="a9">
    <w:name w:val="Hyperlink"/>
    <w:basedOn w:val="a0"/>
    <w:uiPriority w:val="99"/>
    <w:semiHidden/>
    <w:unhideWhenUsed/>
    <w:rsid w:val="00B407C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11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7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D9CAD-8CCF-49BF-9652-A0E3952F6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KRUPSR</cp:lastModifiedBy>
  <cp:revision>7</cp:revision>
  <dcterms:created xsi:type="dcterms:W3CDTF">2020-01-13T05:41:00Z</dcterms:created>
  <dcterms:modified xsi:type="dcterms:W3CDTF">2020-01-13T07:28:00Z</dcterms:modified>
</cp:coreProperties>
</file>