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27D" w:rsidRPr="00664EDB" w:rsidRDefault="002D127D" w:rsidP="006339CB">
      <w:pPr>
        <w:pBdr>
          <w:bottom w:val="single" w:sz="6" w:space="0" w:color="AAAAAA"/>
        </w:pBdr>
        <w:spacing w:after="120" w:line="264" w:lineRule="auto"/>
        <w:jc w:val="both"/>
        <w:outlineLvl w:val="1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64EDB">
        <w:rPr>
          <w:b/>
          <w:sz w:val="24"/>
          <w:szCs w:val="24"/>
          <w:lang w:val="ru-RU"/>
        </w:rPr>
        <w:t xml:space="preserve">                                                        </w:t>
      </w:r>
    </w:p>
    <w:p w:rsidR="008B7B94" w:rsidRPr="00664EDB" w:rsidRDefault="002D127D" w:rsidP="006339CB">
      <w:pPr>
        <w:pBdr>
          <w:bottom w:val="single" w:sz="6" w:space="0" w:color="AAAAAA"/>
        </w:pBdr>
        <w:spacing w:after="120" w:line="264" w:lineRule="auto"/>
        <w:jc w:val="both"/>
        <w:outlineLvl w:val="1"/>
        <w:rPr>
          <w:rFonts w:ascii="Times New Roman" w:eastAsia="Times New Roman" w:hAnsi="Times New Roman" w:cs="Times New Roman"/>
          <w:b/>
          <w:i/>
          <w:kern w:val="36"/>
          <w:sz w:val="24"/>
          <w:szCs w:val="24"/>
          <w:lang w:val="ru-RU" w:eastAsia="uk-UA"/>
        </w:rPr>
      </w:pPr>
      <w:r w:rsidRPr="00664ED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</w:t>
      </w:r>
      <w:proofErr w:type="spellStart"/>
      <w:r w:rsidRPr="00664EDB">
        <w:rPr>
          <w:rFonts w:ascii="Times New Roman" w:hAnsi="Times New Roman" w:cs="Times New Roman"/>
          <w:b/>
          <w:sz w:val="24"/>
          <w:szCs w:val="24"/>
          <w:lang w:val="ru-RU"/>
        </w:rPr>
        <w:t>Консультує</w:t>
      </w:r>
      <w:proofErr w:type="spellEnd"/>
      <w:r w:rsidRPr="00664ED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</w:t>
      </w:r>
      <w:proofErr w:type="spellStart"/>
      <w:r w:rsidRPr="00664EDB">
        <w:rPr>
          <w:rFonts w:ascii="Times New Roman" w:hAnsi="Times New Roman" w:cs="Times New Roman"/>
          <w:b/>
          <w:sz w:val="24"/>
          <w:szCs w:val="24"/>
          <w:lang w:val="ru-RU"/>
        </w:rPr>
        <w:t>Міні</w:t>
      </w:r>
      <w:proofErr w:type="gramStart"/>
      <w:r w:rsidRPr="00664EDB">
        <w:rPr>
          <w:rFonts w:ascii="Times New Roman" w:hAnsi="Times New Roman" w:cs="Times New Roman"/>
          <w:b/>
          <w:sz w:val="24"/>
          <w:szCs w:val="24"/>
          <w:lang w:val="ru-RU"/>
        </w:rPr>
        <w:t>стр</w:t>
      </w:r>
      <w:proofErr w:type="spellEnd"/>
      <w:proofErr w:type="gramEnd"/>
      <w:r w:rsidRPr="00664ED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664EDB">
        <w:rPr>
          <w:rFonts w:ascii="Times New Roman" w:hAnsi="Times New Roman" w:cs="Times New Roman"/>
          <w:b/>
          <w:sz w:val="24"/>
          <w:szCs w:val="24"/>
          <w:lang w:val="ru-RU"/>
        </w:rPr>
        <w:t>юстиції</w:t>
      </w:r>
      <w:proofErr w:type="spellEnd"/>
      <w:r w:rsidRPr="00664ED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664EDB">
        <w:rPr>
          <w:rFonts w:ascii="Times New Roman" w:hAnsi="Times New Roman" w:cs="Times New Roman"/>
          <w:b/>
          <w:sz w:val="24"/>
          <w:szCs w:val="24"/>
          <w:lang w:val="ru-RU"/>
        </w:rPr>
        <w:t>Павло</w:t>
      </w:r>
      <w:proofErr w:type="spellEnd"/>
      <w:r w:rsidRPr="00664ED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Петренко</w:t>
      </w:r>
    </w:p>
    <w:p w:rsidR="00664EDB" w:rsidRPr="00664EDB" w:rsidRDefault="00664EDB" w:rsidP="006339CB">
      <w:pPr>
        <w:pBdr>
          <w:bottom w:val="single" w:sz="6" w:space="0" w:color="AAAAAA"/>
        </w:pBdr>
        <w:spacing w:after="120" w:line="264" w:lineRule="auto"/>
        <w:jc w:val="both"/>
        <w:outlineLvl w:val="1"/>
        <w:rPr>
          <w:rFonts w:ascii="Times New Roman" w:eastAsia="Times New Roman" w:hAnsi="Times New Roman" w:cs="Times New Roman"/>
          <w:b/>
          <w:kern w:val="36"/>
          <w:sz w:val="24"/>
          <w:szCs w:val="24"/>
          <w:lang w:val="en-US" w:eastAsia="uk-UA"/>
        </w:rPr>
      </w:pPr>
    </w:p>
    <w:p w:rsidR="00664EDB" w:rsidRPr="00664EDB" w:rsidRDefault="00664EDB" w:rsidP="00664EDB">
      <w:pPr>
        <w:pBdr>
          <w:bottom w:val="single" w:sz="6" w:space="0" w:color="AAAAAA"/>
        </w:pBdr>
        <w:tabs>
          <w:tab w:val="left" w:pos="2955"/>
        </w:tabs>
        <w:spacing w:after="120" w:line="264" w:lineRule="auto"/>
        <w:jc w:val="both"/>
        <w:outlineLvl w:val="1"/>
        <w:rPr>
          <w:rFonts w:ascii="Times New Roman" w:eastAsia="Times New Roman" w:hAnsi="Times New Roman" w:cs="Times New Roman"/>
          <w:b/>
          <w:kern w:val="36"/>
          <w:sz w:val="24"/>
          <w:szCs w:val="24"/>
          <w:lang w:val="en-US" w:eastAsia="uk-UA"/>
        </w:rPr>
      </w:pPr>
      <w:r w:rsidRPr="00664EDB">
        <w:rPr>
          <w:rFonts w:ascii="Times New Roman" w:eastAsia="Times New Roman" w:hAnsi="Times New Roman" w:cs="Times New Roman"/>
          <w:b/>
          <w:kern w:val="36"/>
          <w:sz w:val="24"/>
          <w:szCs w:val="24"/>
          <w:lang w:val="en-US" w:eastAsia="uk-UA"/>
        </w:rPr>
        <w:tab/>
      </w:r>
    </w:p>
    <w:p w:rsidR="00664EDB" w:rsidRPr="00664EDB" w:rsidRDefault="00664EDB" w:rsidP="00664EDB">
      <w:pPr>
        <w:pStyle w:val="docdata"/>
        <w:spacing w:before="0" w:beforeAutospacing="0" w:after="160" w:afterAutospacing="0" w:line="256" w:lineRule="auto"/>
        <w:jc w:val="both"/>
      </w:pPr>
      <w:r w:rsidRPr="00664EDB">
        <w:rPr>
          <w:b/>
          <w:bCs/>
          <w:color w:val="000000"/>
        </w:rPr>
        <w:t xml:space="preserve">Доброго дня, </w:t>
      </w:r>
      <w:proofErr w:type="gramStart"/>
      <w:r w:rsidRPr="00664EDB">
        <w:rPr>
          <w:b/>
          <w:bCs/>
          <w:color w:val="000000"/>
        </w:rPr>
        <w:t>пане</w:t>
      </w:r>
      <w:proofErr w:type="gramEnd"/>
      <w:r w:rsidRPr="00664EDB">
        <w:rPr>
          <w:b/>
          <w:bCs/>
          <w:color w:val="000000"/>
        </w:rPr>
        <w:t xml:space="preserve"> </w:t>
      </w:r>
      <w:proofErr w:type="spellStart"/>
      <w:r w:rsidRPr="00664EDB">
        <w:rPr>
          <w:b/>
          <w:bCs/>
          <w:color w:val="000000"/>
        </w:rPr>
        <w:t>Міністре</w:t>
      </w:r>
      <w:proofErr w:type="spellEnd"/>
      <w:r w:rsidRPr="00664EDB">
        <w:rPr>
          <w:b/>
          <w:bCs/>
          <w:color w:val="000000"/>
        </w:rPr>
        <w:t xml:space="preserve">! </w:t>
      </w:r>
      <w:proofErr w:type="spellStart"/>
      <w:r w:rsidRPr="00664EDB">
        <w:rPr>
          <w:b/>
          <w:bCs/>
          <w:color w:val="000000"/>
        </w:rPr>
        <w:t>Скажіть</w:t>
      </w:r>
      <w:proofErr w:type="spellEnd"/>
      <w:r w:rsidRPr="00664EDB">
        <w:rPr>
          <w:b/>
          <w:bCs/>
          <w:color w:val="000000"/>
        </w:rPr>
        <w:t xml:space="preserve">, </w:t>
      </w:r>
      <w:proofErr w:type="spellStart"/>
      <w:r w:rsidRPr="00664EDB">
        <w:rPr>
          <w:b/>
          <w:bCs/>
          <w:color w:val="000000"/>
        </w:rPr>
        <w:t>чи</w:t>
      </w:r>
      <w:proofErr w:type="spellEnd"/>
      <w:r w:rsidRPr="00664EDB">
        <w:rPr>
          <w:b/>
          <w:bCs/>
          <w:color w:val="000000"/>
        </w:rPr>
        <w:t xml:space="preserve"> </w:t>
      </w:r>
      <w:proofErr w:type="spellStart"/>
      <w:r w:rsidRPr="00664EDB">
        <w:rPr>
          <w:b/>
          <w:bCs/>
          <w:color w:val="000000"/>
        </w:rPr>
        <w:t>це</w:t>
      </w:r>
      <w:proofErr w:type="spellEnd"/>
      <w:r w:rsidRPr="00664EDB">
        <w:rPr>
          <w:b/>
          <w:bCs/>
          <w:color w:val="000000"/>
        </w:rPr>
        <w:t xml:space="preserve"> правда, </w:t>
      </w:r>
      <w:proofErr w:type="spellStart"/>
      <w:r w:rsidRPr="00664EDB">
        <w:rPr>
          <w:b/>
          <w:bCs/>
          <w:color w:val="000000"/>
        </w:rPr>
        <w:t>що</w:t>
      </w:r>
      <w:proofErr w:type="spellEnd"/>
      <w:r w:rsidRPr="00664EDB">
        <w:rPr>
          <w:b/>
          <w:bCs/>
          <w:color w:val="000000"/>
        </w:rPr>
        <w:t xml:space="preserve"> </w:t>
      </w:r>
      <w:proofErr w:type="spellStart"/>
      <w:r w:rsidRPr="00664EDB">
        <w:rPr>
          <w:b/>
          <w:bCs/>
          <w:color w:val="000000"/>
        </w:rPr>
        <w:t>з</w:t>
      </w:r>
      <w:proofErr w:type="spellEnd"/>
      <w:r w:rsidRPr="00664EDB">
        <w:rPr>
          <w:b/>
          <w:bCs/>
          <w:color w:val="000000"/>
        </w:rPr>
        <w:t xml:space="preserve"> 1 </w:t>
      </w:r>
      <w:proofErr w:type="spellStart"/>
      <w:r w:rsidRPr="00664EDB">
        <w:rPr>
          <w:b/>
          <w:bCs/>
          <w:color w:val="000000"/>
        </w:rPr>
        <w:t>грудня</w:t>
      </w:r>
      <w:proofErr w:type="spellEnd"/>
      <w:r w:rsidRPr="00664EDB">
        <w:rPr>
          <w:b/>
          <w:bCs/>
          <w:color w:val="000000"/>
        </w:rPr>
        <w:t xml:space="preserve"> </w:t>
      </w:r>
      <w:proofErr w:type="spellStart"/>
      <w:r w:rsidRPr="00664EDB">
        <w:rPr>
          <w:b/>
          <w:bCs/>
          <w:color w:val="000000"/>
        </w:rPr>
        <w:t>розмі</w:t>
      </w:r>
      <w:proofErr w:type="gramStart"/>
      <w:r w:rsidRPr="00664EDB">
        <w:rPr>
          <w:b/>
          <w:bCs/>
          <w:color w:val="000000"/>
        </w:rPr>
        <w:t>р</w:t>
      </w:r>
      <w:proofErr w:type="spellEnd"/>
      <w:proofErr w:type="gramEnd"/>
      <w:r w:rsidRPr="00664EDB">
        <w:rPr>
          <w:b/>
          <w:bCs/>
          <w:color w:val="000000"/>
        </w:rPr>
        <w:t xml:space="preserve"> </w:t>
      </w:r>
      <w:proofErr w:type="spellStart"/>
      <w:r w:rsidRPr="00664EDB">
        <w:rPr>
          <w:b/>
          <w:bCs/>
          <w:color w:val="000000"/>
        </w:rPr>
        <w:t>аліментів</w:t>
      </w:r>
      <w:proofErr w:type="spellEnd"/>
      <w:r w:rsidRPr="00664EDB">
        <w:rPr>
          <w:b/>
          <w:bCs/>
          <w:color w:val="000000"/>
        </w:rPr>
        <w:t xml:space="preserve"> </w:t>
      </w:r>
      <w:proofErr w:type="spellStart"/>
      <w:r w:rsidRPr="00664EDB">
        <w:rPr>
          <w:b/>
          <w:bCs/>
          <w:color w:val="000000"/>
        </w:rPr>
        <w:t>збільшиться</w:t>
      </w:r>
      <w:proofErr w:type="spellEnd"/>
      <w:r w:rsidRPr="00664EDB">
        <w:rPr>
          <w:b/>
          <w:bCs/>
          <w:color w:val="000000"/>
        </w:rPr>
        <w:t>?</w:t>
      </w:r>
    </w:p>
    <w:p w:rsidR="00664EDB" w:rsidRPr="00664EDB" w:rsidRDefault="00664EDB" w:rsidP="00664EDB">
      <w:pPr>
        <w:pStyle w:val="a4"/>
        <w:spacing w:before="0" w:beforeAutospacing="0" w:after="160" w:afterAutospacing="0" w:line="256" w:lineRule="auto"/>
        <w:jc w:val="right"/>
      </w:pPr>
      <w:r w:rsidRPr="00664EDB">
        <w:rPr>
          <w:b/>
          <w:bCs/>
          <w:color w:val="000000"/>
        </w:rPr>
        <w:t>Соня Гук</w:t>
      </w:r>
      <w:r w:rsidRPr="00664EDB">
        <w:t xml:space="preserve"> </w:t>
      </w:r>
    </w:p>
    <w:p w:rsidR="00664EDB" w:rsidRPr="00664EDB" w:rsidRDefault="00664EDB" w:rsidP="00664EDB">
      <w:pPr>
        <w:pStyle w:val="a4"/>
        <w:spacing w:before="0" w:beforeAutospacing="0" w:after="160" w:afterAutospacing="0" w:line="256" w:lineRule="auto"/>
      </w:pPr>
      <w:r>
        <w:rPr>
          <w:color w:val="000000"/>
          <w:lang w:val="uk-UA"/>
        </w:rPr>
        <w:t xml:space="preserve"> </w:t>
      </w:r>
      <w:r w:rsidRPr="00664EDB">
        <w:rPr>
          <w:color w:val="000000"/>
        </w:rPr>
        <w:t xml:space="preserve">Хочу </w:t>
      </w:r>
      <w:proofErr w:type="spellStart"/>
      <w:r w:rsidRPr="00664EDB">
        <w:rPr>
          <w:color w:val="000000"/>
        </w:rPr>
        <w:t>поінформувати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шановну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читачку</w:t>
      </w:r>
      <w:proofErr w:type="spellEnd"/>
      <w:r w:rsidRPr="00664EDB">
        <w:rPr>
          <w:color w:val="000000"/>
        </w:rPr>
        <w:t xml:space="preserve">, </w:t>
      </w:r>
      <w:proofErr w:type="spellStart"/>
      <w:r w:rsidRPr="00664EDB">
        <w:rPr>
          <w:color w:val="000000"/>
        </w:rPr>
        <w:t>що</w:t>
      </w:r>
      <w:proofErr w:type="spellEnd"/>
      <w:r w:rsidRPr="00664EDB">
        <w:rPr>
          <w:color w:val="000000"/>
        </w:rPr>
        <w:t xml:space="preserve"> на початку </w:t>
      </w:r>
      <w:proofErr w:type="spellStart"/>
      <w:r w:rsidRPr="00664EDB">
        <w:rPr>
          <w:color w:val="000000"/>
        </w:rPr>
        <w:t>липня</w:t>
      </w:r>
      <w:proofErr w:type="spellEnd"/>
      <w:r w:rsidRPr="00664EDB">
        <w:rPr>
          <w:color w:val="000000"/>
        </w:rPr>
        <w:t xml:space="preserve"> ми </w:t>
      </w:r>
      <w:proofErr w:type="spellStart"/>
      <w:r w:rsidRPr="00664EDB">
        <w:rPr>
          <w:color w:val="000000"/>
        </w:rPr>
        <w:t>домоглися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прийняття</w:t>
      </w:r>
      <w:proofErr w:type="spellEnd"/>
      <w:r w:rsidRPr="00664EDB">
        <w:rPr>
          <w:color w:val="000000"/>
        </w:rPr>
        <w:t xml:space="preserve"> другого пакету </w:t>
      </w:r>
      <w:proofErr w:type="spellStart"/>
      <w:r w:rsidRPr="00664EDB">
        <w:rPr>
          <w:color w:val="000000"/>
        </w:rPr>
        <w:t>законів</w:t>
      </w:r>
      <w:proofErr w:type="spellEnd"/>
      <w:r w:rsidRPr="00664EDB">
        <w:rPr>
          <w:color w:val="000000"/>
        </w:rPr>
        <w:t xml:space="preserve"> у рамках проекту Уряду та </w:t>
      </w:r>
      <w:proofErr w:type="spellStart"/>
      <w:r w:rsidRPr="00664EDB">
        <w:rPr>
          <w:color w:val="000000"/>
        </w:rPr>
        <w:t>Мін’юсту</w:t>
      </w:r>
      <w:proofErr w:type="spellEnd"/>
      <w:r w:rsidRPr="00664EDB">
        <w:rPr>
          <w:color w:val="000000"/>
        </w:rPr>
        <w:t xml:space="preserve"> #</w:t>
      </w:r>
      <w:proofErr w:type="spellStart"/>
      <w:r w:rsidRPr="00664EDB">
        <w:rPr>
          <w:color w:val="000000"/>
        </w:rPr>
        <w:t>ЧужихДітейНеБува</w:t>
      </w:r>
      <w:proofErr w:type="gramStart"/>
      <w:r w:rsidRPr="00664EDB">
        <w:rPr>
          <w:color w:val="000000"/>
        </w:rPr>
        <w:t>є</w:t>
      </w:r>
      <w:proofErr w:type="spellEnd"/>
      <w:r w:rsidRPr="00664EDB">
        <w:rPr>
          <w:color w:val="000000"/>
        </w:rPr>
        <w:t>.</w:t>
      </w:r>
      <w:proofErr w:type="gram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Новації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цих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законів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покликані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захистити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економічні</w:t>
      </w:r>
      <w:proofErr w:type="spellEnd"/>
      <w:r w:rsidRPr="00664EDB">
        <w:rPr>
          <w:color w:val="000000"/>
        </w:rPr>
        <w:t xml:space="preserve"> права </w:t>
      </w:r>
      <w:proofErr w:type="spellStart"/>
      <w:r w:rsidRPr="00664EDB">
        <w:rPr>
          <w:color w:val="000000"/>
        </w:rPr>
        <w:t>найменших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українців</w:t>
      </w:r>
      <w:proofErr w:type="spellEnd"/>
      <w:r w:rsidRPr="00664EDB">
        <w:rPr>
          <w:color w:val="000000"/>
        </w:rPr>
        <w:t xml:space="preserve"> та </w:t>
      </w:r>
      <w:proofErr w:type="spellStart"/>
      <w:r w:rsidRPr="00664EDB">
        <w:rPr>
          <w:color w:val="000000"/>
        </w:rPr>
        <w:t>убезпечити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їх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від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можливого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економічного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насильства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з</w:t>
      </w:r>
      <w:proofErr w:type="spellEnd"/>
      <w:r w:rsidRPr="00664EDB">
        <w:rPr>
          <w:color w:val="000000"/>
        </w:rPr>
        <w:t xml:space="preserve"> боку </w:t>
      </w:r>
      <w:proofErr w:type="spellStart"/>
      <w:r w:rsidRPr="00664EDB">
        <w:rPr>
          <w:color w:val="000000"/>
        </w:rPr>
        <w:t>дорослих</w:t>
      </w:r>
      <w:proofErr w:type="spellEnd"/>
      <w:r w:rsidRPr="00664EDB">
        <w:rPr>
          <w:color w:val="000000"/>
        </w:rPr>
        <w:t>. </w:t>
      </w:r>
      <w:r>
        <w:rPr>
          <w:lang w:val="uk-UA"/>
        </w:rPr>
        <w:t xml:space="preserve"> </w:t>
      </w:r>
      <w:proofErr w:type="spellStart"/>
      <w:r w:rsidRPr="00664EDB">
        <w:rPr>
          <w:color w:val="000000"/>
        </w:rPr>
        <w:t>Серед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іншого</w:t>
      </w:r>
      <w:proofErr w:type="spellEnd"/>
      <w:r w:rsidRPr="00664EDB">
        <w:rPr>
          <w:color w:val="000000"/>
        </w:rPr>
        <w:t xml:space="preserve"> ми прописали </w:t>
      </w:r>
      <w:proofErr w:type="spellStart"/>
      <w:r w:rsidRPr="00664EDB">
        <w:rPr>
          <w:color w:val="000000"/>
        </w:rPr>
        <w:t>й</w:t>
      </w:r>
      <w:proofErr w:type="spellEnd"/>
      <w:r w:rsidRPr="00664EDB">
        <w:rPr>
          <w:color w:val="000000"/>
        </w:rPr>
        <w:t xml:space="preserve"> норму, яка </w:t>
      </w:r>
      <w:proofErr w:type="spellStart"/>
      <w:r w:rsidRPr="00664EDB">
        <w:rPr>
          <w:color w:val="000000"/>
        </w:rPr>
        <w:t>стосується</w:t>
      </w:r>
      <w:proofErr w:type="spellEnd"/>
      <w:r w:rsidRPr="00664EDB">
        <w:rPr>
          <w:color w:val="000000"/>
        </w:rPr>
        <w:t xml:space="preserve"> </w:t>
      </w:r>
      <w:proofErr w:type="spellStart"/>
      <w:proofErr w:type="gramStart"/>
      <w:r w:rsidRPr="00664EDB">
        <w:rPr>
          <w:color w:val="000000"/>
        </w:rPr>
        <w:t>п</w:t>
      </w:r>
      <w:proofErr w:type="gramEnd"/>
      <w:r w:rsidRPr="00664EDB">
        <w:rPr>
          <w:color w:val="000000"/>
        </w:rPr>
        <w:t>ідвищення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мінімального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розміру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аліментів</w:t>
      </w:r>
      <w:proofErr w:type="spellEnd"/>
      <w:r w:rsidRPr="00664EDB">
        <w:rPr>
          <w:color w:val="000000"/>
        </w:rPr>
        <w:t xml:space="preserve"> на одну </w:t>
      </w:r>
      <w:proofErr w:type="spellStart"/>
      <w:r w:rsidRPr="00664EDB">
        <w:rPr>
          <w:color w:val="000000"/>
        </w:rPr>
        <w:t>дитину</w:t>
      </w:r>
      <w:proofErr w:type="spellEnd"/>
      <w:r w:rsidRPr="00664EDB">
        <w:rPr>
          <w:color w:val="000000"/>
        </w:rPr>
        <w:t xml:space="preserve">. </w:t>
      </w:r>
      <w:proofErr w:type="spellStart"/>
      <w:r w:rsidRPr="00664EDB">
        <w:rPr>
          <w:color w:val="000000"/>
        </w:rPr>
        <w:t>Ця</w:t>
      </w:r>
      <w:proofErr w:type="spellEnd"/>
      <w:r w:rsidRPr="00664EDB">
        <w:rPr>
          <w:color w:val="000000"/>
        </w:rPr>
        <w:t xml:space="preserve"> норма, як </w:t>
      </w:r>
      <w:proofErr w:type="spellStart"/>
      <w:r w:rsidRPr="00664EDB">
        <w:rPr>
          <w:color w:val="000000"/>
        </w:rPr>
        <w:t>й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інші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положення</w:t>
      </w:r>
      <w:proofErr w:type="spellEnd"/>
      <w:r w:rsidRPr="00664EDB">
        <w:rPr>
          <w:color w:val="000000"/>
        </w:rPr>
        <w:t xml:space="preserve"> пакету </w:t>
      </w:r>
      <w:proofErr w:type="spellStart"/>
      <w:r w:rsidRPr="00664EDB">
        <w:rPr>
          <w:color w:val="000000"/>
        </w:rPr>
        <w:t>законів</w:t>
      </w:r>
      <w:proofErr w:type="spellEnd"/>
      <w:r w:rsidRPr="00664EDB">
        <w:rPr>
          <w:color w:val="000000"/>
        </w:rPr>
        <w:t xml:space="preserve">, почала </w:t>
      </w:r>
      <w:proofErr w:type="spellStart"/>
      <w:r w:rsidRPr="00664EDB">
        <w:rPr>
          <w:color w:val="000000"/>
        </w:rPr>
        <w:t>діяти</w:t>
      </w:r>
      <w:proofErr w:type="spellEnd"/>
      <w:r w:rsidRPr="00664EDB">
        <w:rPr>
          <w:color w:val="000000"/>
        </w:rPr>
        <w:t xml:space="preserve"> 28 </w:t>
      </w:r>
      <w:proofErr w:type="spellStart"/>
      <w:r w:rsidRPr="00664EDB">
        <w:rPr>
          <w:color w:val="000000"/>
        </w:rPr>
        <w:t>серпня</w:t>
      </w:r>
      <w:proofErr w:type="spellEnd"/>
      <w:r w:rsidRPr="00664EDB">
        <w:rPr>
          <w:color w:val="000000"/>
        </w:rPr>
        <w:t>.</w:t>
      </w:r>
    </w:p>
    <w:p w:rsidR="00664EDB" w:rsidRPr="00664EDB" w:rsidRDefault="00664EDB" w:rsidP="00664EDB">
      <w:pPr>
        <w:pStyle w:val="a4"/>
        <w:spacing w:before="0" w:beforeAutospacing="0" w:after="160" w:afterAutospacing="0" w:line="256" w:lineRule="auto"/>
        <w:jc w:val="both"/>
      </w:pPr>
      <w:proofErr w:type="spellStart"/>
      <w:r w:rsidRPr="00664EDB">
        <w:rPr>
          <w:b/>
          <w:bCs/>
          <w:i/>
          <w:iCs/>
          <w:color w:val="000000"/>
        </w:rPr>
        <w:t>Який</w:t>
      </w:r>
      <w:proofErr w:type="spellEnd"/>
      <w:r w:rsidRPr="00664EDB">
        <w:rPr>
          <w:b/>
          <w:bCs/>
          <w:i/>
          <w:iCs/>
          <w:color w:val="000000"/>
        </w:rPr>
        <w:t xml:space="preserve"> </w:t>
      </w:r>
      <w:proofErr w:type="spellStart"/>
      <w:r w:rsidRPr="00664EDB">
        <w:rPr>
          <w:b/>
          <w:bCs/>
          <w:i/>
          <w:iCs/>
          <w:color w:val="000000"/>
        </w:rPr>
        <w:t>розмі</w:t>
      </w:r>
      <w:proofErr w:type="gramStart"/>
      <w:r w:rsidRPr="00664EDB">
        <w:rPr>
          <w:b/>
          <w:bCs/>
          <w:i/>
          <w:iCs/>
          <w:color w:val="000000"/>
        </w:rPr>
        <w:t>р</w:t>
      </w:r>
      <w:proofErr w:type="spellEnd"/>
      <w:proofErr w:type="gramEnd"/>
      <w:r w:rsidRPr="00664EDB">
        <w:rPr>
          <w:b/>
          <w:bCs/>
          <w:i/>
          <w:iCs/>
          <w:color w:val="000000"/>
        </w:rPr>
        <w:t xml:space="preserve"> </w:t>
      </w:r>
      <w:proofErr w:type="spellStart"/>
      <w:r w:rsidRPr="00664EDB">
        <w:rPr>
          <w:b/>
          <w:bCs/>
          <w:i/>
          <w:iCs/>
          <w:color w:val="000000"/>
        </w:rPr>
        <w:t>аліментів</w:t>
      </w:r>
      <w:proofErr w:type="spellEnd"/>
      <w:r w:rsidRPr="00664EDB">
        <w:rPr>
          <w:b/>
          <w:bCs/>
          <w:i/>
          <w:iCs/>
          <w:color w:val="000000"/>
        </w:rPr>
        <w:t xml:space="preserve"> </w:t>
      </w:r>
      <w:proofErr w:type="spellStart"/>
      <w:r w:rsidRPr="00664EDB">
        <w:rPr>
          <w:b/>
          <w:bCs/>
          <w:i/>
          <w:iCs/>
          <w:color w:val="000000"/>
        </w:rPr>
        <w:t>запроваджується</w:t>
      </w:r>
      <w:proofErr w:type="spellEnd"/>
      <w:r w:rsidRPr="00664EDB">
        <w:rPr>
          <w:b/>
          <w:bCs/>
          <w:i/>
          <w:iCs/>
          <w:color w:val="000000"/>
        </w:rPr>
        <w:t xml:space="preserve"> </w:t>
      </w:r>
      <w:proofErr w:type="spellStart"/>
      <w:r w:rsidRPr="00664EDB">
        <w:rPr>
          <w:b/>
          <w:bCs/>
          <w:i/>
          <w:iCs/>
          <w:color w:val="000000"/>
        </w:rPr>
        <w:t>цим</w:t>
      </w:r>
      <w:proofErr w:type="spellEnd"/>
      <w:r w:rsidRPr="00664EDB">
        <w:rPr>
          <w:b/>
          <w:bCs/>
          <w:i/>
          <w:iCs/>
          <w:color w:val="000000"/>
        </w:rPr>
        <w:t xml:space="preserve"> Законом?</w:t>
      </w:r>
    </w:p>
    <w:p w:rsidR="00664EDB" w:rsidRPr="00664EDB" w:rsidRDefault="00664EDB" w:rsidP="00664EDB">
      <w:pPr>
        <w:pStyle w:val="a4"/>
        <w:spacing w:before="0" w:beforeAutospacing="0" w:after="160" w:afterAutospacing="0" w:line="256" w:lineRule="auto"/>
        <w:jc w:val="both"/>
      </w:pPr>
      <w:proofErr w:type="spellStart"/>
      <w:r w:rsidRPr="00664EDB">
        <w:rPr>
          <w:color w:val="000000"/>
        </w:rPr>
        <w:t>Відповідно</w:t>
      </w:r>
      <w:proofErr w:type="spellEnd"/>
      <w:r w:rsidRPr="00664EDB">
        <w:rPr>
          <w:color w:val="000000"/>
        </w:rPr>
        <w:t xml:space="preserve"> до </w:t>
      </w:r>
      <w:proofErr w:type="spellStart"/>
      <w:r w:rsidRPr="00664EDB">
        <w:rPr>
          <w:color w:val="000000"/>
        </w:rPr>
        <w:t>прийнятих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змін</w:t>
      </w:r>
      <w:proofErr w:type="spellEnd"/>
      <w:r w:rsidRPr="00664EDB">
        <w:rPr>
          <w:color w:val="000000"/>
        </w:rPr>
        <w:t xml:space="preserve">, </w:t>
      </w:r>
      <w:proofErr w:type="spellStart"/>
      <w:r w:rsidRPr="00664EDB">
        <w:rPr>
          <w:color w:val="000000"/>
        </w:rPr>
        <w:t>мінімальний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гарантований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розмі</w:t>
      </w:r>
      <w:proofErr w:type="gramStart"/>
      <w:r w:rsidRPr="00664EDB">
        <w:rPr>
          <w:color w:val="000000"/>
        </w:rPr>
        <w:t>р</w:t>
      </w:r>
      <w:proofErr w:type="spellEnd"/>
      <w:proofErr w:type="gram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аліментів</w:t>
      </w:r>
      <w:proofErr w:type="spellEnd"/>
      <w:r w:rsidRPr="00664EDB">
        <w:rPr>
          <w:color w:val="000000"/>
        </w:rPr>
        <w:t xml:space="preserve"> на одну </w:t>
      </w:r>
      <w:proofErr w:type="spellStart"/>
      <w:r w:rsidRPr="00664EDB">
        <w:rPr>
          <w:color w:val="000000"/>
        </w:rPr>
        <w:t>дитину</w:t>
      </w:r>
      <w:proofErr w:type="spellEnd"/>
      <w:r w:rsidRPr="00664EDB">
        <w:rPr>
          <w:color w:val="000000"/>
        </w:rPr>
        <w:t xml:space="preserve"> не </w:t>
      </w:r>
      <w:proofErr w:type="spellStart"/>
      <w:r w:rsidRPr="00664EDB">
        <w:rPr>
          <w:color w:val="000000"/>
        </w:rPr>
        <w:t>може</w:t>
      </w:r>
      <w:proofErr w:type="spellEnd"/>
      <w:r w:rsidRPr="00664EDB">
        <w:rPr>
          <w:color w:val="000000"/>
        </w:rPr>
        <w:t xml:space="preserve"> бути </w:t>
      </w:r>
      <w:proofErr w:type="spellStart"/>
      <w:r w:rsidRPr="00664EDB">
        <w:rPr>
          <w:color w:val="000000"/>
        </w:rPr>
        <w:t>меншим</w:t>
      </w:r>
      <w:proofErr w:type="spellEnd"/>
      <w:r w:rsidRPr="00664EDB">
        <w:rPr>
          <w:color w:val="000000"/>
        </w:rPr>
        <w:t xml:space="preserve">, </w:t>
      </w:r>
      <w:proofErr w:type="spellStart"/>
      <w:r w:rsidRPr="00664EDB">
        <w:rPr>
          <w:color w:val="000000"/>
        </w:rPr>
        <w:t>ніж</w:t>
      </w:r>
      <w:proofErr w:type="spellEnd"/>
      <w:r w:rsidRPr="00664EDB">
        <w:rPr>
          <w:color w:val="000000"/>
        </w:rPr>
        <w:t xml:space="preserve"> 50% </w:t>
      </w:r>
      <w:proofErr w:type="spellStart"/>
      <w:r w:rsidRPr="00664EDB">
        <w:rPr>
          <w:color w:val="000000"/>
        </w:rPr>
        <w:t>прожиткового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мінімуму</w:t>
      </w:r>
      <w:proofErr w:type="spellEnd"/>
      <w:r w:rsidRPr="00664EDB">
        <w:rPr>
          <w:color w:val="000000"/>
        </w:rPr>
        <w:t xml:space="preserve"> для </w:t>
      </w:r>
      <w:proofErr w:type="spellStart"/>
      <w:r w:rsidRPr="00664EDB">
        <w:rPr>
          <w:color w:val="000000"/>
        </w:rPr>
        <w:t>дитини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відповідного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віку</w:t>
      </w:r>
      <w:proofErr w:type="spellEnd"/>
      <w:r w:rsidRPr="00664EDB">
        <w:rPr>
          <w:color w:val="000000"/>
        </w:rPr>
        <w:t xml:space="preserve">. </w:t>
      </w:r>
      <w:proofErr w:type="spellStart"/>
      <w:r w:rsidRPr="00664EDB">
        <w:rPr>
          <w:color w:val="000000"/>
        </w:rPr>
        <w:t>Однак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ця</w:t>
      </w:r>
      <w:proofErr w:type="spellEnd"/>
      <w:r w:rsidRPr="00664EDB">
        <w:rPr>
          <w:color w:val="000000"/>
        </w:rPr>
        <w:t xml:space="preserve"> сума </w:t>
      </w:r>
      <w:proofErr w:type="spellStart"/>
      <w:r w:rsidRPr="00664EDB">
        <w:rPr>
          <w:color w:val="000000"/>
        </w:rPr>
        <w:t>може</w:t>
      </w:r>
      <w:proofErr w:type="spellEnd"/>
      <w:r w:rsidRPr="00664EDB">
        <w:rPr>
          <w:color w:val="000000"/>
        </w:rPr>
        <w:t xml:space="preserve"> бути </w:t>
      </w:r>
      <w:proofErr w:type="spellStart"/>
      <w:r w:rsidRPr="00664EDB">
        <w:rPr>
          <w:color w:val="000000"/>
        </w:rPr>
        <w:t>присуджена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лише</w:t>
      </w:r>
      <w:proofErr w:type="spellEnd"/>
      <w:r w:rsidRPr="00664EDB">
        <w:rPr>
          <w:color w:val="000000"/>
        </w:rPr>
        <w:t xml:space="preserve"> в тому </w:t>
      </w:r>
      <w:proofErr w:type="spellStart"/>
      <w:r w:rsidRPr="00664EDB">
        <w:rPr>
          <w:color w:val="000000"/>
        </w:rPr>
        <w:t>випадку</w:t>
      </w:r>
      <w:proofErr w:type="spellEnd"/>
      <w:r w:rsidRPr="00664EDB">
        <w:rPr>
          <w:color w:val="000000"/>
        </w:rPr>
        <w:t xml:space="preserve">, коли </w:t>
      </w:r>
      <w:proofErr w:type="gramStart"/>
      <w:r w:rsidRPr="00664EDB">
        <w:rPr>
          <w:color w:val="000000"/>
        </w:rPr>
        <w:t>у</w:t>
      </w:r>
      <w:proofErr w:type="gramEnd"/>
      <w:r w:rsidRPr="00664EDB">
        <w:rPr>
          <w:color w:val="000000"/>
        </w:rPr>
        <w:t xml:space="preserve"> батька </w:t>
      </w:r>
      <w:proofErr w:type="spellStart"/>
      <w:r w:rsidRPr="00664EDB">
        <w:rPr>
          <w:color w:val="000000"/>
        </w:rPr>
        <w:t>чи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матері</w:t>
      </w:r>
      <w:proofErr w:type="spellEnd"/>
      <w:r w:rsidRPr="00664EDB">
        <w:rPr>
          <w:color w:val="000000"/>
        </w:rPr>
        <w:t xml:space="preserve">, </w:t>
      </w:r>
      <w:proofErr w:type="spellStart"/>
      <w:r w:rsidRPr="00664EDB">
        <w:rPr>
          <w:color w:val="000000"/>
        </w:rPr>
        <w:t>які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проживають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окремо</w:t>
      </w:r>
      <w:proofErr w:type="spellEnd"/>
      <w:r w:rsidRPr="00664EDB">
        <w:rPr>
          <w:color w:val="000000"/>
        </w:rPr>
        <w:t xml:space="preserve">, не </w:t>
      </w:r>
      <w:proofErr w:type="spellStart"/>
      <w:r w:rsidRPr="00664EDB">
        <w:rPr>
          <w:color w:val="000000"/>
        </w:rPr>
        <w:t>вистачає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коштів</w:t>
      </w:r>
      <w:proofErr w:type="spellEnd"/>
      <w:r w:rsidRPr="00664EDB">
        <w:rPr>
          <w:color w:val="000000"/>
        </w:rPr>
        <w:t xml:space="preserve"> для того, </w:t>
      </w:r>
      <w:proofErr w:type="spellStart"/>
      <w:r w:rsidRPr="00664EDB">
        <w:rPr>
          <w:color w:val="000000"/>
        </w:rPr>
        <w:t>щоб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платити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більші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аліменти</w:t>
      </w:r>
      <w:proofErr w:type="spellEnd"/>
      <w:r w:rsidRPr="00664EDB">
        <w:rPr>
          <w:color w:val="000000"/>
        </w:rPr>
        <w:t>.</w:t>
      </w:r>
    </w:p>
    <w:p w:rsidR="00664EDB" w:rsidRPr="00664EDB" w:rsidRDefault="00664EDB" w:rsidP="00664EDB">
      <w:pPr>
        <w:pStyle w:val="a4"/>
        <w:spacing w:before="0" w:beforeAutospacing="0" w:after="160" w:afterAutospacing="0" w:line="256" w:lineRule="auto"/>
        <w:jc w:val="both"/>
      </w:pPr>
      <w:proofErr w:type="spellStart"/>
      <w:r w:rsidRPr="00664EDB">
        <w:rPr>
          <w:color w:val="000000"/>
        </w:rPr>
        <w:t>Натомість</w:t>
      </w:r>
      <w:proofErr w:type="spellEnd"/>
      <w:r w:rsidRPr="00664EDB">
        <w:rPr>
          <w:color w:val="000000"/>
        </w:rPr>
        <w:t xml:space="preserve">, </w:t>
      </w:r>
      <w:proofErr w:type="spellStart"/>
      <w:r w:rsidRPr="00664EDB">
        <w:rPr>
          <w:color w:val="000000"/>
        </w:rPr>
        <w:t>мінімальний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рекомендований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розмі</w:t>
      </w:r>
      <w:proofErr w:type="gramStart"/>
      <w:r w:rsidRPr="00664EDB">
        <w:rPr>
          <w:color w:val="000000"/>
        </w:rPr>
        <w:t>р</w:t>
      </w:r>
      <w:proofErr w:type="spellEnd"/>
      <w:proofErr w:type="gram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аліментів</w:t>
      </w:r>
      <w:proofErr w:type="spellEnd"/>
      <w:r w:rsidRPr="00664EDB">
        <w:rPr>
          <w:color w:val="000000"/>
        </w:rPr>
        <w:t xml:space="preserve"> на одну </w:t>
      </w:r>
      <w:proofErr w:type="spellStart"/>
      <w:r w:rsidRPr="00664EDB">
        <w:rPr>
          <w:color w:val="000000"/>
        </w:rPr>
        <w:t>дитину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прирівнюється</w:t>
      </w:r>
      <w:proofErr w:type="spellEnd"/>
      <w:r w:rsidRPr="00664EDB">
        <w:rPr>
          <w:color w:val="000000"/>
        </w:rPr>
        <w:t xml:space="preserve"> до </w:t>
      </w:r>
      <w:proofErr w:type="spellStart"/>
      <w:r w:rsidRPr="00664EDB">
        <w:rPr>
          <w:color w:val="000000"/>
        </w:rPr>
        <w:t>прожиткового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мінімуму</w:t>
      </w:r>
      <w:proofErr w:type="spellEnd"/>
      <w:r w:rsidRPr="00664EDB">
        <w:rPr>
          <w:color w:val="000000"/>
        </w:rPr>
        <w:t xml:space="preserve"> для </w:t>
      </w:r>
      <w:proofErr w:type="spellStart"/>
      <w:r w:rsidRPr="00664EDB">
        <w:rPr>
          <w:color w:val="000000"/>
        </w:rPr>
        <w:t>дитини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відповідного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віку</w:t>
      </w:r>
      <w:proofErr w:type="spellEnd"/>
      <w:r w:rsidRPr="00664EDB">
        <w:rPr>
          <w:color w:val="000000"/>
        </w:rPr>
        <w:t xml:space="preserve">. </w:t>
      </w:r>
      <w:proofErr w:type="gramStart"/>
      <w:r w:rsidRPr="00664EDB">
        <w:rPr>
          <w:color w:val="000000"/>
        </w:rPr>
        <w:t>З</w:t>
      </w:r>
      <w:proofErr w:type="gramEnd"/>
      <w:r w:rsidRPr="00664EDB">
        <w:rPr>
          <w:color w:val="000000"/>
        </w:rPr>
        <w:t xml:space="preserve"> 28 </w:t>
      </w:r>
      <w:proofErr w:type="spellStart"/>
      <w:r w:rsidRPr="00664EDB">
        <w:rPr>
          <w:color w:val="000000"/>
        </w:rPr>
        <w:t>серпня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це</w:t>
      </w:r>
      <w:proofErr w:type="spellEnd"/>
      <w:r w:rsidRPr="00664EDB">
        <w:rPr>
          <w:color w:val="000000"/>
        </w:rPr>
        <w:t xml:space="preserve"> стало:1559 </w:t>
      </w:r>
      <w:proofErr w:type="spellStart"/>
      <w:r w:rsidRPr="00664EDB">
        <w:rPr>
          <w:color w:val="000000"/>
        </w:rPr>
        <w:t>грн</w:t>
      </w:r>
      <w:proofErr w:type="spellEnd"/>
      <w:r w:rsidRPr="00664EDB">
        <w:rPr>
          <w:color w:val="000000"/>
        </w:rPr>
        <w:t xml:space="preserve"> для </w:t>
      </w:r>
      <w:proofErr w:type="spellStart"/>
      <w:r w:rsidRPr="00664EDB">
        <w:rPr>
          <w:color w:val="000000"/>
        </w:rPr>
        <w:t>дитини</w:t>
      </w:r>
      <w:proofErr w:type="spellEnd"/>
      <w:r w:rsidRPr="00664EDB">
        <w:rPr>
          <w:color w:val="000000"/>
        </w:rPr>
        <w:t xml:space="preserve"> до 6 </w:t>
      </w:r>
      <w:proofErr w:type="spellStart"/>
      <w:r w:rsidRPr="00664EDB">
        <w:rPr>
          <w:color w:val="000000"/>
        </w:rPr>
        <w:t>років</w:t>
      </w:r>
      <w:proofErr w:type="spellEnd"/>
      <w:r w:rsidRPr="00664EDB">
        <w:rPr>
          <w:color w:val="000000"/>
          <w:lang w:val="uk-UA"/>
        </w:rPr>
        <w:t>;</w:t>
      </w:r>
      <w:r w:rsidRPr="00664EDB">
        <w:rPr>
          <w:lang w:val="uk-UA"/>
        </w:rPr>
        <w:t xml:space="preserve"> </w:t>
      </w:r>
      <w:r w:rsidRPr="00664EDB">
        <w:rPr>
          <w:color w:val="000000"/>
        </w:rPr>
        <w:t xml:space="preserve">1944 </w:t>
      </w:r>
      <w:proofErr w:type="spellStart"/>
      <w:r w:rsidRPr="00664EDB">
        <w:rPr>
          <w:color w:val="000000"/>
        </w:rPr>
        <w:t>грн</w:t>
      </w:r>
      <w:proofErr w:type="spellEnd"/>
      <w:r w:rsidRPr="00664EDB">
        <w:rPr>
          <w:color w:val="000000"/>
        </w:rPr>
        <w:t xml:space="preserve"> для </w:t>
      </w:r>
      <w:proofErr w:type="spellStart"/>
      <w:r w:rsidRPr="00664EDB">
        <w:rPr>
          <w:color w:val="000000"/>
        </w:rPr>
        <w:t>дітей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від</w:t>
      </w:r>
      <w:proofErr w:type="spellEnd"/>
      <w:r w:rsidRPr="00664EDB">
        <w:rPr>
          <w:color w:val="000000"/>
        </w:rPr>
        <w:t xml:space="preserve"> 6 до 18 </w:t>
      </w:r>
      <w:proofErr w:type="spellStart"/>
      <w:r w:rsidRPr="00664EDB">
        <w:rPr>
          <w:color w:val="000000"/>
        </w:rPr>
        <w:t>років</w:t>
      </w:r>
      <w:proofErr w:type="spellEnd"/>
      <w:r w:rsidRPr="00664EDB">
        <w:rPr>
          <w:color w:val="000000"/>
          <w:lang w:val="uk-UA"/>
        </w:rPr>
        <w:t>.</w:t>
      </w:r>
      <w:r w:rsidRPr="00664EDB">
        <w:rPr>
          <w:lang w:val="uk-UA"/>
        </w:rPr>
        <w:t xml:space="preserve"> </w:t>
      </w:r>
      <w:r w:rsidRPr="00664EDB">
        <w:rPr>
          <w:color w:val="000000"/>
        </w:rPr>
        <w:t xml:space="preserve">З 1 </w:t>
      </w:r>
      <w:proofErr w:type="spellStart"/>
      <w:r w:rsidRPr="00664EDB">
        <w:rPr>
          <w:color w:val="000000"/>
        </w:rPr>
        <w:t>грудня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планується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підняття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відповідних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сум</w:t>
      </w:r>
      <w:proofErr w:type="spellEnd"/>
      <w:r w:rsidRPr="00664EDB">
        <w:rPr>
          <w:color w:val="000000"/>
        </w:rPr>
        <w:t xml:space="preserve"> до:</w:t>
      </w:r>
      <w:r w:rsidRPr="00664EDB">
        <w:rPr>
          <w:lang w:val="uk-UA"/>
        </w:rPr>
        <w:t xml:space="preserve"> </w:t>
      </w:r>
      <w:r w:rsidRPr="00664EDB">
        <w:rPr>
          <w:color w:val="000000"/>
        </w:rPr>
        <w:t xml:space="preserve">1626 </w:t>
      </w:r>
      <w:proofErr w:type="spellStart"/>
      <w:r w:rsidRPr="00664EDB">
        <w:rPr>
          <w:color w:val="000000"/>
        </w:rPr>
        <w:t>грн</w:t>
      </w:r>
      <w:proofErr w:type="spellEnd"/>
      <w:r w:rsidRPr="00664EDB">
        <w:rPr>
          <w:color w:val="000000"/>
        </w:rPr>
        <w:t xml:space="preserve"> для </w:t>
      </w:r>
      <w:proofErr w:type="spellStart"/>
      <w:r w:rsidRPr="00664EDB">
        <w:rPr>
          <w:color w:val="000000"/>
        </w:rPr>
        <w:t>дітей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менше</w:t>
      </w:r>
      <w:proofErr w:type="spellEnd"/>
      <w:r w:rsidRPr="00664EDB">
        <w:rPr>
          <w:color w:val="000000"/>
        </w:rPr>
        <w:t xml:space="preserve"> 6 </w:t>
      </w:r>
      <w:proofErr w:type="spellStart"/>
      <w:r w:rsidRPr="00664EDB">
        <w:rPr>
          <w:color w:val="000000"/>
        </w:rPr>
        <w:t>років</w:t>
      </w:r>
      <w:proofErr w:type="spellEnd"/>
      <w:r w:rsidRPr="00664EDB">
        <w:rPr>
          <w:color w:val="000000"/>
        </w:rPr>
        <w:t>,</w:t>
      </w:r>
      <w:r w:rsidRPr="00664EDB">
        <w:rPr>
          <w:lang w:val="uk-UA"/>
        </w:rPr>
        <w:t xml:space="preserve"> </w:t>
      </w:r>
      <w:r w:rsidRPr="00664EDB">
        <w:rPr>
          <w:color w:val="000000"/>
        </w:rPr>
        <w:t xml:space="preserve">2027 </w:t>
      </w:r>
      <w:proofErr w:type="spellStart"/>
      <w:r w:rsidRPr="00664EDB">
        <w:rPr>
          <w:color w:val="000000"/>
        </w:rPr>
        <w:t>грн</w:t>
      </w:r>
      <w:proofErr w:type="spellEnd"/>
      <w:r w:rsidRPr="00664EDB">
        <w:rPr>
          <w:color w:val="000000"/>
        </w:rPr>
        <w:t xml:space="preserve"> для </w:t>
      </w:r>
      <w:proofErr w:type="spellStart"/>
      <w:r w:rsidRPr="00664EDB">
        <w:rPr>
          <w:color w:val="000000"/>
        </w:rPr>
        <w:t>дітей</w:t>
      </w:r>
      <w:proofErr w:type="spellEnd"/>
      <w:r w:rsidRPr="00664EDB">
        <w:rPr>
          <w:color w:val="000000"/>
        </w:rPr>
        <w:t xml:space="preserve"> 6 </w:t>
      </w:r>
      <w:proofErr w:type="spellStart"/>
      <w:r w:rsidRPr="00664EDB">
        <w:rPr>
          <w:color w:val="000000"/>
        </w:rPr>
        <w:t>років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і</w:t>
      </w:r>
      <w:proofErr w:type="spellEnd"/>
      <w:r w:rsidRPr="00664EDB">
        <w:rPr>
          <w:color w:val="000000"/>
        </w:rPr>
        <w:t xml:space="preserve"> старших.</w:t>
      </w:r>
    </w:p>
    <w:p w:rsidR="00664EDB" w:rsidRPr="00664EDB" w:rsidRDefault="00664EDB" w:rsidP="00664EDB">
      <w:pPr>
        <w:pStyle w:val="a4"/>
        <w:spacing w:before="0" w:beforeAutospacing="0" w:after="160" w:afterAutospacing="0" w:line="256" w:lineRule="auto"/>
        <w:jc w:val="both"/>
      </w:pPr>
      <w:proofErr w:type="spellStart"/>
      <w:r w:rsidRPr="00664EDB">
        <w:rPr>
          <w:b/>
          <w:bCs/>
          <w:i/>
          <w:iCs/>
          <w:color w:val="000000"/>
        </w:rPr>
        <w:t>Яким</w:t>
      </w:r>
      <w:proofErr w:type="spellEnd"/>
      <w:r w:rsidRPr="00664EDB">
        <w:rPr>
          <w:b/>
          <w:bCs/>
          <w:i/>
          <w:iCs/>
          <w:color w:val="000000"/>
        </w:rPr>
        <w:t xml:space="preserve"> чином </w:t>
      </w:r>
      <w:proofErr w:type="spellStart"/>
      <w:r w:rsidRPr="00664EDB">
        <w:rPr>
          <w:b/>
          <w:bCs/>
          <w:i/>
          <w:iCs/>
          <w:color w:val="000000"/>
        </w:rPr>
        <w:t>здійснюватиметься</w:t>
      </w:r>
      <w:proofErr w:type="spellEnd"/>
      <w:r w:rsidRPr="00664EDB">
        <w:rPr>
          <w:b/>
          <w:bCs/>
          <w:i/>
          <w:iCs/>
          <w:color w:val="000000"/>
        </w:rPr>
        <w:t xml:space="preserve"> контроль за </w:t>
      </w:r>
      <w:proofErr w:type="spellStart"/>
      <w:r w:rsidRPr="00664EDB">
        <w:rPr>
          <w:b/>
          <w:bCs/>
          <w:i/>
          <w:iCs/>
          <w:color w:val="000000"/>
        </w:rPr>
        <w:t>цільовим</w:t>
      </w:r>
      <w:proofErr w:type="spellEnd"/>
      <w:r w:rsidRPr="00664EDB">
        <w:rPr>
          <w:b/>
          <w:bCs/>
          <w:i/>
          <w:iCs/>
          <w:color w:val="000000"/>
        </w:rPr>
        <w:t xml:space="preserve"> </w:t>
      </w:r>
      <w:proofErr w:type="spellStart"/>
      <w:r w:rsidRPr="00664EDB">
        <w:rPr>
          <w:b/>
          <w:bCs/>
          <w:i/>
          <w:iCs/>
          <w:color w:val="000000"/>
        </w:rPr>
        <w:t>витрачанням</w:t>
      </w:r>
      <w:proofErr w:type="spellEnd"/>
      <w:r w:rsidRPr="00664EDB">
        <w:rPr>
          <w:b/>
          <w:bCs/>
          <w:i/>
          <w:iCs/>
          <w:color w:val="000000"/>
        </w:rPr>
        <w:t xml:space="preserve"> </w:t>
      </w:r>
      <w:proofErr w:type="spellStart"/>
      <w:r w:rsidRPr="00664EDB">
        <w:rPr>
          <w:b/>
          <w:bCs/>
          <w:i/>
          <w:iCs/>
          <w:color w:val="000000"/>
        </w:rPr>
        <w:t>аліменті</w:t>
      </w:r>
      <w:proofErr w:type="gramStart"/>
      <w:r w:rsidRPr="00664EDB">
        <w:rPr>
          <w:b/>
          <w:bCs/>
          <w:i/>
          <w:iCs/>
          <w:color w:val="000000"/>
        </w:rPr>
        <w:t>в</w:t>
      </w:r>
      <w:proofErr w:type="spellEnd"/>
      <w:proofErr w:type="gramEnd"/>
      <w:r w:rsidRPr="00664EDB">
        <w:rPr>
          <w:b/>
          <w:bCs/>
          <w:i/>
          <w:iCs/>
          <w:color w:val="000000"/>
        </w:rPr>
        <w:t>?</w:t>
      </w:r>
    </w:p>
    <w:p w:rsidR="00664EDB" w:rsidRPr="00664EDB" w:rsidRDefault="00664EDB" w:rsidP="00664EDB">
      <w:pPr>
        <w:pStyle w:val="a4"/>
        <w:spacing w:before="0" w:beforeAutospacing="0" w:after="160" w:afterAutospacing="0" w:line="256" w:lineRule="auto"/>
        <w:jc w:val="both"/>
      </w:pPr>
      <w:proofErr w:type="spellStart"/>
      <w:r w:rsidRPr="00664EDB">
        <w:rPr>
          <w:color w:val="000000"/>
        </w:rPr>
        <w:t>Одне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з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важливих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питань</w:t>
      </w:r>
      <w:proofErr w:type="spellEnd"/>
      <w:r w:rsidRPr="00664EDB">
        <w:rPr>
          <w:color w:val="000000"/>
        </w:rPr>
        <w:t xml:space="preserve">, </w:t>
      </w:r>
      <w:proofErr w:type="spellStart"/>
      <w:r w:rsidRPr="00664EDB">
        <w:rPr>
          <w:color w:val="000000"/>
        </w:rPr>
        <w:t>які</w:t>
      </w:r>
      <w:proofErr w:type="spellEnd"/>
      <w:r w:rsidRPr="00664EDB">
        <w:rPr>
          <w:color w:val="000000"/>
        </w:rPr>
        <w:t xml:space="preserve"> нам задавали як </w:t>
      </w:r>
      <w:proofErr w:type="spellStart"/>
      <w:r w:rsidRPr="00664EDB">
        <w:rPr>
          <w:color w:val="000000"/>
        </w:rPr>
        <w:t>представники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громадськості</w:t>
      </w:r>
      <w:proofErr w:type="spellEnd"/>
      <w:r w:rsidRPr="00664EDB">
        <w:rPr>
          <w:color w:val="000000"/>
        </w:rPr>
        <w:t xml:space="preserve">, так </w:t>
      </w:r>
      <w:proofErr w:type="spellStart"/>
      <w:r w:rsidRPr="00664EDB">
        <w:rPr>
          <w:color w:val="000000"/>
        </w:rPr>
        <w:t>і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депутати</w:t>
      </w:r>
      <w:proofErr w:type="spellEnd"/>
      <w:r w:rsidRPr="00664EDB">
        <w:rPr>
          <w:color w:val="000000"/>
        </w:rPr>
        <w:t xml:space="preserve"> перед </w:t>
      </w:r>
      <w:proofErr w:type="spellStart"/>
      <w:r w:rsidRPr="00664EDB">
        <w:rPr>
          <w:color w:val="000000"/>
        </w:rPr>
        <w:t>прийняттям</w:t>
      </w:r>
      <w:proofErr w:type="spellEnd"/>
      <w:r w:rsidRPr="00664EDB">
        <w:rPr>
          <w:color w:val="000000"/>
        </w:rPr>
        <w:t xml:space="preserve"> </w:t>
      </w:r>
      <w:proofErr w:type="gramStart"/>
      <w:r w:rsidRPr="00664EDB">
        <w:rPr>
          <w:color w:val="000000"/>
        </w:rPr>
        <w:t>другого</w:t>
      </w:r>
      <w:proofErr w:type="gramEnd"/>
      <w:r w:rsidRPr="00664EDB">
        <w:rPr>
          <w:color w:val="000000"/>
        </w:rPr>
        <w:t xml:space="preserve"> пакету </w:t>
      </w:r>
      <w:proofErr w:type="spellStart"/>
      <w:r w:rsidRPr="00664EDB">
        <w:rPr>
          <w:color w:val="000000"/>
        </w:rPr>
        <w:t>законів</w:t>
      </w:r>
      <w:proofErr w:type="spellEnd"/>
      <w:r w:rsidRPr="00664EDB">
        <w:rPr>
          <w:color w:val="000000"/>
        </w:rPr>
        <w:t xml:space="preserve">, </w:t>
      </w:r>
      <w:proofErr w:type="spellStart"/>
      <w:r w:rsidRPr="00664EDB">
        <w:rPr>
          <w:color w:val="000000"/>
        </w:rPr>
        <w:t>стосувалося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посилення</w:t>
      </w:r>
      <w:proofErr w:type="spellEnd"/>
      <w:r w:rsidRPr="00664EDB">
        <w:rPr>
          <w:color w:val="000000"/>
        </w:rPr>
        <w:t xml:space="preserve"> контролю за </w:t>
      </w:r>
      <w:proofErr w:type="spellStart"/>
      <w:r w:rsidRPr="00664EDB">
        <w:rPr>
          <w:color w:val="000000"/>
        </w:rPr>
        <w:t>використанням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коштів</w:t>
      </w:r>
      <w:proofErr w:type="spellEnd"/>
      <w:r w:rsidRPr="00664EDB">
        <w:rPr>
          <w:color w:val="000000"/>
        </w:rPr>
        <w:t xml:space="preserve">. </w:t>
      </w:r>
      <w:proofErr w:type="spellStart"/>
      <w:r w:rsidRPr="00664EDB">
        <w:rPr>
          <w:color w:val="000000"/>
        </w:rPr>
        <w:t>Адже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багато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хто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побоювався</w:t>
      </w:r>
      <w:proofErr w:type="spellEnd"/>
      <w:r w:rsidRPr="00664EDB">
        <w:rPr>
          <w:color w:val="000000"/>
        </w:rPr>
        <w:t xml:space="preserve">, </w:t>
      </w:r>
      <w:proofErr w:type="spellStart"/>
      <w:r w:rsidRPr="00664EDB">
        <w:rPr>
          <w:color w:val="000000"/>
        </w:rPr>
        <w:t>що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сплачені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аліменти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можуть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використовуватися</w:t>
      </w:r>
      <w:proofErr w:type="spellEnd"/>
      <w:r w:rsidRPr="00664EDB">
        <w:rPr>
          <w:color w:val="000000"/>
        </w:rPr>
        <w:t xml:space="preserve"> не на потреби </w:t>
      </w:r>
      <w:proofErr w:type="spellStart"/>
      <w:r w:rsidRPr="00664EDB">
        <w:rPr>
          <w:color w:val="000000"/>
        </w:rPr>
        <w:t>дитини.</w:t>
      </w:r>
      <w:proofErr w:type="spellEnd"/>
      <w:r w:rsidRPr="00664EDB">
        <w:rPr>
          <w:lang w:val="uk-UA"/>
        </w:rPr>
        <w:t xml:space="preserve"> </w:t>
      </w:r>
      <w:r w:rsidRPr="00664EDB">
        <w:rPr>
          <w:color w:val="000000"/>
          <w:lang w:val="uk-UA"/>
        </w:rPr>
        <w:t xml:space="preserve">Хочу наголосити, що орган опіки та піклування проводитиме регулярні інспекції батьків, з якими живуть діти і які, відповідно, отримують аліменти. </w:t>
      </w:r>
      <w:r w:rsidRPr="00664EDB">
        <w:rPr>
          <w:color w:val="000000"/>
        </w:rPr>
        <w:t xml:space="preserve">Порядок та </w:t>
      </w:r>
      <w:proofErr w:type="spellStart"/>
      <w:r w:rsidRPr="00664EDB">
        <w:rPr>
          <w:color w:val="000000"/>
        </w:rPr>
        <w:t>періодичність</w:t>
      </w:r>
      <w:proofErr w:type="spellEnd"/>
      <w:r w:rsidRPr="00664EDB">
        <w:rPr>
          <w:color w:val="000000"/>
        </w:rPr>
        <w:t xml:space="preserve"> </w:t>
      </w:r>
      <w:proofErr w:type="gramStart"/>
      <w:r w:rsidRPr="00664EDB">
        <w:rPr>
          <w:color w:val="000000"/>
        </w:rPr>
        <w:t>таких</w:t>
      </w:r>
      <w:proofErr w:type="gram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інспекцій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визначатиметься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Мінсоцполітики</w:t>
      </w:r>
      <w:proofErr w:type="spellEnd"/>
      <w:r w:rsidRPr="00664EDB">
        <w:rPr>
          <w:color w:val="000000"/>
        </w:rPr>
        <w:t xml:space="preserve">. </w:t>
      </w:r>
    </w:p>
    <w:p w:rsidR="00664EDB" w:rsidRPr="00664EDB" w:rsidRDefault="00664EDB" w:rsidP="00664EDB">
      <w:pPr>
        <w:pStyle w:val="a4"/>
        <w:spacing w:before="0" w:beforeAutospacing="0" w:after="160" w:afterAutospacing="0" w:line="256" w:lineRule="auto"/>
        <w:jc w:val="both"/>
      </w:pPr>
      <w:proofErr w:type="spellStart"/>
      <w:r w:rsidRPr="00664EDB">
        <w:rPr>
          <w:color w:val="000000"/>
        </w:rPr>
        <w:t>Окрім</w:t>
      </w:r>
      <w:proofErr w:type="spellEnd"/>
      <w:r w:rsidRPr="00664EDB">
        <w:rPr>
          <w:color w:val="000000"/>
        </w:rPr>
        <w:t xml:space="preserve"> того, за </w:t>
      </w:r>
      <w:proofErr w:type="spellStart"/>
      <w:r w:rsidRPr="00664EDB">
        <w:rPr>
          <w:color w:val="000000"/>
        </w:rPr>
        <w:t>заявою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платника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аліментів</w:t>
      </w:r>
      <w:proofErr w:type="spellEnd"/>
      <w:r w:rsidRPr="00664EDB">
        <w:rPr>
          <w:color w:val="000000"/>
        </w:rPr>
        <w:t xml:space="preserve">, </w:t>
      </w:r>
      <w:proofErr w:type="spellStart"/>
      <w:r w:rsidRPr="00664EDB">
        <w:rPr>
          <w:color w:val="000000"/>
        </w:rPr>
        <w:t>який</w:t>
      </w:r>
      <w:proofErr w:type="spellEnd"/>
      <w:r w:rsidRPr="00664EDB">
        <w:rPr>
          <w:color w:val="000000"/>
        </w:rPr>
        <w:t xml:space="preserve"> не </w:t>
      </w:r>
      <w:proofErr w:type="spellStart"/>
      <w:r w:rsidRPr="00664EDB">
        <w:rPr>
          <w:color w:val="000000"/>
        </w:rPr>
        <w:t>має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заборгованості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зі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сплати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аліментів</w:t>
      </w:r>
      <w:proofErr w:type="spellEnd"/>
      <w:r w:rsidRPr="00664EDB">
        <w:rPr>
          <w:color w:val="000000"/>
        </w:rPr>
        <w:t xml:space="preserve">, </w:t>
      </w:r>
      <w:proofErr w:type="spellStart"/>
      <w:r w:rsidRPr="00664EDB">
        <w:rPr>
          <w:color w:val="000000"/>
        </w:rPr>
        <w:t>інспекції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можуть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проводитися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позапланово</w:t>
      </w:r>
      <w:proofErr w:type="spellEnd"/>
      <w:r w:rsidRPr="00664EDB">
        <w:rPr>
          <w:color w:val="000000"/>
        </w:rPr>
        <w:t xml:space="preserve">, </w:t>
      </w:r>
      <w:proofErr w:type="spellStart"/>
      <w:r w:rsidRPr="00664EDB">
        <w:rPr>
          <w:color w:val="000000"/>
        </w:rPr>
        <w:t>але</w:t>
      </w:r>
      <w:proofErr w:type="spellEnd"/>
      <w:r w:rsidRPr="00664EDB">
        <w:rPr>
          <w:color w:val="000000"/>
        </w:rPr>
        <w:t xml:space="preserve"> </w:t>
      </w:r>
      <w:proofErr w:type="gramStart"/>
      <w:r w:rsidRPr="00664EDB">
        <w:rPr>
          <w:color w:val="000000"/>
        </w:rPr>
        <w:t xml:space="preserve">не </w:t>
      </w:r>
      <w:proofErr w:type="spellStart"/>
      <w:r w:rsidRPr="00664EDB">
        <w:rPr>
          <w:color w:val="000000"/>
        </w:rPr>
        <w:t>б</w:t>
      </w:r>
      <w:proofErr w:type="gramEnd"/>
      <w:r w:rsidRPr="00664EDB">
        <w:rPr>
          <w:color w:val="000000"/>
        </w:rPr>
        <w:t>ільше</w:t>
      </w:r>
      <w:proofErr w:type="spellEnd"/>
      <w:r w:rsidRPr="00664EDB">
        <w:rPr>
          <w:color w:val="000000"/>
        </w:rPr>
        <w:t xml:space="preserve"> за один раз на три </w:t>
      </w:r>
      <w:proofErr w:type="spellStart"/>
      <w:r w:rsidRPr="00664EDB">
        <w:rPr>
          <w:color w:val="000000"/>
        </w:rPr>
        <w:t>місяці</w:t>
      </w:r>
      <w:proofErr w:type="spellEnd"/>
      <w:r w:rsidRPr="00664EDB">
        <w:rPr>
          <w:color w:val="000000"/>
        </w:rPr>
        <w:t>.</w:t>
      </w:r>
    </w:p>
    <w:p w:rsidR="00664EDB" w:rsidRPr="00664EDB" w:rsidRDefault="00664EDB" w:rsidP="00664EDB">
      <w:pPr>
        <w:pStyle w:val="a4"/>
        <w:spacing w:before="0" w:beforeAutospacing="0" w:after="160" w:afterAutospacing="0" w:line="256" w:lineRule="auto"/>
        <w:jc w:val="both"/>
      </w:pPr>
      <w:proofErr w:type="spellStart"/>
      <w:r w:rsidRPr="00664EDB">
        <w:rPr>
          <w:color w:val="000000"/>
        </w:rPr>
        <w:t>Також</w:t>
      </w:r>
      <w:proofErr w:type="spellEnd"/>
      <w:r w:rsidRPr="00664EDB">
        <w:rPr>
          <w:color w:val="000000"/>
        </w:rPr>
        <w:t xml:space="preserve"> </w:t>
      </w:r>
      <w:proofErr w:type="gramStart"/>
      <w:r w:rsidRPr="00664EDB">
        <w:rPr>
          <w:color w:val="000000"/>
        </w:rPr>
        <w:t>у</w:t>
      </w:r>
      <w:proofErr w:type="gramEnd"/>
      <w:r w:rsidRPr="00664EDB">
        <w:rPr>
          <w:color w:val="000000"/>
        </w:rPr>
        <w:t xml:space="preserve"> </w:t>
      </w:r>
      <w:proofErr w:type="spellStart"/>
      <w:proofErr w:type="gramStart"/>
      <w:r w:rsidRPr="00664EDB">
        <w:rPr>
          <w:color w:val="000000"/>
        </w:rPr>
        <w:t>закон</w:t>
      </w:r>
      <w:proofErr w:type="gramEnd"/>
      <w:r w:rsidRPr="00664EDB">
        <w:rPr>
          <w:color w:val="000000"/>
        </w:rPr>
        <w:t>і</w:t>
      </w:r>
      <w:proofErr w:type="spellEnd"/>
      <w:r w:rsidRPr="00664EDB">
        <w:rPr>
          <w:color w:val="000000"/>
        </w:rPr>
        <w:t xml:space="preserve"> ми </w:t>
      </w:r>
      <w:proofErr w:type="spellStart"/>
      <w:r w:rsidRPr="00664EDB">
        <w:rPr>
          <w:color w:val="000000"/>
        </w:rPr>
        <w:t>передбачили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санкції</w:t>
      </w:r>
      <w:proofErr w:type="spellEnd"/>
      <w:r w:rsidRPr="00664EDB">
        <w:rPr>
          <w:color w:val="000000"/>
        </w:rPr>
        <w:t xml:space="preserve"> до того </w:t>
      </w:r>
      <w:proofErr w:type="spellStart"/>
      <w:r w:rsidRPr="00664EDB">
        <w:rPr>
          <w:color w:val="000000"/>
        </w:rPr>
        <w:t>з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батьків</w:t>
      </w:r>
      <w:proofErr w:type="spellEnd"/>
      <w:r w:rsidRPr="00664EDB">
        <w:rPr>
          <w:color w:val="000000"/>
        </w:rPr>
        <w:t xml:space="preserve">, </w:t>
      </w:r>
      <w:proofErr w:type="spellStart"/>
      <w:r w:rsidRPr="00664EDB">
        <w:rPr>
          <w:color w:val="000000"/>
        </w:rPr>
        <w:t>котрий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витрачає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отримані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кошти</w:t>
      </w:r>
      <w:proofErr w:type="spellEnd"/>
      <w:r w:rsidRPr="00664EDB">
        <w:rPr>
          <w:color w:val="000000"/>
        </w:rPr>
        <w:t xml:space="preserve"> не на потреби </w:t>
      </w:r>
      <w:proofErr w:type="spellStart"/>
      <w:r w:rsidRPr="00664EDB">
        <w:rPr>
          <w:color w:val="000000"/>
        </w:rPr>
        <w:t>дитини</w:t>
      </w:r>
      <w:proofErr w:type="spellEnd"/>
      <w:r w:rsidRPr="00664EDB">
        <w:rPr>
          <w:color w:val="000000"/>
        </w:rPr>
        <w:t xml:space="preserve">, </w:t>
      </w:r>
      <w:proofErr w:type="spellStart"/>
      <w:r w:rsidRPr="00664EDB">
        <w:rPr>
          <w:color w:val="000000"/>
        </w:rPr>
        <w:t>зокрема</w:t>
      </w:r>
      <w:proofErr w:type="spellEnd"/>
      <w:r w:rsidRPr="00664EDB">
        <w:rPr>
          <w:color w:val="000000"/>
        </w:rPr>
        <w:t xml:space="preserve">, </w:t>
      </w:r>
      <w:proofErr w:type="spellStart"/>
      <w:r w:rsidRPr="00664EDB">
        <w:rPr>
          <w:color w:val="000000"/>
        </w:rPr>
        <w:t>ухилення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батьків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або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осіб</w:t>
      </w:r>
      <w:proofErr w:type="spellEnd"/>
      <w:r w:rsidRPr="00664EDB">
        <w:rPr>
          <w:color w:val="000000"/>
        </w:rPr>
        <w:t xml:space="preserve">, </w:t>
      </w:r>
      <w:proofErr w:type="spellStart"/>
      <w:r w:rsidRPr="00664EDB">
        <w:rPr>
          <w:color w:val="000000"/>
        </w:rPr>
        <w:t>які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їх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замінюють</w:t>
      </w:r>
      <w:proofErr w:type="spellEnd"/>
      <w:r w:rsidRPr="00664EDB">
        <w:rPr>
          <w:color w:val="000000"/>
        </w:rPr>
        <w:t xml:space="preserve">, </w:t>
      </w:r>
      <w:proofErr w:type="spellStart"/>
      <w:r w:rsidRPr="00664EDB">
        <w:rPr>
          <w:color w:val="000000"/>
        </w:rPr>
        <w:t>від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виконання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передбачених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законодавством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обов&amp;apos;язків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щодо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забезпечення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необхідних</w:t>
      </w:r>
      <w:proofErr w:type="spellEnd"/>
      <w:r w:rsidRPr="00664EDB">
        <w:rPr>
          <w:color w:val="000000"/>
        </w:rPr>
        <w:t xml:space="preserve"> умов </w:t>
      </w:r>
      <w:proofErr w:type="spellStart"/>
      <w:r w:rsidRPr="00664EDB">
        <w:rPr>
          <w:color w:val="000000"/>
        </w:rPr>
        <w:t>життя</w:t>
      </w:r>
      <w:proofErr w:type="spellEnd"/>
      <w:r w:rsidRPr="00664EDB">
        <w:rPr>
          <w:color w:val="000000"/>
        </w:rPr>
        <w:t xml:space="preserve">, </w:t>
      </w:r>
      <w:proofErr w:type="spellStart"/>
      <w:r w:rsidRPr="00664EDB">
        <w:rPr>
          <w:color w:val="000000"/>
        </w:rPr>
        <w:t>навчання</w:t>
      </w:r>
      <w:proofErr w:type="spellEnd"/>
      <w:r w:rsidRPr="00664EDB">
        <w:rPr>
          <w:color w:val="000000"/>
        </w:rPr>
        <w:t xml:space="preserve"> та </w:t>
      </w:r>
      <w:proofErr w:type="spellStart"/>
      <w:r w:rsidRPr="00664EDB">
        <w:rPr>
          <w:color w:val="000000"/>
        </w:rPr>
        <w:t>виховання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неповнолітніх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дітей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тягне</w:t>
      </w:r>
      <w:proofErr w:type="spellEnd"/>
      <w:r w:rsidRPr="00664EDB">
        <w:rPr>
          <w:color w:val="000000"/>
        </w:rPr>
        <w:t xml:space="preserve"> за собою </w:t>
      </w:r>
      <w:proofErr w:type="spellStart"/>
      <w:r w:rsidRPr="00664EDB">
        <w:rPr>
          <w:color w:val="000000"/>
        </w:rPr>
        <w:t>попередження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або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накладення</w:t>
      </w:r>
      <w:proofErr w:type="spellEnd"/>
      <w:r w:rsidRPr="00664EDB">
        <w:rPr>
          <w:color w:val="000000"/>
        </w:rPr>
        <w:t xml:space="preserve"> штрафу </w:t>
      </w:r>
      <w:proofErr w:type="spellStart"/>
      <w:r w:rsidRPr="00664EDB">
        <w:rPr>
          <w:color w:val="000000"/>
        </w:rPr>
        <w:t>від</w:t>
      </w:r>
      <w:proofErr w:type="spellEnd"/>
      <w:r w:rsidRPr="00664EDB">
        <w:rPr>
          <w:color w:val="000000"/>
        </w:rPr>
        <w:t xml:space="preserve"> </w:t>
      </w:r>
      <w:proofErr w:type="spellStart"/>
      <w:proofErr w:type="gramStart"/>
      <w:r w:rsidRPr="00664EDB">
        <w:rPr>
          <w:color w:val="000000"/>
        </w:rPr>
        <w:t>п</w:t>
      </w:r>
      <w:proofErr w:type="gramEnd"/>
      <w:r w:rsidRPr="00664EDB">
        <w:rPr>
          <w:color w:val="000000"/>
        </w:rPr>
        <w:t>&amp;apos;ятдесяти</w:t>
      </w:r>
      <w:proofErr w:type="spellEnd"/>
      <w:r w:rsidRPr="00664EDB">
        <w:rPr>
          <w:color w:val="000000"/>
        </w:rPr>
        <w:t xml:space="preserve"> до ста </w:t>
      </w:r>
      <w:proofErr w:type="spellStart"/>
      <w:r w:rsidRPr="00664EDB">
        <w:rPr>
          <w:color w:val="000000"/>
        </w:rPr>
        <w:t>неоподатковуваних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мінімумів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доходів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громадян</w:t>
      </w:r>
      <w:proofErr w:type="spellEnd"/>
      <w:r w:rsidRPr="00664EDB">
        <w:rPr>
          <w:color w:val="000000"/>
        </w:rPr>
        <w:t>.</w:t>
      </w:r>
    </w:p>
    <w:p w:rsidR="00664EDB" w:rsidRPr="00664EDB" w:rsidRDefault="00664EDB" w:rsidP="00664EDB">
      <w:pPr>
        <w:pStyle w:val="a4"/>
        <w:spacing w:before="0" w:beforeAutospacing="0" w:after="160" w:afterAutospacing="0" w:line="256" w:lineRule="auto"/>
      </w:pPr>
      <w:r w:rsidRPr="00664EDB">
        <w:rPr>
          <w:b/>
          <w:bCs/>
          <w:i/>
          <w:iCs/>
          <w:color w:val="000000"/>
        </w:rPr>
        <w:t xml:space="preserve">Де </w:t>
      </w:r>
      <w:proofErr w:type="spellStart"/>
      <w:r w:rsidRPr="00664EDB">
        <w:rPr>
          <w:b/>
          <w:bCs/>
          <w:i/>
          <w:iCs/>
          <w:color w:val="000000"/>
        </w:rPr>
        <w:t>можна</w:t>
      </w:r>
      <w:proofErr w:type="spellEnd"/>
      <w:r w:rsidRPr="00664EDB">
        <w:rPr>
          <w:b/>
          <w:bCs/>
          <w:i/>
          <w:iCs/>
          <w:color w:val="000000"/>
        </w:rPr>
        <w:t xml:space="preserve"> </w:t>
      </w:r>
      <w:proofErr w:type="spellStart"/>
      <w:r w:rsidRPr="00664EDB">
        <w:rPr>
          <w:b/>
          <w:bCs/>
          <w:i/>
          <w:iCs/>
          <w:color w:val="000000"/>
        </w:rPr>
        <w:t>отримати</w:t>
      </w:r>
      <w:proofErr w:type="spellEnd"/>
      <w:r w:rsidRPr="00664EDB">
        <w:rPr>
          <w:b/>
          <w:bCs/>
          <w:i/>
          <w:iCs/>
          <w:color w:val="000000"/>
        </w:rPr>
        <w:t xml:space="preserve"> </w:t>
      </w:r>
      <w:proofErr w:type="spellStart"/>
      <w:r w:rsidRPr="00664EDB">
        <w:rPr>
          <w:b/>
          <w:bCs/>
          <w:i/>
          <w:iCs/>
          <w:color w:val="000000"/>
        </w:rPr>
        <w:t>детальнішу</w:t>
      </w:r>
      <w:proofErr w:type="spellEnd"/>
      <w:r w:rsidRPr="00664EDB">
        <w:rPr>
          <w:b/>
          <w:bCs/>
          <w:i/>
          <w:iCs/>
          <w:color w:val="000000"/>
        </w:rPr>
        <w:t xml:space="preserve"> </w:t>
      </w:r>
      <w:proofErr w:type="spellStart"/>
      <w:r w:rsidRPr="00664EDB">
        <w:rPr>
          <w:b/>
          <w:bCs/>
          <w:i/>
          <w:iCs/>
          <w:color w:val="000000"/>
        </w:rPr>
        <w:t>консультацію</w:t>
      </w:r>
      <w:proofErr w:type="spellEnd"/>
      <w:r w:rsidRPr="00664EDB">
        <w:rPr>
          <w:b/>
          <w:bCs/>
          <w:i/>
          <w:iCs/>
          <w:color w:val="000000"/>
        </w:rPr>
        <w:t xml:space="preserve"> по кожному конкретному </w:t>
      </w:r>
      <w:proofErr w:type="spellStart"/>
      <w:r w:rsidRPr="00664EDB">
        <w:rPr>
          <w:b/>
          <w:bCs/>
          <w:i/>
          <w:iCs/>
          <w:color w:val="000000"/>
        </w:rPr>
        <w:t>випадку</w:t>
      </w:r>
      <w:proofErr w:type="spellEnd"/>
      <w:r w:rsidRPr="00664EDB">
        <w:rPr>
          <w:b/>
          <w:bCs/>
          <w:i/>
          <w:iCs/>
          <w:color w:val="000000"/>
        </w:rPr>
        <w:t>?</w:t>
      </w:r>
    </w:p>
    <w:p w:rsidR="00664EDB" w:rsidRPr="00664EDB" w:rsidRDefault="00664EDB" w:rsidP="00664EDB">
      <w:pPr>
        <w:pStyle w:val="a4"/>
        <w:spacing w:before="0" w:beforeAutospacing="0" w:after="160" w:afterAutospacing="0" w:line="256" w:lineRule="auto"/>
      </w:pPr>
      <w:r w:rsidRPr="00664EDB">
        <w:rPr>
          <w:color w:val="000000"/>
        </w:rPr>
        <w:t xml:space="preserve">Для того, </w:t>
      </w:r>
      <w:proofErr w:type="spellStart"/>
      <w:r w:rsidRPr="00664EDB">
        <w:rPr>
          <w:color w:val="000000"/>
        </w:rPr>
        <w:t>щоб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отримати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більш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детальні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консультації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чи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роз’яснення</w:t>
      </w:r>
      <w:proofErr w:type="spellEnd"/>
      <w:r w:rsidRPr="00664EDB">
        <w:rPr>
          <w:color w:val="000000"/>
        </w:rPr>
        <w:t xml:space="preserve">, </w:t>
      </w:r>
      <w:proofErr w:type="spellStart"/>
      <w:r w:rsidRPr="00664EDB">
        <w:rPr>
          <w:color w:val="000000"/>
        </w:rPr>
        <w:t>слід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звернутися</w:t>
      </w:r>
      <w:proofErr w:type="spellEnd"/>
      <w:r w:rsidRPr="00664EDB">
        <w:rPr>
          <w:color w:val="000000"/>
        </w:rPr>
        <w:t xml:space="preserve"> до одного </w:t>
      </w:r>
      <w:proofErr w:type="spellStart"/>
      <w:r w:rsidRPr="00664EDB">
        <w:rPr>
          <w:color w:val="000000"/>
        </w:rPr>
        <w:t>з</w:t>
      </w:r>
      <w:proofErr w:type="spellEnd"/>
      <w:r w:rsidRPr="00664EDB">
        <w:rPr>
          <w:color w:val="000000"/>
        </w:rPr>
        <w:t xml:space="preserve"> наших </w:t>
      </w:r>
      <w:proofErr w:type="spellStart"/>
      <w:r w:rsidRPr="00664EDB">
        <w:rPr>
          <w:color w:val="000000"/>
        </w:rPr>
        <w:t>центрів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чи</w:t>
      </w:r>
      <w:proofErr w:type="spellEnd"/>
      <w:r w:rsidRPr="00664EDB">
        <w:rPr>
          <w:color w:val="000000"/>
        </w:rPr>
        <w:t xml:space="preserve"> бюро </w:t>
      </w:r>
      <w:proofErr w:type="spellStart"/>
      <w:r w:rsidRPr="00664EDB">
        <w:rPr>
          <w:color w:val="000000"/>
        </w:rPr>
        <w:t>безоплатної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правової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допомоги</w:t>
      </w:r>
      <w:proofErr w:type="spellEnd"/>
      <w:r w:rsidRPr="00664EDB">
        <w:rPr>
          <w:color w:val="000000"/>
        </w:rPr>
        <w:t xml:space="preserve">. </w:t>
      </w:r>
      <w:proofErr w:type="spellStart"/>
      <w:r w:rsidRPr="00664EDB">
        <w:rPr>
          <w:color w:val="000000"/>
        </w:rPr>
        <w:t>Дізнатися</w:t>
      </w:r>
      <w:proofErr w:type="spellEnd"/>
      <w:r w:rsidRPr="00664EDB">
        <w:rPr>
          <w:color w:val="000000"/>
        </w:rPr>
        <w:t xml:space="preserve">, де </w:t>
      </w:r>
      <w:proofErr w:type="spellStart"/>
      <w:r w:rsidRPr="00664EDB">
        <w:rPr>
          <w:color w:val="000000"/>
        </w:rPr>
        <w:t>розташовано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найближчий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з</w:t>
      </w:r>
      <w:proofErr w:type="spellEnd"/>
      <w:r w:rsidRPr="00664EDB">
        <w:rPr>
          <w:color w:val="000000"/>
        </w:rPr>
        <w:t xml:space="preserve"> них </w:t>
      </w:r>
      <w:proofErr w:type="spellStart"/>
      <w:r w:rsidRPr="00664EDB">
        <w:rPr>
          <w:color w:val="000000"/>
        </w:rPr>
        <w:t>можна</w:t>
      </w:r>
      <w:proofErr w:type="spellEnd"/>
      <w:r w:rsidRPr="00664EDB">
        <w:rPr>
          <w:color w:val="000000"/>
        </w:rPr>
        <w:t xml:space="preserve"> на </w:t>
      </w:r>
      <w:proofErr w:type="spellStart"/>
      <w:r w:rsidRPr="00664EDB">
        <w:rPr>
          <w:color w:val="000000"/>
        </w:rPr>
        <w:t>сайті</w:t>
      </w:r>
      <w:proofErr w:type="spellEnd"/>
      <w:r w:rsidRPr="00664EDB">
        <w:rPr>
          <w:color w:val="000000"/>
        </w:rPr>
        <w:t xml:space="preserve"> </w:t>
      </w:r>
      <w:hyperlink r:id="rId5" w:tooltip="" w:history="1">
        <w:r w:rsidRPr="00664EDB">
          <w:rPr>
            <w:rStyle w:val="a5"/>
            <w:b/>
            <w:bCs/>
            <w:color w:val="0563C1"/>
          </w:rPr>
          <w:t>http://legalaid.gov.ua/ua/</w:t>
        </w:r>
      </w:hyperlink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або</w:t>
      </w:r>
      <w:proofErr w:type="spellEnd"/>
      <w:r w:rsidRPr="00664EDB">
        <w:rPr>
          <w:color w:val="000000"/>
        </w:rPr>
        <w:t xml:space="preserve"> за телефоном </w:t>
      </w:r>
      <w:proofErr w:type="spellStart"/>
      <w:r w:rsidRPr="00664EDB">
        <w:rPr>
          <w:color w:val="000000"/>
        </w:rPr>
        <w:t>гарячої</w:t>
      </w:r>
      <w:proofErr w:type="spellEnd"/>
      <w:r w:rsidRPr="00664EDB">
        <w:rPr>
          <w:color w:val="000000"/>
        </w:rPr>
        <w:t xml:space="preserve"> </w:t>
      </w:r>
      <w:proofErr w:type="spellStart"/>
      <w:r w:rsidRPr="00664EDB">
        <w:rPr>
          <w:color w:val="000000"/>
        </w:rPr>
        <w:t>лінії</w:t>
      </w:r>
      <w:proofErr w:type="spellEnd"/>
      <w:r w:rsidRPr="00664EDB">
        <w:rPr>
          <w:color w:val="000000"/>
        </w:rPr>
        <w:t xml:space="preserve">: </w:t>
      </w:r>
      <w:r w:rsidRPr="00664EDB">
        <w:rPr>
          <w:b/>
          <w:bCs/>
          <w:color w:val="000000"/>
        </w:rPr>
        <w:t>0(800)213-103</w:t>
      </w:r>
      <w:r w:rsidRPr="00664EDB">
        <w:rPr>
          <w:color w:val="000000"/>
        </w:rPr>
        <w:t>.</w:t>
      </w:r>
    </w:p>
    <w:p w:rsidR="00664EDB" w:rsidRPr="00664EDB" w:rsidRDefault="00664EDB" w:rsidP="006339CB">
      <w:pPr>
        <w:pBdr>
          <w:bottom w:val="single" w:sz="6" w:space="0" w:color="AAAAAA"/>
        </w:pBdr>
        <w:spacing w:after="120" w:line="264" w:lineRule="auto"/>
        <w:jc w:val="both"/>
        <w:outlineLvl w:val="1"/>
        <w:rPr>
          <w:rFonts w:ascii="Times New Roman" w:eastAsia="Times New Roman" w:hAnsi="Times New Roman" w:cs="Times New Roman"/>
          <w:b/>
          <w:kern w:val="36"/>
          <w:sz w:val="24"/>
          <w:szCs w:val="24"/>
          <w:lang w:val="ru-RU" w:eastAsia="uk-UA"/>
        </w:rPr>
      </w:pPr>
    </w:p>
    <w:p w:rsidR="00664EDB" w:rsidRPr="00664EDB" w:rsidRDefault="00664EDB" w:rsidP="006339CB">
      <w:pPr>
        <w:pBdr>
          <w:bottom w:val="single" w:sz="6" w:space="0" w:color="AAAAAA"/>
        </w:pBdr>
        <w:spacing w:after="120" w:line="264" w:lineRule="auto"/>
        <w:jc w:val="both"/>
        <w:outlineLvl w:val="1"/>
        <w:rPr>
          <w:rFonts w:ascii="Times New Roman" w:eastAsia="Times New Roman" w:hAnsi="Times New Roman" w:cs="Times New Roman"/>
          <w:b/>
          <w:kern w:val="36"/>
          <w:sz w:val="24"/>
          <w:szCs w:val="24"/>
          <w:lang w:val="ru-RU" w:eastAsia="uk-UA"/>
        </w:rPr>
      </w:pPr>
    </w:p>
    <w:p w:rsidR="00664EDB" w:rsidRPr="00664EDB" w:rsidRDefault="00664EDB" w:rsidP="006339CB">
      <w:pPr>
        <w:pBdr>
          <w:bottom w:val="single" w:sz="6" w:space="0" w:color="AAAAAA"/>
        </w:pBdr>
        <w:spacing w:after="120" w:line="264" w:lineRule="auto"/>
        <w:jc w:val="both"/>
        <w:outlineLvl w:val="1"/>
        <w:rPr>
          <w:rFonts w:ascii="Times New Roman" w:eastAsia="Times New Roman" w:hAnsi="Times New Roman" w:cs="Times New Roman"/>
          <w:b/>
          <w:kern w:val="36"/>
          <w:sz w:val="24"/>
          <w:szCs w:val="24"/>
          <w:lang w:val="ru-RU" w:eastAsia="uk-UA"/>
        </w:rPr>
      </w:pPr>
    </w:p>
    <w:p w:rsidR="00664EDB" w:rsidRDefault="00664EDB" w:rsidP="006339CB">
      <w:pPr>
        <w:pBdr>
          <w:bottom w:val="single" w:sz="6" w:space="0" w:color="AAAAAA"/>
        </w:pBdr>
        <w:spacing w:after="120" w:line="264" w:lineRule="auto"/>
        <w:jc w:val="both"/>
        <w:outlineLvl w:val="1"/>
        <w:rPr>
          <w:rFonts w:ascii="Times New Roman" w:eastAsia="Times New Roman" w:hAnsi="Times New Roman" w:cs="Times New Roman"/>
          <w:b/>
          <w:kern w:val="36"/>
          <w:sz w:val="24"/>
          <w:szCs w:val="24"/>
          <w:lang w:val="ru-RU" w:eastAsia="uk-UA"/>
        </w:rPr>
      </w:pPr>
    </w:p>
    <w:p w:rsidR="00664EDB" w:rsidRPr="00664EDB" w:rsidRDefault="00664EDB" w:rsidP="006339CB">
      <w:pPr>
        <w:pBdr>
          <w:bottom w:val="single" w:sz="6" w:space="0" w:color="AAAAAA"/>
        </w:pBdr>
        <w:spacing w:after="120" w:line="264" w:lineRule="auto"/>
        <w:jc w:val="both"/>
        <w:outlineLvl w:val="1"/>
        <w:rPr>
          <w:rFonts w:ascii="Times New Roman" w:eastAsia="Times New Roman" w:hAnsi="Times New Roman" w:cs="Times New Roman"/>
          <w:b/>
          <w:kern w:val="36"/>
          <w:sz w:val="24"/>
          <w:szCs w:val="24"/>
          <w:lang w:val="ru-RU" w:eastAsia="uk-UA"/>
        </w:rPr>
      </w:pPr>
    </w:p>
    <w:p w:rsidR="00664EDB" w:rsidRPr="00664EDB" w:rsidRDefault="00664EDB" w:rsidP="006339CB">
      <w:pPr>
        <w:pBdr>
          <w:bottom w:val="single" w:sz="6" w:space="0" w:color="AAAAAA"/>
        </w:pBdr>
        <w:spacing w:after="120" w:line="264" w:lineRule="auto"/>
        <w:jc w:val="both"/>
        <w:outlineLvl w:val="1"/>
        <w:rPr>
          <w:rFonts w:ascii="Times New Roman" w:eastAsia="Times New Roman" w:hAnsi="Times New Roman" w:cs="Times New Roman"/>
          <w:b/>
          <w:kern w:val="36"/>
          <w:sz w:val="24"/>
          <w:szCs w:val="24"/>
          <w:lang w:val="ru-RU" w:eastAsia="uk-UA"/>
        </w:rPr>
      </w:pPr>
    </w:p>
    <w:p w:rsidR="00664EDB" w:rsidRPr="00664EDB" w:rsidRDefault="00664EDB" w:rsidP="006339CB">
      <w:pPr>
        <w:pBdr>
          <w:bottom w:val="single" w:sz="6" w:space="0" w:color="AAAAAA"/>
        </w:pBdr>
        <w:spacing w:after="120" w:line="264" w:lineRule="auto"/>
        <w:jc w:val="both"/>
        <w:outlineLvl w:val="1"/>
        <w:rPr>
          <w:rFonts w:ascii="Times New Roman" w:eastAsia="Times New Roman" w:hAnsi="Times New Roman" w:cs="Times New Roman"/>
          <w:b/>
          <w:kern w:val="36"/>
          <w:sz w:val="24"/>
          <w:szCs w:val="24"/>
          <w:lang w:val="ru-RU" w:eastAsia="uk-UA"/>
        </w:rPr>
      </w:pPr>
    </w:p>
    <w:p w:rsidR="00664EDB" w:rsidRDefault="00664EDB" w:rsidP="006339CB">
      <w:pPr>
        <w:pBdr>
          <w:bottom w:val="single" w:sz="6" w:space="0" w:color="AAAAAA"/>
        </w:pBdr>
        <w:spacing w:after="120" w:line="264" w:lineRule="auto"/>
        <w:jc w:val="both"/>
        <w:outlineLvl w:val="1"/>
        <w:rPr>
          <w:rFonts w:ascii="Times New Roman" w:eastAsia="Times New Roman" w:hAnsi="Times New Roman" w:cs="Times New Roman"/>
          <w:b/>
          <w:kern w:val="36"/>
          <w:sz w:val="24"/>
          <w:szCs w:val="24"/>
          <w:lang w:val="ru-RU" w:eastAsia="uk-UA"/>
        </w:rPr>
      </w:pPr>
    </w:p>
    <w:p w:rsidR="00664EDB" w:rsidRDefault="00664EDB" w:rsidP="006339CB">
      <w:pPr>
        <w:pBdr>
          <w:bottom w:val="single" w:sz="6" w:space="0" w:color="AAAAAA"/>
        </w:pBdr>
        <w:spacing w:after="120" w:line="264" w:lineRule="auto"/>
        <w:jc w:val="both"/>
        <w:outlineLvl w:val="1"/>
        <w:rPr>
          <w:rFonts w:ascii="Times New Roman" w:eastAsia="Times New Roman" w:hAnsi="Times New Roman" w:cs="Times New Roman"/>
          <w:b/>
          <w:kern w:val="36"/>
          <w:sz w:val="24"/>
          <w:szCs w:val="24"/>
          <w:lang w:val="ru-RU" w:eastAsia="uk-UA"/>
        </w:rPr>
      </w:pPr>
    </w:p>
    <w:p w:rsidR="00664EDB" w:rsidRPr="00664EDB" w:rsidRDefault="00664EDB" w:rsidP="006339CB">
      <w:pPr>
        <w:pBdr>
          <w:bottom w:val="single" w:sz="6" w:space="0" w:color="AAAAAA"/>
        </w:pBdr>
        <w:spacing w:after="120" w:line="264" w:lineRule="auto"/>
        <w:jc w:val="both"/>
        <w:outlineLvl w:val="1"/>
        <w:rPr>
          <w:rFonts w:ascii="Times New Roman" w:eastAsia="Times New Roman" w:hAnsi="Times New Roman" w:cs="Times New Roman"/>
          <w:b/>
          <w:kern w:val="36"/>
          <w:sz w:val="24"/>
          <w:szCs w:val="24"/>
          <w:lang w:val="ru-RU" w:eastAsia="uk-UA"/>
        </w:rPr>
      </w:pPr>
    </w:p>
    <w:sectPr w:rsidR="00664EDB" w:rsidRPr="00664EDB" w:rsidSect="006339CB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A182C"/>
    <w:multiLevelType w:val="multilevel"/>
    <w:tmpl w:val="185A8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D36275"/>
    <w:multiLevelType w:val="multilevel"/>
    <w:tmpl w:val="C1D46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821D33"/>
    <w:multiLevelType w:val="multilevel"/>
    <w:tmpl w:val="A2D2B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A513B6"/>
    <w:multiLevelType w:val="multilevel"/>
    <w:tmpl w:val="E57A1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E1C1B7A"/>
    <w:multiLevelType w:val="multilevel"/>
    <w:tmpl w:val="881CF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2156971"/>
    <w:multiLevelType w:val="multilevel"/>
    <w:tmpl w:val="E7DA3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6097C8D"/>
    <w:multiLevelType w:val="multilevel"/>
    <w:tmpl w:val="DF704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B2C26C4"/>
    <w:multiLevelType w:val="multilevel"/>
    <w:tmpl w:val="F36E7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D561034"/>
    <w:multiLevelType w:val="multilevel"/>
    <w:tmpl w:val="8E2CB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DE17571"/>
    <w:multiLevelType w:val="multilevel"/>
    <w:tmpl w:val="9CB2C8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4"/>
  </w:num>
  <w:num w:numId="5">
    <w:abstractNumId w:val="8"/>
  </w:num>
  <w:num w:numId="6">
    <w:abstractNumId w:val="5"/>
  </w:num>
  <w:num w:numId="7">
    <w:abstractNumId w:val="1"/>
  </w:num>
  <w:num w:numId="8">
    <w:abstractNumId w:val="9"/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B1C33"/>
    <w:rsid w:val="000B1C33"/>
    <w:rsid w:val="000D7A4C"/>
    <w:rsid w:val="000E0FB2"/>
    <w:rsid w:val="00134615"/>
    <w:rsid w:val="00161C43"/>
    <w:rsid w:val="001A28CE"/>
    <w:rsid w:val="001B65AE"/>
    <w:rsid w:val="001F12D5"/>
    <w:rsid w:val="002118C7"/>
    <w:rsid w:val="002A1E1C"/>
    <w:rsid w:val="002A729D"/>
    <w:rsid w:val="002B15EA"/>
    <w:rsid w:val="002D127D"/>
    <w:rsid w:val="0031745D"/>
    <w:rsid w:val="00350C90"/>
    <w:rsid w:val="00354683"/>
    <w:rsid w:val="003A4092"/>
    <w:rsid w:val="003C4959"/>
    <w:rsid w:val="003C7E1A"/>
    <w:rsid w:val="003E094B"/>
    <w:rsid w:val="004D6A07"/>
    <w:rsid w:val="004E234E"/>
    <w:rsid w:val="00536055"/>
    <w:rsid w:val="005619D0"/>
    <w:rsid w:val="005E4AA7"/>
    <w:rsid w:val="006339CB"/>
    <w:rsid w:val="0065481B"/>
    <w:rsid w:val="00664EDB"/>
    <w:rsid w:val="00694EF3"/>
    <w:rsid w:val="006953DA"/>
    <w:rsid w:val="00710490"/>
    <w:rsid w:val="00723B47"/>
    <w:rsid w:val="0076170B"/>
    <w:rsid w:val="00785366"/>
    <w:rsid w:val="007A7A85"/>
    <w:rsid w:val="007B2984"/>
    <w:rsid w:val="007E363B"/>
    <w:rsid w:val="008B7B94"/>
    <w:rsid w:val="008D6757"/>
    <w:rsid w:val="008E3129"/>
    <w:rsid w:val="00910D94"/>
    <w:rsid w:val="00926415"/>
    <w:rsid w:val="00A07A31"/>
    <w:rsid w:val="00A22F0F"/>
    <w:rsid w:val="00A424A8"/>
    <w:rsid w:val="00A93745"/>
    <w:rsid w:val="00B24F47"/>
    <w:rsid w:val="00B51CA5"/>
    <w:rsid w:val="00B52FA7"/>
    <w:rsid w:val="00B60FB1"/>
    <w:rsid w:val="00BC1037"/>
    <w:rsid w:val="00BF5D7B"/>
    <w:rsid w:val="00C51B4A"/>
    <w:rsid w:val="00CC19F5"/>
    <w:rsid w:val="00CC7B58"/>
    <w:rsid w:val="00CD435C"/>
    <w:rsid w:val="00D23488"/>
    <w:rsid w:val="00D55E72"/>
    <w:rsid w:val="00E54E7D"/>
    <w:rsid w:val="00E82C5D"/>
    <w:rsid w:val="00E8307F"/>
    <w:rsid w:val="00F110AD"/>
    <w:rsid w:val="00F566E0"/>
    <w:rsid w:val="00FB3E5D"/>
    <w:rsid w:val="00FB5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1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39CB"/>
    <w:pPr>
      <w:ind w:left="720"/>
      <w:contextualSpacing/>
    </w:pPr>
  </w:style>
  <w:style w:type="paragraph" w:customStyle="1" w:styleId="docdata">
    <w:name w:val="docdata"/>
    <w:aliases w:val="docy,v5,21262,baiaagaaboqcaaadakcaaaxotgaaaaaaaaaaaaaaaaaaaaaaaaaaaaaaaaaaaaaaaaaaaaaaaaaaaaaaaaaaaaaaaaaaaaaaaaaaaaaaaaaaaaaaaaaaaaaaaaaaaaaaaaaaaaaaaaaaaaaaaaaaaaaaaaaaaaaaaaaaaaaaaaaaaaaaaaaaaaaaaaaaaaaaaaaaaaaaaaaaaaaaaaaaaaaaaaaaaaaaaaaaaaa"/>
    <w:basedOn w:val="a"/>
    <w:rsid w:val="00664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Normal (Web)"/>
    <w:basedOn w:val="a"/>
    <w:uiPriority w:val="99"/>
    <w:semiHidden/>
    <w:unhideWhenUsed/>
    <w:rsid w:val="00664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Hyperlink"/>
    <w:basedOn w:val="a0"/>
    <w:uiPriority w:val="99"/>
    <w:semiHidden/>
    <w:unhideWhenUsed/>
    <w:rsid w:val="00664ED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0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84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02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538387">
                  <w:marLeft w:val="0"/>
                  <w:marRight w:val="0"/>
                  <w:marTop w:val="0"/>
                  <w:marBottom w:val="0"/>
                  <w:divBdr>
                    <w:top w:val="single" w:sz="6" w:space="5" w:color="AAAAAA"/>
                    <w:left w:val="single" w:sz="6" w:space="5" w:color="AAAAAA"/>
                    <w:bottom w:val="single" w:sz="6" w:space="5" w:color="AAAAAA"/>
                    <w:right w:val="single" w:sz="6" w:space="5" w:color="AAAAAA"/>
                  </w:divBdr>
                </w:div>
              </w:divsChild>
            </w:div>
          </w:divsChild>
        </w:div>
      </w:divsChild>
    </w:div>
    <w:div w:id="672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legalaid.gov.ua/u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457</Words>
  <Characters>2611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Наталя</dc:creator>
  <cp:lastModifiedBy>user</cp:lastModifiedBy>
  <cp:revision>6</cp:revision>
  <cp:lastPrinted>2017-11-13T07:54:00Z</cp:lastPrinted>
  <dcterms:created xsi:type="dcterms:W3CDTF">2018-11-13T07:01:00Z</dcterms:created>
  <dcterms:modified xsi:type="dcterms:W3CDTF">2018-11-27T08:35:00Z</dcterms:modified>
</cp:coreProperties>
</file>